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ook w:val="00A0" w:firstRow="1" w:lastRow="0" w:firstColumn="1" w:lastColumn="0" w:noHBand="0" w:noVBand="0"/>
      </w:tblPr>
      <w:tblGrid>
        <w:gridCol w:w="9747"/>
      </w:tblGrid>
      <w:tr w:rsidR="000D42EC" w:rsidRPr="00B077C4" w:rsidTr="00800CB2">
        <w:tc>
          <w:tcPr>
            <w:tcW w:w="9747" w:type="dxa"/>
          </w:tcPr>
          <w:p w:rsidR="000D42EC" w:rsidRPr="00B077C4" w:rsidRDefault="000D42EC" w:rsidP="00A16929">
            <w:pPr>
              <w:ind w:left="4815" w:firstLine="5"/>
            </w:pPr>
            <w:r w:rsidRPr="00B077C4">
              <w:t xml:space="preserve">Приложение </w:t>
            </w:r>
          </w:p>
          <w:p w:rsidR="000D42EC" w:rsidRPr="00B077C4" w:rsidRDefault="000D42EC" w:rsidP="00A16929">
            <w:pPr>
              <w:ind w:left="4815" w:firstLine="5"/>
            </w:pPr>
            <w:r w:rsidRPr="00B077C4">
              <w:t xml:space="preserve">к решению Совета муниципального образования </w:t>
            </w:r>
            <w:proofErr w:type="spellStart"/>
            <w:r w:rsidRPr="00B077C4">
              <w:t>Белореченский</w:t>
            </w:r>
            <w:proofErr w:type="spellEnd"/>
            <w:r w:rsidRPr="00B077C4">
              <w:t xml:space="preserve"> район</w:t>
            </w:r>
          </w:p>
          <w:p w:rsidR="000D42EC" w:rsidRPr="00B077C4" w:rsidRDefault="000D42EC" w:rsidP="00A16929">
            <w:pPr>
              <w:keepLines w:val="0"/>
              <w:overflowPunct/>
              <w:autoSpaceDE/>
              <w:autoSpaceDN/>
              <w:adjustRightInd/>
              <w:spacing w:line="240" w:lineRule="auto"/>
              <w:ind w:left="4820" w:firstLine="5"/>
            </w:pPr>
            <w:r w:rsidRPr="00B077C4">
              <w:t xml:space="preserve">от </w:t>
            </w:r>
            <w:r w:rsidR="00C63CA4" w:rsidRPr="00B077C4">
              <w:t>25.11.</w:t>
            </w:r>
            <w:r w:rsidRPr="00B077C4">
              <w:t xml:space="preserve">2016 года № </w:t>
            </w:r>
            <w:r w:rsidR="00C63CA4" w:rsidRPr="00B077C4">
              <w:t>348</w:t>
            </w:r>
          </w:p>
          <w:p w:rsidR="000D42EC" w:rsidRPr="00B077C4" w:rsidRDefault="000D42EC" w:rsidP="00800CB2">
            <w:pPr>
              <w:keepLines w:val="0"/>
              <w:overflowPunct/>
              <w:autoSpaceDE/>
              <w:autoSpaceDN/>
              <w:adjustRightInd/>
              <w:spacing w:line="240" w:lineRule="auto"/>
              <w:ind w:firstLine="0"/>
              <w:jc w:val="center"/>
              <w:rPr>
                <w:b/>
                <w:sz w:val="24"/>
                <w:szCs w:val="24"/>
                <w:lang w:eastAsia="en-US"/>
              </w:rPr>
            </w:pPr>
          </w:p>
          <w:p w:rsidR="000D42EC" w:rsidRPr="00B077C4" w:rsidRDefault="000D42EC" w:rsidP="00800CB2">
            <w:pPr>
              <w:keepLines w:val="0"/>
              <w:overflowPunct/>
              <w:autoSpaceDE/>
              <w:autoSpaceDN/>
              <w:adjustRightInd/>
              <w:spacing w:line="240" w:lineRule="auto"/>
              <w:ind w:firstLine="0"/>
              <w:jc w:val="center"/>
              <w:rPr>
                <w:b/>
                <w:sz w:val="24"/>
                <w:szCs w:val="24"/>
                <w:lang w:eastAsia="en-US"/>
              </w:rPr>
            </w:pPr>
          </w:p>
        </w:tc>
      </w:tr>
    </w:tbl>
    <w:p w:rsidR="000D42EC" w:rsidRPr="00B077C4" w:rsidRDefault="000D42EC" w:rsidP="00474148">
      <w:pPr>
        <w:keepLines w:val="0"/>
        <w:widowControl w:val="0"/>
        <w:tabs>
          <w:tab w:val="left" w:pos="-5387"/>
        </w:tabs>
        <w:spacing w:line="240" w:lineRule="auto"/>
        <w:ind w:firstLine="425"/>
        <w:jc w:val="center"/>
        <w:rPr>
          <w:bCs/>
          <w:sz w:val="24"/>
          <w:szCs w:val="24"/>
        </w:rPr>
      </w:pPr>
    </w:p>
    <w:p w:rsidR="000D42EC" w:rsidRPr="00B077C4" w:rsidRDefault="000D42EC" w:rsidP="00474148">
      <w:pPr>
        <w:keepLines w:val="0"/>
        <w:widowControl w:val="0"/>
        <w:tabs>
          <w:tab w:val="left" w:pos="-5387"/>
        </w:tabs>
        <w:spacing w:line="240" w:lineRule="auto"/>
        <w:ind w:firstLine="425"/>
        <w:jc w:val="center"/>
        <w:rPr>
          <w:bCs/>
          <w:sz w:val="24"/>
          <w:szCs w:val="24"/>
        </w:rPr>
      </w:pPr>
      <w:r w:rsidRPr="00B077C4">
        <w:rPr>
          <w:bCs/>
          <w:sz w:val="24"/>
          <w:szCs w:val="24"/>
        </w:rPr>
        <w:t xml:space="preserve">ЧАСТЬ </w:t>
      </w:r>
      <w:r w:rsidRPr="00B077C4">
        <w:rPr>
          <w:bCs/>
          <w:sz w:val="24"/>
          <w:szCs w:val="24"/>
          <w:lang w:val="en-US"/>
        </w:rPr>
        <w:t>III</w:t>
      </w:r>
      <w:r w:rsidRPr="00B077C4">
        <w:rPr>
          <w:bCs/>
          <w:sz w:val="24"/>
          <w:szCs w:val="24"/>
        </w:rPr>
        <w:t>. ГРАДОСТРОИТЕЛЬНЫЕ РЕГЛАМЕНТЫ</w:t>
      </w:r>
    </w:p>
    <w:p w:rsidR="000D42EC" w:rsidRPr="00B077C4" w:rsidRDefault="000D42EC" w:rsidP="00474148">
      <w:pPr>
        <w:keepLines w:val="0"/>
        <w:widowControl w:val="0"/>
        <w:tabs>
          <w:tab w:val="left" w:pos="-5387"/>
        </w:tabs>
        <w:spacing w:line="240" w:lineRule="auto"/>
        <w:ind w:firstLine="425"/>
        <w:rPr>
          <w:bCs/>
          <w:sz w:val="24"/>
          <w:szCs w:val="24"/>
        </w:rPr>
      </w:pPr>
    </w:p>
    <w:p w:rsidR="000D42EC" w:rsidRPr="00B077C4" w:rsidRDefault="000D42EC" w:rsidP="00474148">
      <w:pPr>
        <w:spacing w:line="240" w:lineRule="auto"/>
        <w:ind w:firstLine="851"/>
        <w:rPr>
          <w:bCs/>
          <w:sz w:val="24"/>
          <w:szCs w:val="24"/>
          <w:u w:val="single"/>
        </w:rPr>
      </w:pPr>
      <w:r w:rsidRPr="00B077C4">
        <w:rPr>
          <w:bCs/>
          <w:sz w:val="24"/>
          <w:szCs w:val="24"/>
          <w:u w:val="single"/>
        </w:rPr>
        <w:t xml:space="preserve">«Правила землепользования и застройки </w:t>
      </w:r>
      <w:proofErr w:type="spellStart"/>
      <w:r w:rsidRPr="00B077C4">
        <w:rPr>
          <w:bCs/>
          <w:sz w:val="24"/>
          <w:szCs w:val="24"/>
          <w:u w:val="single"/>
        </w:rPr>
        <w:t>Дружненского</w:t>
      </w:r>
      <w:proofErr w:type="spellEnd"/>
      <w:r w:rsidRPr="00B077C4">
        <w:rPr>
          <w:bCs/>
          <w:sz w:val="24"/>
          <w:szCs w:val="24"/>
          <w:u w:val="single"/>
        </w:rPr>
        <w:t xml:space="preserve"> сельского поселения </w:t>
      </w:r>
      <w:proofErr w:type="spellStart"/>
      <w:r w:rsidRPr="00B077C4">
        <w:rPr>
          <w:bCs/>
          <w:sz w:val="24"/>
          <w:szCs w:val="24"/>
          <w:u w:val="single"/>
        </w:rPr>
        <w:t>Белореченского</w:t>
      </w:r>
      <w:proofErr w:type="spellEnd"/>
      <w:r w:rsidRPr="00B077C4">
        <w:rPr>
          <w:bCs/>
          <w:sz w:val="24"/>
          <w:szCs w:val="24"/>
          <w:u w:val="single"/>
        </w:rPr>
        <w:t xml:space="preserve"> района </w:t>
      </w:r>
    </w:p>
    <w:p w:rsidR="000D42EC" w:rsidRPr="00B077C4" w:rsidRDefault="000D42EC" w:rsidP="00474148">
      <w:pPr>
        <w:spacing w:line="240" w:lineRule="auto"/>
        <w:ind w:firstLine="851"/>
        <w:rPr>
          <w:bCs/>
          <w:sz w:val="24"/>
          <w:szCs w:val="24"/>
          <w:u w:val="single"/>
        </w:rPr>
      </w:pPr>
    </w:p>
    <w:p w:rsidR="000D42EC" w:rsidRPr="00B077C4" w:rsidRDefault="000D42EC" w:rsidP="00474148">
      <w:pPr>
        <w:spacing w:line="240" w:lineRule="auto"/>
        <w:ind w:firstLine="540"/>
        <w:rPr>
          <w:bCs/>
          <w:sz w:val="24"/>
          <w:szCs w:val="24"/>
        </w:rPr>
      </w:pPr>
      <w:r w:rsidRPr="00B077C4">
        <w:rPr>
          <w:bCs/>
          <w:sz w:val="24"/>
          <w:szCs w:val="24"/>
        </w:rPr>
        <w:t xml:space="preserve">Статья 29. Виды территориальных зон, выделенных на карте градостроительного зонирования территории </w:t>
      </w:r>
      <w:proofErr w:type="spellStart"/>
      <w:r w:rsidRPr="00B077C4">
        <w:rPr>
          <w:bCs/>
          <w:sz w:val="24"/>
          <w:szCs w:val="24"/>
        </w:rPr>
        <w:t>Дружненского</w:t>
      </w:r>
      <w:proofErr w:type="spellEnd"/>
      <w:r w:rsidRPr="00B077C4">
        <w:rPr>
          <w:bCs/>
          <w:sz w:val="24"/>
          <w:szCs w:val="24"/>
        </w:rPr>
        <w:t xml:space="preserve"> сельского поселения </w:t>
      </w:r>
    </w:p>
    <w:p w:rsidR="000D42EC" w:rsidRPr="00B077C4" w:rsidRDefault="000D42EC" w:rsidP="00474148">
      <w:pPr>
        <w:spacing w:line="240" w:lineRule="auto"/>
        <w:ind w:firstLine="540"/>
        <w:rPr>
          <w:bCs/>
          <w:sz w:val="24"/>
          <w:szCs w:val="24"/>
        </w:rPr>
      </w:pPr>
    </w:p>
    <w:p w:rsidR="000D42EC" w:rsidRPr="00B077C4" w:rsidRDefault="000D42EC" w:rsidP="00474148">
      <w:pPr>
        <w:spacing w:line="240" w:lineRule="auto"/>
        <w:rPr>
          <w:sz w:val="24"/>
          <w:szCs w:val="24"/>
        </w:rPr>
      </w:pPr>
      <w:r w:rsidRPr="00B077C4">
        <w:rPr>
          <w:sz w:val="24"/>
          <w:szCs w:val="24"/>
        </w:rPr>
        <w:t xml:space="preserve">Настоящими Правилами устанавливаются следующие виды территориальных зон на территории </w:t>
      </w:r>
      <w:proofErr w:type="spellStart"/>
      <w:r w:rsidRPr="00B077C4">
        <w:rPr>
          <w:bCs/>
          <w:sz w:val="24"/>
          <w:szCs w:val="24"/>
        </w:rPr>
        <w:t>Дружненского</w:t>
      </w:r>
      <w:proofErr w:type="spellEnd"/>
      <w:r w:rsidRPr="00B077C4">
        <w:rPr>
          <w:bCs/>
          <w:sz w:val="24"/>
          <w:szCs w:val="24"/>
        </w:rPr>
        <w:t xml:space="preserve"> сельского поселения</w:t>
      </w:r>
      <w:r w:rsidRPr="00B077C4">
        <w:rPr>
          <w:sz w:val="24"/>
          <w:szCs w:val="24"/>
        </w:rPr>
        <w:t xml:space="preserve">: </w:t>
      </w:r>
    </w:p>
    <w:p w:rsidR="000D42EC" w:rsidRPr="00B077C4" w:rsidRDefault="000D42EC" w:rsidP="00474148">
      <w:pPr>
        <w:spacing w:line="240" w:lineRule="auto"/>
        <w:rPr>
          <w:sz w:val="24"/>
          <w:szCs w:val="24"/>
        </w:rPr>
      </w:pPr>
    </w:p>
    <w:tbl>
      <w:tblPr>
        <w:tblW w:w="0" w:type="auto"/>
        <w:tblInd w:w="108" w:type="dxa"/>
        <w:tblLayout w:type="fixed"/>
        <w:tblLook w:val="0000" w:firstRow="0" w:lastRow="0" w:firstColumn="0" w:lastColumn="0" w:noHBand="0" w:noVBand="0"/>
      </w:tblPr>
      <w:tblGrid>
        <w:gridCol w:w="1701"/>
        <w:gridCol w:w="7665"/>
      </w:tblGrid>
      <w:tr w:rsidR="000D42EC" w:rsidRPr="00B077C4" w:rsidTr="00390D38">
        <w:trPr>
          <w:cantSplit/>
        </w:trPr>
        <w:tc>
          <w:tcPr>
            <w:tcW w:w="1701" w:type="dxa"/>
            <w:tcBorders>
              <w:top w:val="single" w:sz="4" w:space="0" w:color="000000"/>
              <w:left w:val="single" w:sz="4" w:space="0" w:color="000000"/>
              <w:bottom w:val="single" w:sz="4" w:space="0" w:color="000000"/>
            </w:tcBorders>
          </w:tcPr>
          <w:p w:rsidR="000D42EC" w:rsidRPr="00B077C4" w:rsidRDefault="000D42EC" w:rsidP="00390D38">
            <w:pPr>
              <w:keepLines w:val="0"/>
              <w:widowControl w:val="0"/>
              <w:overflowPunct/>
              <w:autoSpaceDE/>
              <w:autoSpaceDN/>
              <w:adjustRightInd/>
              <w:snapToGrid w:val="0"/>
              <w:spacing w:line="240" w:lineRule="auto"/>
              <w:ind w:firstLine="426"/>
              <w:jc w:val="center"/>
              <w:rPr>
                <w:rFonts w:eastAsia="SimSun"/>
                <w:sz w:val="24"/>
                <w:szCs w:val="24"/>
                <w:lang w:eastAsia="zh-CN"/>
              </w:rPr>
            </w:pPr>
            <w:r w:rsidRPr="00B077C4">
              <w:rPr>
                <w:rFonts w:eastAsia="SimSun"/>
                <w:sz w:val="24"/>
                <w:szCs w:val="24"/>
                <w:lang w:eastAsia="zh-CN"/>
              </w:rPr>
              <w:t xml:space="preserve">Кодовые обозначения </w:t>
            </w:r>
            <w:proofErr w:type="spellStart"/>
            <w:proofErr w:type="gramStart"/>
            <w:r w:rsidRPr="00B077C4">
              <w:rPr>
                <w:rFonts w:eastAsia="SimSun"/>
                <w:sz w:val="24"/>
                <w:szCs w:val="24"/>
                <w:lang w:eastAsia="zh-CN"/>
              </w:rPr>
              <w:t>территориаль-ных</w:t>
            </w:r>
            <w:proofErr w:type="spellEnd"/>
            <w:proofErr w:type="gramEnd"/>
            <w:r w:rsidRPr="00B077C4">
              <w:rPr>
                <w:rFonts w:eastAsia="SimSun"/>
                <w:sz w:val="24"/>
                <w:szCs w:val="24"/>
                <w:lang w:eastAsia="zh-CN"/>
              </w:rPr>
              <w:t xml:space="preserve"> зон</w:t>
            </w:r>
          </w:p>
        </w:tc>
        <w:tc>
          <w:tcPr>
            <w:tcW w:w="7665" w:type="dxa"/>
            <w:tcBorders>
              <w:top w:val="single" w:sz="4" w:space="0" w:color="000000"/>
              <w:left w:val="single" w:sz="4" w:space="0" w:color="000000"/>
              <w:bottom w:val="single" w:sz="4" w:space="0" w:color="000000"/>
              <w:right w:val="single" w:sz="4" w:space="0" w:color="000000"/>
            </w:tcBorders>
            <w:vAlign w:val="center"/>
          </w:tcPr>
          <w:p w:rsidR="000D42EC" w:rsidRPr="00B077C4" w:rsidRDefault="000D42EC" w:rsidP="00390D38">
            <w:pPr>
              <w:keepLines w:val="0"/>
              <w:widowControl w:val="0"/>
              <w:overflowPunct/>
              <w:autoSpaceDE/>
              <w:autoSpaceDN/>
              <w:adjustRightInd/>
              <w:snapToGrid w:val="0"/>
              <w:spacing w:line="240" w:lineRule="auto"/>
              <w:ind w:firstLine="426"/>
              <w:jc w:val="center"/>
              <w:rPr>
                <w:rFonts w:eastAsia="SimSun"/>
                <w:sz w:val="24"/>
                <w:szCs w:val="24"/>
                <w:lang w:eastAsia="zh-CN"/>
              </w:rPr>
            </w:pPr>
            <w:r w:rsidRPr="00B077C4">
              <w:rPr>
                <w:rFonts w:eastAsia="SimSun"/>
                <w:sz w:val="24"/>
                <w:szCs w:val="24"/>
                <w:lang w:eastAsia="zh-CN"/>
              </w:rPr>
              <w:t>Наименование территориальных зон</w:t>
            </w:r>
          </w:p>
        </w:tc>
      </w:tr>
      <w:tr w:rsidR="000D42EC" w:rsidRPr="00B077C4" w:rsidTr="00390D38">
        <w:trPr>
          <w:cantSplit/>
        </w:trPr>
        <w:tc>
          <w:tcPr>
            <w:tcW w:w="1701" w:type="dxa"/>
            <w:tcBorders>
              <w:left w:val="single" w:sz="4" w:space="0" w:color="000000"/>
              <w:bottom w:val="single" w:sz="4" w:space="0" w:color="000000"/>
            </w:tcBorders>
            <w:vAlign w:val="center"/>
          </w:tcPr>
          <w:p w:rsidR="000D42EC" w:rsidRPr="00B077C4" w:rsidRDefault="000D42EC" w:rsidP="00390D38">
            <w:pPr>
              <w:keepLines w:val="0"/>
              <w:widowControl w:val="0"/>
              <w:overflowPunct/>
              <w:autoSpaceDE/>
              <w:autoSpaceDN/>
              <w:adjustRightInd/>
              <w:snapToGrid w:val="0"/>
              <w:spacing w:line="240" w:lineRule="auto"/>
              <w:ind w:firstLine="426"/>
              <w:jc w:val="center"/>
              <w:rPr>
                <w:rFonts w:eastAsia="SimSun"/>
                <w:sz w:val="24"/>
                <w:szCs w:val="24"/>
                <w:lang w:eastAsia="zh-CN"/>
              </w:rPr>
            </w:pPr>
          </w:p>
        </w:tc>
        <w:tc>
          <w:tcPr>
            <w:tcW w:w="7665" w:type="dxa"/>
            <w:tcBorders>
              <w:left w:val="single" w:sz="4" w:space="0" w:color="000000"/>
              <w:bottom w:val="single" w:sz="4" w:space="0" w:color="000000"/>
              <w:right w:val="single" w:sz="4" w:space="0" w:color="000000"/>
            </w:tcBorders>
            <w:vAlign w:val="center"/>
          </w:tcPr>
          <w:p w:rsidR="000D42EC" w:rsidRPr="00B077C4" w:rsidRDefault="000D42EC" w:rsidP="00390D38">
            <w:pPr>
              <w:keepLines w:val="0"/>
              <w:widowControl w:val="0"/>
              <w:overflowPunct/>
              <w:autoSpaceDE/>
              <w:autoSpaceDN/>
              <w:adjustRightInd/>
              <w:snapToGrid w:val="0"/>
              <w:spacing w:line="240" w:lineRule="auto"/>
              <w:ind w:firstLine="426"/>
              <w:jc w:val="center"/>
              <w:rPr>
                <w:caps/>
                <w:sz w:val="24"/>
                <w:szCs w:val="24"/>
              </w:rPr>
            </w:pPr>
            <w:r w:rsidRPr="00B077C4">
              <w:rPr>
                <w:caps/>
                <w:sz w:val="24"/>
                <w:szCs w:val="24"/>
              </w:rPr>
              <w:t>Жилые зоны:</w:t>
            </w:r>
          </w:p>
        </w:tc>
      </w:tr>
      <w:tr w:rsidR="000D42EC" w:rsidRPr="00B077C4" w:rsidTr="00390D38">
        <w:tc>
          <w:tcPr>
            <w:tcW w:w="1701" w:type="dxa"/>
            <w:tcBorders>
              <w:top w:val="single" w:sz="4" w:space="0" w:color="000000"/>
              <w:left w:val="single" w:sz="4" w:space="0" w:color="000000"/>
              <w:bottom w:val="single" w:sz="4" w:space="0" w:color="000000"/>
            </w:tcBorders>
            <w:vAlign w:val="center"/>
          </w:tcPr>
          <w:p w:rsidR="000D42EC" w:rsidRPr="00B077C4" w:rsidRDefault="000D42EC" w:rsidP="00390D38">
            <w:pPr>
              <w:keepLines w:val="0"/>
              <w:widowControl w:val="0"/>
              <w:overflowPunct/>
              <w:autoSpaceDE/>
              <w:autoSpaceDN/>
              <w:adjustRightInd/>
              <w:snapToGrid w:val="0"/>
              <w:spacing w:line="240" w:lineRule="auto"/>
              <w:ind w:firstLine="426"/>
              <w:jc w:val="center"/>
              <w:rPr>
                <w:rFonts w:eastAsia="SimSun"/>
                <w:sz w:val="24"/>
                <w:szCs w:val="24"/>
                <w:lang w:eastAsia="zh-CN"/>
              </w:rPr>
            </w:pPr>
            <w:proofErr w:type="gramStart"/>
            <w:r w:rsidRPr="00B077C4">
              <w:rPr>
                <w:rFonts w:eastAsia="SimSun"/>
                <w:sz w:val="24"/>
                <w:szCs w:val="24"/>
                <w:lang w:eastAsia="zh-CN"/>
              </w:rPr>
              <w:t>Ж</w:t>
            </w:r>
            <w:proofErr w:type="gramEnd"/>
            <w:r w:rsidRPr="00B077C4">
              <w:rPr>
                <w:rFonts w:eastAsia="SimSun"/>
                <w:sz w:val="24"/>
                <w:szCs w:val="24"/>
                <w:lang w:eastAsia="zh-CN"/>
              </w:rPr>
              <w:t xml:space="preserve"> – 1А</w:t>
            </w:r>
          </w:p>
        </w:tc>
        <w:tc>
          <w:tcPr>
            <w:tcW w:w="7665" w:type="dxa"/>
            <w:tcBorders>
              <w:top w:val="single" w:sz="4" w:space="0" w:color="000000"/>
              <w:left w:val="single" w:sz="4" w:space="0" w:color="000000"/>
              <w:bottom w:val="single" w:sz="4" w:space="0" w:color="000000"/>
              <w:right w:val="single" w:sz="4" w:space="0" w:color="000000"/>
            </w:tcBorders>
            <w:vAlign w:val="center"/>
          </w:tcPr>
          <w:p w:rsidR="000D42EC" w:rsidRPr="00B077C4" w:rsidRDefault="000D42EC" w:rsidP="00390D38">
            <w:pPr>
              <w:keepLines w:val="0"/>
              <w:overflowPunct/>
              <w:autoSpaceDE/>
              <w:autoSpaceDN/>
              <w:adjustRightInd/>
              <w:snapToGrid w:val="0"/>
              <w:spacing w:line="240" w:lineRule="auto"/>
              <w:ind w:firstLine="426"/>
              <w:jc w:val="left"/>
              <w:rPr>
                <w:rFonts w:eastAsia="SimSun"/>
                <w:bCs/>
                <w:sz w:val="24"/>
                <w:szCs w:val="24"/>
                <w:lang w:eastAsia="zh-CN"/>
              </w:rPr>
            </w:pPr>
            <w:r w:rsidRPr="00B077C4">
              <w:rPr>
                <w:rFonts w:eastAsia="SimSun"/>
                <w:sz w:val="24"/>
                <w:szCs w:val="24"/>
                <w:lang w:eastAsia="zh-CN"/>
              </w:rPr>
              <w:t>Зона застройки индивидуальными жилыми домами</w:t>
            </w:r>
            <w:r w:rsidRPr="00B077C4">
              <w:rPr>
                <w:rFonts w:eastAsia="SimSun"/>
                <w:bCs/>
                <w:sz w:val="24"/>
                <w:szCs w:val="24"/>
                <w:lang w:eastAsia="zh-CN"/>
              </w:rPr>
              <w:t>;</w:t>
            </w:r>
          </w:p>
        </w:tc>
      </w:tr>
      <w:tr w:rsidR="000D42EC" w:rsidRPr="00B077C4" w:rsidTr="00390D38">
        <w:tc>
          <w:tcPr>
            <w:tcW w:w="1701" w:type="dxa"/>
            <w:tcBorders>
              <w:top w:val="single" w:sz="4" w:space="0" w:color="000000"/>
              <w:left w:val="single" w:sz="4" w:space="0" w:color="000000"/>
              <w:bottom w:val="single" w:sz="4" w:space="0" w:color="000000"/>
            </w:tcBorders>
            <w:vAlign w:val="center"/>
          </w:tcPr>
          <w:p w:rsidR="000D42EC" w:rsidRPr="00B077C4" w:rsidRDefault="000D42EC" w:rsidP="00390D38">
            <w:pPr>
              <w:keepLines w:val="0"/>
              <w:widowControl w:val="0"/>
              <w:overflowPunct/>
              <w:autoSpaceDE/>
              <w:autoSpaceDN/>
              <w:adjustRightInd/>
              <w:snapToGrid w:val="0"/>
              <w:spacing w:line="240" w:lineRule="auto"/>
              <w:ind w:firstLine="426"/>
              <w:jc w:val="center"/>
              <w:rPr>
                <w:rFonts w:eastAsia="SimSun"/>
                <w:sz w:val="24"/>
                <w:szCs w:val="24"/>
                <w:lang w:eastAsia="zh-CN"/>
              </w:rPr>
            </w:pPr>
            <w:proofErr w:type="gramStart"/>
            <w:r w:rsidRPr="00B077C4">
              <w:rPr>
                <w:rFonts w:eastAsia="SimSun"/>
                <w:sz w:val="24"/>
                <w:szCs w:val="24"/>
                <w:lang w:eastAsia="zh-CN"/>
              </w:rPr>
              <w:t>Ж</w:t>
            </w:r>
            <w:proofErr w:type="gramEnd"/>
            <w:r w:rsidRPr="00B077C4">
              <w:rPr>
                <w:rFonts w:eastAsia="SimSun"/>
                <w:sz w:val="24"/>
                <w:szCs w:val="24"/>
                <w:lang w:eastAsia="zh-CN"/>
              </w:rPr>
              <w:t xml:space="preserve"> – 1Б</w:t>
            </w:r>
          </w:p>
        </w:tc>
        <w:tc>
          <w:tcPr>
            <w:tcW w:w="7665" w:type="dxa"/>
            <w:tcBorders>
              <w:top w:val="single" w:sz="4" w:space="0" w:color="000000"/>
              <w:left w:val="single" w:sz="4" w:space="0" w:color="000000"/>
              <w:bottom w:val="single" w:sz="4" w:space="0" w:color="000000"/>
              <w:right w:val="single" w:sz="4" w:space="0" w:color="000000"/>
            </w:tcBorders>
            <w:vAlign w:val="center"/>
          </w:tcPr>
          <w:p w:rsidR="000D42EC" w:rsidRPr="00B077C4" w:rsidRDefault="000D42EC" w:rsidP="00390D38">
            <w:pPr>
              <w:keepLines w:val="0"/>
              <w:overflowPunct/>
              <w:autoSpaceDE/>
              <w:autoSpaceDN/>
              <w:adjustRightInd/>
              <w:snapToGrid w:val="0"/>
              <w:spacing w:line="240" w:lineRule="auto"/>
              <w:ind w:firstLine="426"/>
              <w:jc w:val="left"/>
              <w:rPr>
                <w:rFonts w:eastAsia="SimSun"/>
                <w:sz w:val="24"/>
                <w:szCs w:val="24"/>
                <w:lang w:eastAsia="zh-CN"/>
              </w:rPr>
            </w:pPr>
            <w:r w:rsidRPr="00B077C4">
              <w:rPr>
                <w:rFonts w:eastAsia="SimSun"/>
                <w:sz w:val="24"/>
                <w:szCs w:val="24"/>
                <w:lang w:eastAsia="zh-CN"/>
              </w:rPr>
              <w:t>Зона застройки индивидуальными жилыми домами с содержанием домашнего скота  и птицы;</w:t>
            </w:r>
          </w:p>
        </w:tc>
      </w:tr>
      <w:tr w:rsidR="000D42EC" w:rsidRPr="00B077C4" w:rsidTr="00390D38">
        <w:tc>
          <w:tcPr>
            <w:tcW w:w="1701" w:type="dxa"/>
            <w:tcBorders>
              <w:top w:val="single" w:sz="4" w:space="0" w:color="000000"/>
              <w:left w:val="single" w:sz="4" w:space="0" w:color="000000"/>
              <w:bottom w:val="single" w:sz="4" w:space="0" w:color="000000"/>
            </w:tcBorders>
            <w:vAlign w:val="center"/>
          </w:tcPr>
          <w:p w:rsidR="000D42EC" w:rsidRPr="00B077C4" w:rsidRDefault="000D42EC" w:rsidP="00390D38">
            <w:pPr>
              <w:keepLines w:val="0"/>
              <w:widowControl w:val="0"/>
              <w:overflowPunct/>
              <w:autoSpaceDE/>
              <w:autoSpaceDN/>
              <w:adjustRightInd/>
              <w:snapToGrid w:val="0"/>
              <w:spacing w:line="240" w:lineRule="auto"/>
              <w:ind w:firstLine="426"/>
              <w:jc w:val="center"/>
              <w:rPr>
                <w:rFonts w:eastAsia="SimSun"/>
                <w:sz w:val="24"/>
                <w:szCs w:val="24"/>
                <w:lang w:eastAsia="zh-CN"/>
              </w:rPr>
            </w:pPr>
            <w:proofErr w:type="gramStart"/>
            <w:r w:rsidRPr="00B077C4">
              <w:rPr>
                <w:rFonts w:eastAsia="SimSun"/>
                <w:sz w:val="24"/>
                <w:szCs w:val="24"/>
                <w:lang w:eastAsia="zh-CN"/>
              </w:rPr>
              <w:t>Ж</w:t>
            </w:r>
            <w:proofErr w:type="gramEnd"/>
            <w:r w:rsidRPr="00B077C4">
              <w:rPr>
                <w:rFonts w:eastAsia="SimSun"/>
                <w:sz w:val="24"/>
                <w:szCs w:val="24"/>
                <w:lang w:eastAsia="zh-CN"/>
              </w:rPr>
              <w:t xml:space="preserve"> – МЗ</w:t>
            </w:r>
          </w:p>
        </w:tc>
        <w:tc>
          <w:tcPr>
            <w:tcW w:w="7665" w:type="dxa"/>
            <w:tcBorders>
              <w:top w:val="single" w:sz="4" w:space="0" w:color="000000"/>
              <w:left w:val="single" w:sz="4" w:space="0" w:color="000000"/>
              <w:bottom w:val="single" w:sz="4" w:space="0" w:color="000000"/>
              <w:right w:val="single" w:sz="4" w:space="0" w:color="000000"/>
            </w:tcBorders>
            <w:vAlign w:val="center"/>
          </w:tcPr>
          <w:p w:rsidR="000D42EC" w:rsidRPr="00B077C4" w:rsidRDefault="000D42EC" w:rsidP="00390D38">
            <w:pPr>
              <w:keepLines w:val="0"/>
              <w:overflowPunct/>
              <w:autoSpaceDE/>
              <w:autoSpaceDN/>
              <w:adjustRightInd/>
              <w:snapToGrid w:val="0"/>
              <w:spacing w:line="240" w:lineRule="auto"/>
              <w:ind w:firstLine="426"/>
              <w:jc w:val="left"/>
              <w:rPr>
                <w:rFonts w:eastAsia="SimSun"/>
                <w:bCs/>
                <w:sz w:val="24"/>
                <w:szCs w:val="24"/>
                <w:lang w:eastAsia="zh-CN"/>
              </w:rPr>
            </w:pPr>
            <w:r w:rsidRPr="00B077C4">
              <w:rPr>
                <w:rFonts w:eastAsia="SimSun"/>
                <w:sz w:val="24"/>
                <w:szCs w:val="24"/>
                <w:lang w:eastAsia="zh-CN"/>
              </w:rPr>
              <w:t>Зона застройки</w:t>
            </w:r>
            <w:r w:rsidRPr="00B077C4">
              <w:rPr>
                <w:rFonts w:eastAsia="SimSun"/>
                <w:bCs/>
                <w:sz w:val="24"/>
                <w:szCs w:val="24"/>
                <w:lang w:eastAsia="zh-CN"/>
              </w:rPr>
              <w:t xml:space="preserve"> малоэтажными жилыми домами;</w:t>
            </w:r>
          </w:p>
        </w:tc>
      </w:tr>
      <w:tr w:rsidR="000D42EC" w:rsidRPr="00B077C4" w:rsidTr="00390D38">
        <w:tc>
          <w:tcPr>
            <w:tcW w:w="1701" w:type="dxa"/>
            <w:tcBorders>
              <w:top w:val="single" w:sz="4" w:space="0" w:color="000000"/>
              <w:left w:val="single" w:sz="4" w:space="0" w:color="000000"/>
              <w:bottom w:val="single" w:sz="4" w:space="0" w:color="000000"/>
            </w:tcBorders>
            <w:vAlign w:val="center"/>
          </w:tcPr>
          <w:p w:rsidR="000D42EC" w:rsidRPr="00B077C4" w:rsidRDefault="000D42EC" w:rsidP="00390D38">
            <w:pPr>
              <w:keepLines w:val="0"/>
              <w:widowControl w:val="0"/>
              <w:overflowPunct/>
              <w:autoSpaceDE/>
              <w:autoSpaceDN/>
              <w:adjustRightInd/>
              <w:snapToGrid w:val="0"/>
              <w:spacing w:line="240" w:lineRule="auto"/>
              <w:ind w:firstLine="426"/>
              <w:jc w:val="center"/>
              <w:rPr>
                <w:rFonts w:eastAsia="SimSun"/>
                <w:sz w:val="24"/>
                <w:szCs w:val="24"/>
                <w:lang w:eastAsia="zh-CN"/>
              </w:rPr>
            </w:pPr>
            <w:r w:rsidRPr="00B077C4">
              <w:rPr>
                <w:rFonts w:eastAsia="SimSun"/>
                <w:sz w:val="24"/>
                <w:szCs w:val="24"/>
                <w:lang w:eastAsia="zh-CN"/>
              </w:rPr>
              <w:t>Ж-КСТ</w:t>
            </w:r>
          </w:p>
        </w:tc>
        <w:tc>
          <w:tcPr>
            <w:tcW w:w="7665" w:type="dxa"/>
            <w:tcBorders>
              <w:top w:val="single" w:sz="4" w:space="0" w:color="000000"/>
              <w:left w:val="single" w:sz="4" w:space="0" w:color="000000"/>
              <w:bottom w:val="single" w:sz="4" w:space="0" w:color="000000"/>
              <w:right w:val="single" w:sz="4" w:space="0" w:color="000000"/>
            </w:tcBorders>
          </w:tcPr>
          <w:p w:rsidR="000D42EC" w:rsidRPr="00B077C4" w:rsidRDefault="000D42EC" w:rsidP="00390D38">
            <w:pPr>
              <w:keepLines w:val="0"/>
              <w:overflowPunct/>
              <w:autoSpaceDE/>
              <w:autoSpaceDN/>
              <w:adjustRightInd/>
              <w:snapToGrid w:val="0"/>
              <w:spacing w:line="240" w:lineRule="auto"/>
              <w:ind w:firstLine="426"/>
              <w:jc w:val="left"/>
              <w:rPr>
                <w:rFonts w:eastAsia="SimSun"/>
                <w:bCs/>
                <w:sz w:val="24"/>
                <w:szCs w:val="24"/>
                <w:lang w:eastAsia="zh-CN"/>
              </w:rPr>
            </w:pPr>
            <w:r w:rsidRPr="00B077C4">
              <w:rPr>
                <w:rFonts w:eastAsia="SimSun"/>
                <w:sz w:val="24"/>
                <w:szCs w:val="24"/>
                <w:lang w:eastAsia="zh-CN"/>
              </w:rPr>
              <w:t>Зона садоводства и дачного хозяйства</w:t>
            </w:r>
            <w:r w:rsidRPr="00B077C4">
              <w:rPr>
                <w:rFonts w:eastAsia="SimSun"/>
                <w:bCs/>
                <w:sz w:val="24"/>
                <w:szCs w:val="24"/>
                <w:lang w:eastAsia="zh-CN"/>
              </w:rPr>
              <w:t>;</w:t>
            </w:r>
          </w:p>
        </w:tc>
      </w:tr>
      <w:tr w:rsidR="000D42EC" w:rsidRPr="00B077C4" w:rsidTr="00390D38">
        <w:trPr>
          <w:trHeight w:val="150"/>
        </w:trPr>
        <w:tc>
          <w:tcPr>
            <w:tcW w:w="1701" w:type="dxa"/>
            <w:tcBorders>
              <w:top w:val="single" w:sz="4" w:space="0" w:color="000000"/>
              <w:left w:val="single" w:sz="4" w:space="0" w:color="000000"/>
              <w:bottom w:val="single" w:sz="4" w:space="0" w:color="000000"/>
            </w:tcBorders>
            <w:vAlign w:val="center"/>
          </w:tcPr>
          <w:p w:rsidR="000D42EC" w:rsidRPr="00B077C4" w:rsidRDefault="000D42EC" w:rsidP="00390D38">
            <w:pPr>
              <w:keepLines w:val="0"/>
              <w:widowControl w:val="0"/>
              <w:overflowPunct/>
              <w:autoSpaceDE/>
              <w:autoSpaceDN/>
              <w:adjustRightInd/>
              <w:snapToGrid w:val="0"/>
              <w:spacing w:line="240" w:lineRule="auto"/>
              <w:ind w:firstLine="426"/>
              <w:jc w:val="center"/>
              <w:rPr>
                <w:rFonts w:eastAsia="SimSun"/>
                <w:sz w:val="24"/>
                <w:szCs w:val="24"/>
                <w:lang w:eastAsia="zh-CN"/>
              </w:rPr>
            </w:pPr>
          </w:p>
        </w:tc>
        <w:tc>
          <w:tcPr>
            <w:tcW w:w="7665" w:type="dxa"/>
            <w:tcBorders>
              <w:top w:val="single" w:sz="4" w:space="0" w:color="000000"/>
              <w:left w:val="single" w:sz="4" w:space="0" w:color="000000"/>
              <w:bottom w:val="single" w:sz="4" w:space="0" w:color="000000"/>
              <w:right w:val="single" w:sz="4" w:space="0" w:color="000000"/>
            </w:tcBorders>
            <w:vAlign w:val="center"/>
          </w:tcPr>
          <w:p w:rsidR="000D42EC" w:rsidRPr="00B077C4" w:rsidRDefault="000D42EC" w:rsidP="00390D38">
            <w:pPr>
              <w:keepLines w:val="0"/>
              <w:widowControl w:val="0"/>
              <w:overflowPunct/>
              <w:autoSpaceDE/>
              <w:autoSpaceDN/>
              <w:adjustRightInd/>
              <w:snapToGrid w:val="0"/>
              <w:spacing w:line="240" w:lineRule="auto"/>
              <w:ind w:firstLine="426"/>
              <w:jc w:val="left"/>
              <w:rPr>
                <w:rFonts w:eastAsia="SimSun"/>
                <w:sz w:val="24"/>
                <w:szCs w:val="24"/>
                <w:lang w:eastAsia="zh-CN"/>
              </w:rPr>
            </w:pPr>
          </w:p>
        </w:tc>
      </w:tr>
      <w:tr w:rsidR="000D42EC" w:rsidRPr="00B077C4" w:rsidTr="00390D38">
        <w:tc>
          <w:tcPr>
            <w:tcW w:w="1701" w:type="dxa"/>
            <w:tcBorders>
              <w:top w:val="single" w:sz="4" w:space="0" w:color="000000"/>
              <w:left w:val="single" w:sz="4" w:space="0" w:color="000000"/>
              <w:bottom w:val="single" w:sz="4" w:space="0" w:color="000000"/>
            </w:tcBorders>
            <w:vAlign w:val="center"/>
          </w:tcPr>
          <w:p w:rsidR="000D42EC" w:rsidRPr="00B077C4" w:rsidRDefault="000D42EC" w:rsidP="00390D38">
            <w:pPr>
              <w:keepLines w:val="0"/>
              <w:widowControl w:val="0"/>
              <w:overflowPunct/>
              <w:autoSpaceDE/>
              <w:autoSpaceDN/>
              <w:adjustRightInd/>
              <w:snapToGrid w:val="0"/>
              <w:spacing w:line="240" w:lineRule="auto"/>
              <w:ind w:firstLine="426"/>
              <w:jc w:val="center"/>
              <w:rPr>
                <w:rFonts w:eastAsia="SimSun"/>
                <w:caps/>
                <w:sz w:val="24"/>
                <w:szCs w:val="24"/>
                <w:lang w:eastAsia="zh-CN"/>
              </w:rPr>
            </w:pPr>
          </w:p>
        </w:tc>
        <w:tc>
          <w:tcPr>
            <w:tcW w:w="7665" w:type="dxa"/>
            <w:tcBorders>
              <w:top w:val="single" w:sz="4" w:space="0" w:color="000000"/>
              <w:left w:val="single" w:sz="4" w:space="0" w:color="000000"/>
              <w:bottom w:val="single" w:sz="4" w:space="0" w:color="000000"/>
              <w:right w:val="single" w:sz="4" w:space="0" w:color="000000"/>
            </w:tcBorders>
          </w:tcPr>
          <w:p w:rsidR="000D42EC" w:rsidRPr="00B077C4" w:rsidRDefault="000D42EC" w:rsidP="00390D38">
            <w:pPr>
              <w:keepLines w:val="0"/>
              <w:widowControl w:val="0"/>
              <w:overflowPunct/>
              <w:autoSpaceDE/>
              <w:autoSpaceDN/>
              <w:adjustRightInd/>
              <w:snapToGrid w:val="0"/>
              <w:spacing w:line="240" w:lineRule="auto"/>
              <w:ind w:firstLine="426"/>
              <w:jc w:val="center"/>
              <w:rPr>
                <w:rFonts w:eastAsia="SimSun"/>
                <w:caps/>
                <w:sz w:val="24"/>
                <w:szCs w:val="24"/>
                <w:lang w:eastAsia="zh-CN"/>
              </w:rPr>
            </w:pPr>
            <w:r w:rsidRPr="00B077C4">
              <w:rPr>
                <w:rFonts w:eastAsia="SimSun"/>
                <w:caps/>
                <w:sz w:val="24"/>
                <w:szCs w:val="24"/>
                <w:lang w:eastAsia="zh-CN"/>
              </w:rPr>
              <w:t>ОБЩЕСТВЕНН</w:t>
            </w:r>
            <w:proofErr w:type="gramStart"/>
            <w:r w:rsidRPr="00B077C4">
              <w:rPr>
                <w:rFonts w:eastAsia="SimSun"/>
                <w:caps/>
                <w:sz w:val="24"/>
                <w:szCs w:val="24"/>
                <w:lang w:eastAsia="zh-CN"/>
              </w:rPr>
              <w:t>О-</w:t>
            </w:r>
            <w:proofErr w:type="gramEnd"/>
            <w:r w:rsidRPr="00B077C4">
              <w:rPr>
                <w:rFonts w:eastAsia="SimSun"/>
                <w:caps/>
                <w:sz w:val="24"/>
                <w:szCs w:val="24"/>
                <w:lang w:eastAsia="zh-CN"/>
              </w:rPr>
              <w:t xml:space="preserve"> ДЕЛОВЫЕ ЗОНЫ:</w:t>
            </w:r>
          </w:p>
        </w:tc>
      </w:tr>
      <w:tr w:rsidR="000D42EC" w:rsidRPr="00B077C4" w:rsidTr="00390D38">
        <w:tc>
          <w:tcPr>
            <w:tcW w:w="1701" w:type="dxa"/>
            <w:tcBorders>
              <w:top w:val="single" w:sz="4" w:space="0" w:color="000000"/>
              <w:left w:val="single" w:sz="4" w:space="0" w:color="000000"/>
              <w:bottom w:val="single" w:sz="4" w:space="0" w:color="000000"/>
            </w:tcBorders>
            <w:vAlign w:val="center"/>
          </w:tcPr>
          <w:p w:rsidR="000D42EC" w:rsidRPr="00B077C4" w:rsidRDefault="000D42EC" w:rsidP="00390D38">
            <w:pPr>
              <w:keepLines w:val="0"/>
              <w:widowControl w:val="0"/>
              <w:overflowPunct/>
              <w:autoSpaceDE/>
              <w:autoSpaceDN/>
              <w:adjustRightInd/>
              <w:snapToGrid w:val="0"/>
              <w:spacing w:line="240" w:lineRule="auto"/>
              <w:ind w:firstLine="426"/>
              <w:jc w:val="center"/>
              <w:rPr>
                <w:rFonts w:eastAsia="SimSun"/>
                <w:sz w:val="24"/>
                <w:szCs w:val="24"/>
                <w:lang w:eastAsia="zh-CN"/>
              </w:rPr>
            </w:pPr>
            <w:r w:rsidRPr="00B077C4">
              <w:rPr>
                <w:rFonts w:eastAsia="SimSun"/>
                <w:sz w:val="24"/>
                <w:szCs w:val="24"/>
                <w:lang w:eastAsia="zh-CN"/>
              </w:rPr>
              <w:t>ОД-1</w:t>
            </w:r>
          </w:p>
        </w:tc>
        <w:tc>
          <w:tcPr>
            <w:tcW w:w="7665" w:type="dxa"/>
            <w:tcBorders>
              <w:top w:val="single" w:sz="4" w:space="0" w:color="000000"/>
              <w:left w:val="single" w:sz="4" w:space="0" w:color="000000"/>
              <w:bottom w:val="single" w:sz="4" w:space="0" w:color="000000"/>
              <w:right w:val="single" w:sz="4" w:space="0" w:color="000000"/>
            </w:tcBorders>
            <w:vAlign w:val="center"/>
          </w:tcPr>
          <w:p w:rsidR="000D42EC" w:rsidRPr="00B077C4" w:rsidRDefault="000D42EC" w:rsidP="00390D38">
            <w:pPr>
              <w:keepLines w:val="0"/>
              <w:widowControl w:val="0"/>
              <w:overflowPunct/>
              <w:autoSpaceDE/>
              <w:autoSpaceDN/>
              <w:adjustRightInd/>
              <w:snapToGrid w:val="0"/>
              <w:spacing w:line="240" w:lineRule="auto"/>
              <w:ind w:firstLine="426"/>
              <w:jc w:val="left"/>
              <w:rPr>
                <w:rFonts w:eastAsia="SimSun"/>
                <w:sz w:val="24"/>
                <w:szCs w:val="24"/>
                <w:lang w:eastAsia="zh-CN"/>
              </w:rPr>
            </w:pPr>
            <w:r w:rsidRPr="00B077C4">
              <w:rPr>
                <w:rFonts w:eastAsia="SimSun"/>
                <w:sz w:val="24"/>
                <w:szCs w:val="24"/>
                <w:lang w:eastAsia="zh-CN"/>
              </w:rPr>
              <w:t xml:space="preserve">Центральная зона </w:t>
            </w:r>
            <w:proofErr w:type="gramStart"/>
            <w:r w:rsidRPr="00B077C4">
              <w:rPr>
                <w:rFonts w:eastAsia="SimSun"/>
                <w:sz w:val="24"/>
                <w:szCs w:val="24"/>
                <w:lang w:eastAsia="zh-CN"/>
              </w:rPr>
              <w:t>делового</w:t>
            </w:r>
            <w:proofErr w:type="gramEnd"/>
            <w:r w:rsidRPr="00B077C4">
              <w:rPr>
                <w:rFonts w:eastAsia="SimSun"/>
                <w:sz w:val="24"/>
                <w:szCs w:val="24"/>
                <w:lang w:eastAsia="zh-CN"/>
              </w:rPr>
              <w:t>, общественного и коммерческого</w:t>
            </w:r>
          </w:p>
          <w:p w:rsidR="000D42EC" w:rsidRPr="00B077C4" w:rsidRDefault="000D42EC" w:rsidP="00390D38">
            <w:pPr>
              <w:keepLines w:val="0"/>
              <w:widowControl w:val="0"/>
              <w:overflowPunct/>
              <w:autoSpaceDE/>
              <w:autoSpaceDN/>
              <w:adjustRightInd/>
              <w:snapToGrid w:val="0"/>
              <w:spacing w:line="240" w:lineRule="auto"/>
              <w:ind w:firstLine="426"/>
              <w:jc w:val="left"/>
              <w:rPr>
                <w:rFonts w:eastAsia="SimSun"/>
                <w:sz w:val="24"/>
                <w:szCs w:val="24"/>
                <w:lang w:eastAsia="zh-CN"/>
              </w:rPr>
            </w:pPr>
            <w:r w:rsidRPr="00B077C4">
              <w:rPr>
                <w:rFonts w:eastAsia="SimSun"/>
                <w:sz w:val="24"/>
                <w:szCs w:val="24"/>
                <w:lang w:eastAsia="zh-CN"/>
              </w:rPr>
              <w:t>назначения;</w:t>
            </w:r>
          </w:p>
        </w:tc>
      </w:tr>
      <w:tr w:rsidR="000D42EC" w:rsidRPr="00B077C4" w:rsidTr="00390D38">
        <w:tc>
          <w:tcPr>
            <w:tcW w:w="1701" w:type="dxa"/>
            <w:tcBorders>
              <w:top w:val="single" w:sz="4" w:space="0" w:color="000000"/>
              <w:left w:val="single" w:sz="4" w:space="0" w:color="000000"/>
              <w:bottom w:val="single" w:sz="4" w:space="0" w:color="000000"/>
            </w:tcBorders>
            <w:vAlign w:val="center"/>
          </w:tcPr>
          <w:p w:rsidR="000D42EC" w:rsidRPr="00B077C4" w:rsidRDefault="000D42EC" w:rsidP="00390D38">
            <w:pPr>
              <w:keepLines w:val="0"/>
              <w:widowControl w:val="0"/>
              <w:overflowPunct/>
              <w:autoSpaceDE/>
              <w:autoSpaceDN/>
              <w:adjustRightInd/>
              <w:snapToGrid w:val="0"/>
              <w:spacing w:line="240" w:lineRule="auto"/>
              <w:ind w:firstLine="426"/>
              <w:jc w:val="center"/>
              <w:rPr>
                <w:rFonts w:eastAsia="SimSun"/>
                <w:sz w:val="24"/>
                <w:szCs w:val="24"/>
                <w:lang w:eastAsia="zh-CN"/>
              </w:rPr>
            </w:pPr>
            <w:r w:rsidRPr="00B077C4">
              <w:rPr>
                <w:rFonts w:eastAsia="SimSun"/>
                <w:sz w:val="24"/>
                <w:szCs w:val="24"/>
                <w:lang w:eastAsia="zh-CN"/>
              </w:rPr>
              <w:t>ОД-2</w:t>
            </w:r>
          </w:p>
        </w:tc>
        <w:tc>
          <w:tcPr>
            <w:tcW w:w="7665" w:type="dxa"/>
            <w:tcBorders>
              <w:top w:val="single" w:sz="4" w:space="0" w:color="000000"/>
              <w:left w:val="single" w:sz="4" w:space="0" w:color="000000"/>
              <w:bottom w:val="single" w:sz="4" w:space="0" w:color="000000"/>
              <w:right w:val="single" w:sz="4" w:space="0" w:color="000000"/>
            </w:tcBorders>
            <w:vAlign w:val="center"/>
          </w:tcPr>
          <w:p w:rsidR="000D42EC" w:rsidRPr="00B077C4" w:rsidRDefault="000D42EC" w:rsidP="00390D38">
            <w:pPr>
              <w:keepLines w:val="0"/>
              <w:widowControl w:val="0"/>
              <w:overflowPunct/>
              <w:autoSpaceDE/>
              <w:autoSpaceDN/>
              <w:adjustRightInd/>
              <w:snapToGrid w:val="0"/>
              <w:spacing w:line="240" w:lineRule="auto"/>
              <w:ind w:firstLine="426"/>
              <w:jc w:val="left"/>
              <w:rPr>
                <w:rFonts w:eastAsia="SimSun"/>
                <w:sz w:val="24"/>
                <w:szCs w:val="24"/>
                <w:lang w:eastAsia="zh-CN"/>
              </w:rPr>
            </w:pPr>
            <w:r w:rsidRPr="00B077C4">
              <w:rPr>
                <w:rFonts w:eastAsia="SimSun"/>
                <w:sz w:val="24"/>
                <w:szCs w:val="24"/>
                <w:lang w:eastAsia="zh-CN"/>
              </w:rPr>
              <w:t>Зона делового, общественного и коммерческого назначения</w:t>
            </w:r>
          </w:p>
          <w:p w:rsidR="000D42EC" w:rsidRPr="00B077C4" w:rsidRDefault="000D42EC" w:rsidP="00390D38">
            <w:pPr>
              <w:keepLines w:val="0"/>
              <w:widowControl w:val="0"/>
              <w:overflowPunct/>
              <w:autoSpaceDE/>
              <w:autoSpaceDN/>
              <w:adjustRightInd/>
              <w:snapToGrid w:val="0"/>
              <w:spacing w:line="240" w:lineRule="auto"/>
              <w:ind w:firstLine="426"/>
              <w:jc w:val="left"/>
              <w:rPr>
                <w:rFonts w:eastAsia="SimSun"/>
                <w:sz w:val="24"/>
                <w:szCs w:val="24"/>
                <w:lang w:eastAsia="zh-CN"/>
              </w:rPr>
            </w:pPr>
            <w:r w:rsidRPr="00B077C4">
              <w:rPr>
                <w:rFonts w:eastAsia="SimSun"/>
                <w:sz w:val="24"/>
                <w:szCs w:val="24"/>
                <w:lang w:eastAsia="zh-CN"/>
              </w:rPr>
              <w:t>местного значения;</w:t>
            </w:r>
          </w:p>
        </w:tc>
      </w:tr>
      <w:tr w:rsidR="000D42EC" w:rsidRPr="00B077C4" w:rsidTr="00390D38">
        <w:tc>
          <w:tcPr>
            <w:tcW w:w="1701" w:type="dxa"/>
            <w:tcBorders>
              <w:top w:val="single" w:sz="4" w:space="0" w:color="000000"/>
              <w:left w:val="single" w:sz="4" w:space="0" w:color="000000"/>
              <w:bottom w:val="single" w:sz="4" w:space="0" w:color="000000"/>
            </w:tcBorders>
            <w:vAlign w:val="center"/>
          </w:tcPr>
          <w:p w:rsidR="000D42EC" w:rsidRPr="00B077C4" w:rsidRDefault="000D42EC" w:rsidP="00390D38">
            <w:pPr>
              <w:keepLines w:val="0"/>
              <w:widowControl w:val="0"/>
              <w:overflowPunct/>
              <w:autoSpaceDE/>
              <w:autoSpaceDN/>
              <w:adjustRightInd/>
              <w:snapToGrid w:val="0"/>
              <w:spacing w:line="240" w:lineRule="auto"/>
              <w:ind w:firstLine="426"/>
              <w:jc w:val="center"/>
              <w:rPr>
                <w:rFonts w:eastAsia="SimSun"/>
                <w:sz w:val="24"/>
                <w:szCs w:val="24"/>
                <w:lang w:eastAsia="zh-CN"/>
              </w:rPr>
            </w:pPr>
            <w:r w:rsidRPr="00B077C4">
              <w:rPr>
                <w:rFonts w:eastAsia="SimSun"/>
                <w:sz w:val="24"/>
                <w:szCs w:val="24"/>
                <w:lang w:eastAsia="zh-CN"/>
              </w:rPr>
              <w:t>ОД-3</w:t>
            </w:r>
          </w:p>
        </w:tc>
        <w:tc>
          <w:tcPr>
            <w:tcW w:w="7665" w:type="dxa"/>
            <w:tcBorders>
              <w:top w:val="single" w:sz="4" w:space="0" w:color="000000"/>
              <w:left w:val="single" w:sz="4" w:space="0" w:color="000000"/>
              <w:bottom w:val="single" w:sz="4" w:space="0" w:color="000000"/>
              <w:right w:val="single" w:sz="4" w:space="0" w:color="000000"/>
            </w:tcBorders>
            <w:vAlign w:val="center"/>
          </w:tcPr>
          <w:p w:rsidR="000D42EC" w:rsidRPr="00B077C4" w:rsidRDefault="000D42EC" w:rsidP="00390D38">
            <w:pPr>
              <w:keepLines w:val="0"/>
              <w:overflowPunct/>
              <w:autoSpaceDE/>
              <w:autoSpaceDN/>
              <w:adjustRightInd/>
              <w:snapToGrid w:val="0"/>
              <w:spacing w:line="240" w:lineRule="auto"/>
              <w:ind w:firstLine="426"/>
              <w:jc w:val="left"/>
              <w:rPr>
                <w:rFonts w:eastAsia="SimSun"/>
                <w:sz w:val="24"/>
                <w:szCs w:val="24"/>
                <w:lang w:eastAsia="zh-CN"/>
              </w:rPr>
            </w:pPr>
            <w:r w:rsidRPr="00B077C4">
              <w:rPr>
                <w:rFonts w:eastAsia="SimSun"/>
                <w:sz w:val="24"/>
                <w:szCs w:val="24"/>
                <w:lang w:eastAsia="zh-CN"/>
              </w:rPr>
              <w:t>Зона обслуживания и деловой активности при транспортных коридорах и узлах;</w:t>
            </w:r>
          </w:p>
        </w:tc>
      </w:tr>
      <w:tr w:rsidR="000D42EC" w:rsidRPr="00B077C4" w:rsidTr="00390D38">
        <w:trPr>
          <w:cantSplit/>
        </w:trPr>
        <w:tc>
          <w:tcPr>
            <w:tcW w:w="1701" w:type="dxa"/>
            <w:tcBorders>
              <w:top w:val="single" w:sz="4" w:space="0" w:color="000000"/>
              <w:left w:val="single" w:sz="4" w:space="0" w:color="000000"/>
              <w:bottom w:val="single" w:sz="4" w:space="0" w:color="000000"/>
            </w:tcBorders>
            <w:vAlign w:val="center"/>
          </w:tcPr>
          <w:p w:rsidR="000D42EC" w:rsidRPr="00B077C4" w:rsidRDefault="000D42EC" w:rsidP="00390D38">
            <w:pPr>
              <w:keepLines w:val="0"/>
              <w:widowControl w:val="0"/>
              <w:overflowPunct/>
              <w:autoSpaceDE/>
              <w:autoSpaceDN/>
              <w:adjustRightInd/>
              <w:snapToGrid w:val="0"/>
              <w:spacing w:line="240" w:lineRule="auto"/>
              <w:ind w:firstLine="426"/>
              <w:jc w:val="center"/>
              <w:rPr>
                <w:rFonts w:eastAsia="SimSun"/>
                <w:sz w:val="24"/>
                <w:szCs w:val="24"/>
                <w:lang w:eastAsia="zh-CN"/>
              </w:rPr>
            </w:pPr>
          </w:p>
        </w:tc>
        <w:tc>
          <w:tcPr>
            <w:tcW w:w="7665" w:type="dxa"/>
            <w:tcBorders>
              <w:top w:val="single" w:sz="4" w:space="0" w:color="000000"/>
              <w:left w:val="single" w:sz="4" w:space="0" w:color="000000"/>
              <w:bottom w:val="single" w:sz="4" w:space="0" w:color="000000"/>
              <w:right w:val="single" w:sz="4" w:space="0" w:color="000000"/>
            </w:tcBorders>
          </w:tcPr>
          <w:p w:rsidR="000D42EC" w:rsidRPr="00B077C4" w:rsidRDefault="000D42EC" w:rsidP="00390D38">
            <w:pPr>
              <w:keepLines w:val="0"/>
              <w:widowControl w:val="0"/>
              <w:overflowPunct/>
              <w:autoSpaceDE/>
              <w:autoSpaceDN/>
              <w:adjustRightInd/>
              <w:snapToGrid w:val="0"/>
              <w:spacing w:line="240" w:lineRule="auto"/>
              <w:ind w:firstLine="426"/>
              <w:jc w:val="left"/>
              <w:rPr>
                <w:rFonts w:eastAsia="SimSun"/>
                <w:sz w:val="24"/>
                <w:szCs w:val="24"/>
                <w:lang w:eastAsia="zh-CN"/>
              </w:rPr>
            </w:pPr>
          </w:p>
        </w:tc>
      </w:tr>
      <w:tr w:rsidR="000D42EC" w:rsidRPr="00B077C4" w:rsidTr="00390D38">
        <w:trPr>
          <w:cantSplit/>
        </w:trPr>
        <w:tc>
          <w:tcPr>
            <w:tcW w:w="1701" w:type="dxa"/>
            <w:tcBorders>
              <w:top w:val="single" w:sz="4" w:space="0" w:color="000000"/>
              <w:left w:val="single" w:sz="4" w:space="0" w:color="000000"/>
              <w:bottom w:val="single" w:sz="4" w:space="0" w:color="000000"/>
            </w:tcBorders>
            <w:vAlign w:val="center"/>
          </w:tcPr>
          <w:p w:rsidR="000D42EC" w:rsidRPr="00B077C4" w:rsidRDefault="000D42EC" w:rsidP="00390D38">
            <w:pPr>
              <w:keepLines w:val="0"/>
              <w:widowControl w:val="0"/>
              <w:overflowPunct/>
              <w:autoSpaceDE/>
              <w:autoSpaceDN/>
              <w:adjustRightInd/>
              <w:snapToGrid w:val="0"/>
              <w:spacing w:line="240" w:lineRule="auto"/>
              <w:ind w:firstLine="284"/>
              <w:jc w:val="center"/>
              <w:rPr>
                <w:rFonts w:eastAsia="SimSun"/>
                <w:sz w:val="24"/>
                <w:szCs w:val="24"/>
                <w:lang w:eastAsia="zh-CN"/>
              </w:rPr>
            </w:pPr>
          </w:p>
        </w:tc>
        <w:tc>
          <w:tcPr>
            <w:tcW w:w="7665" w:type="dxa"/>
            <w:tcBorders>
              <w:top w:val="single" w:sz="4" w:space="0" w:color="000000"/>
              <w:left w:val="single" w:sz="4" w:space="0" w:color="000000"/>
              <w:bottom w:val="single" w:sz="4" w:space="0" w:color="000000"/>
              <w:right w:val="single" w:sz="4" w:space="0" w:color="000000"/>
            </w:tcBorders>
            <w:vAlign w:val="center"/>
          </w:tcPr>
          <w:p w:rsidR="000D42EC" w:rsidRPr="00B077C4" w:rsidRDefault="000D42EC" w:rsidP="00390D38">
            <w:pPr>
              <w:keepLines w:val="0"/>
              <w:widowControl w:val="0"/>
              <w:overflowPunct/>
              <w:autoSpaceDE/>
              <w:autoSpaceDN/>
              <w:adjustRightInd/>
              <w:snapToGrid w:val="0"/>
              <w:spacing w:line="240" w:lineRule="auto"/>
              <w:ind w:firstLine="284"/>
              <w:jc w:val="center"/>
              <w:rPr>
                <w:rFonts w:eastAsia="SimSun"/>
                <w:sz w:val="24"/>
                <w:szCs w:val="24"/>
                <w:lang w:eastAsia="zh-CN"/>
              </w:rPr>
            </w:pPr>
            <w:r w:rsidRPr="00B077C4">
              <w:rPr>
                <w:rFonts w:eastAsia="SimSun"/>
                <w:sz w:val="24"/>
                <w:szCs w:val="24"/>
                <w:lang w:eastAsia="zh-CN"/>
              </w:rPr>
              <w:t>СПЕЦИАЛЬНЫЕ ОБСЛУЖИВАЮЩИЕ И ДЕЛОВЫЕ ЗОНЫ ДЛЯ ОБЪЕКТОВ С БОЛЬШИМИ ЗЕМЕЛЬНЫМИ УЧАСТКАМИ</w:t>
            </w:r>
          </w:p>
        </w:tc>
      </w:tr>
      <w:tr w:rsidR="000D42EC" w:rsidRPr="00B077C4" w:rsidTr="00390D38">
        <w:trPr>
          <w:cantSplit/>
        </w:trPr>
        <w:tc>
          <w:tcPr>
            <w:tcW w:w="1701" w:type="dxa"/>
            <w:tcBorders>
              <w:top w:val="single" w:sz="4" w:space="0" w:color="000000"/>
              <w:left w:val="single" w:sz="4" w:space="0" w:color="000000"/>
              <w:bottom w:val="single" w:sz="4" w:space="0" w:color="000000"/>
            </w:tcBorders>
            <w:vAlign w:val="center"/>
          </w:tcPr>
          <w:p w:rsidR="000D42EC" w:rsidRPr="00B077C4" w:rsidRDefault="000D42EC" w:rsidP="00390D38">
            <w:pPr>
              <w:keepLines w:val="0"/>
              <w:widowControl w:val="0"/>
              <w:overflowPunct/>
              <w:autoSpaceDE/>
              <w:autoSpaceDN/>
              <w:adjustRightInd/>
              <w:snapToGrid w:val="0"/>
              <w:spacing w:line="240" w:lineRule="auto"/>
              <w:ind w:firstLine="284"/>
              <w:jc w:val="center"/>
              <w:rPr>
                <w:rFonts w:eastAsia="SimSun"/>
                <w:sz w:val="24"/>
                <w:szCs w:val="24"/>
                <w:lang w:eastAsia="zh-CN"/>
              </w:rPr>
            </w:pPr>
            <w:r w:rsidRPr="00B077C4">
              <w:rPr>
                <w:rFonts w:eastAsia="SimSun"/>
                <w:sz w:val="24"/>
                <w:szCs w:val="24"/>
                <w:lang w:eastAsia="zh-CN"/>
              </w:rPr>
              <w:t>ТОД-1</w:t>
            </w:r>
          </w:p>
        </w:tc>
        <w:tc>
          <w:tcPr>
            <w:tcW w:w="7665" w:type="dxa"/>
            <w:tcBorders>
              <w:top w:val="single" w:sz="4" w:space="0" w:color="000000"/>
              <w:left w:val="single" w:sz="4" w:space="0" w:color="000000"/>
              <w:bottom w:val="single" w:sz="4" w:space="0" w:color="000000"/>
              <w:right w:val="single" w:sz="4" w:space="0" w:color="000000"/>
            </w:tcBorders>
            <w:vAlign w:val="center"/>
          </w:tcPr>
          <w:p w:rsidR="000D42EC" w:rsidRPr="00B077C4" w:rsidRDefault="000D42EC" w:rsidP="00390D38">
            <w:pPr>
              <w:keepLines w:val="0"/>
              <w:widowControl w:val="0"/>
              <w:overflowPunct/>
              <w:autoSpaceDE/>
              <w:autoSpaceDN/>
              <w:adjustRightInd/>
              <w:snapToGrid w:val="0"/>
              <w:spacing w:line="240" w:lineRule="auto"/>
              <w:ind w:firstLine="284"/>
              <w:jc w:val="left"/>
              <w:rPr>
                <w:rFonts w:eastAsia="SimSun"/>
                <w:sz w:val="24"/>
                <w:szCs w:val="24"/>
                <w:lang w:eastAsia="zh-CN"/>
              </w:rPr>
            </w:pPr>
            <w:r w:rsidRPr="00B077C4">
              <w:rPr>
                <w:rFonts w:eastAsia="SimSun"/>
                <w:sz w:val="24"/>
                <w:szCs w:val="24"/>
                <w:lang w:eastAsia="zh-CN"/>
              </w:rPr>
              <w:t>Зона объектов здравоохранения;</w:t>
            </w:r>
          </w:p>
        </w:tc>
      </w:tr>
      <w:tr w:rsidR="000D42EC" w:rsidRPr="00B077C4" w:rsidTr="00390D38">
        <w:trPr>
          <w:cantSplit/>
        </w:trPr>
        <w:tc>
          <w:tcPr>
            <w:tcW w:w="1701" w:type="dxa"/>
            <w:tcBorders>
              <w:top w:val="single" w:sz="4" w:space="0" w:color="000000"/>
              <w:left w:val="single" w:sz="4" w:space="0" w:color="000000"/>
              <w:bottom w:val="single" w:sz="4" w:space="0" w:color="000000"/>
            </w:tcBorders>
            <w:vAlign w:val="center"/>
          </w:tcPr>
          <w:p w:rsidR="000D42EC" w:rsidRPr="00B077C4" w:rsidRDefault="000D42EC" w:rsidP="00390D38">
            <w:pPr>
              <w:keepLines w:val="0"/>
              <w:widowControl w:val="0"/>
              <w:overflowPunct/>
              <w:autoSpaceDE/>
              <w:autoSpaceDN/>
              <w:adjustRightInd/>
              <w:snapToGrid w:val="0"/>
              <w:spacing w:line="240" w:lineRule="auto"/>
              <w:ind w:firstLine="284"/>
              <w:jc w:val="center"/>
              <w:rPr>
                <w:rFonts w:eastAsia="SimSun"/>
                <w:sz w:val="24"/>
                <w:szCs w:val="24"/>
                <w:lang w:eastAsia="zh-CN"/>
              </w:rPr>
            </w:pPr>
            <w:r w:rsidRPr="00B077C4">
              <w:rPr>
                <w:rFonts w:eastAsia="SimSun"/>
                <w:sz w:val="24"/>
                <w:szCs w:val="24"/>
                <w:lang w:eastAsia="zh-CN"/>
              </w:rPr>
              <w:t>ТОД-2</w:t>
            </w:r>
          </w:p>
        </w:tc>
        <w:tc>
          <w:tcPr>
            <w:tcW w:w="7665" w:type="dxa"/>
            <w:tcBorders>
              <w:top w:val="single" w:sz="4" w:space="0" w:color="000000"/>
              <w:left w:val="single" w:sz="4" w:space="0" w:color="000000"/>
              <w:bottom w:val="single" w:sz="4" w:space="0" w:color="000000"/>
              <w:right w:val="single" w:sz="4" w:space="0" w:color="000000"/>
            </w:tcBorders>
            <w:vAlign w:val="center"/>
          </w:tcPr>
          <w:p w:rsidR="000D42EC" w:rsidRPr="00B077C4" w:rsidRDefault="000D42EC" w:rsidP="00390D38">
            <w:pPr>
              <w:keepLines w:val="0"/>
              <w:widowControl w:val="0"/>
              <w:overflowPunct/>
              <w:autoSpaceDE/>
              <w:autoSpaceDN/>
              <w:adjustRightInd/>
              <w:snapToGrid w:val="0"/>
              <w:spacing w:line="240" w:lineRule="auto"/>
              <w:ind w:firstLine="284"/>
              <w:jc w:val="left"/>
              <w:rPr>
                <w:rFonts w:eastAsia="SimSun"/>
                <w:sz w:val="24"/>
                <w:szCs w:val="24"/>
                <w:lang w:eastAsia="zh-CN"/>
              </w:rPr>
            </w:pPr>
            <w:r w:rsidRPr="00B077C4">
              <w:rPr>
                <w:rFonts w:eastAsia="SimSun"/>
                <w:sz w:val="24"/>
                <w:szCs w:val="24"/>
                <w:lang w:eastAsia="zh-CN"/>
              </w:rPr>
              <w:t>Зона объектов образования и научных комплексов;</w:t>
            </w:r>
          </w:p>
        </w:tc>
      </w:tr>
      <w:tr w:rsidR="000D42EC" w:rsidRPr="00B077C4" w:rsidTr="00390D38">
        <w:trPr>
          <w:cantSplit/>
        </w:trPr>
        <w:tc>
          <w:tcPr>
            <w:tcW w:w="1701" w:type="dxa"/>
            <w:tcBorders>
              <w:top w:val="single" w:sz="4" w:space="0" w:color="000000"/>
              <w:left w:val="single" w:sz="4" w:space="0" w:color="000000"/>
              <w:bottom w:val="single" w:sz="4" w:space="0" w:color="000000"/>
            </w:tcBorders>
            <w:vAlign w:val="center"/>
          </w:tcPr>
          <w:p w:rsidR="000D42EC" w:rsidRPr="00B077C4" w:rsidRDefault="000D42EC" w:rsidP="00390D38">
            <w:pPr>
              <w:keepLines w:val="0"/>
              <w:widowControl w:val="0"/>
              <w:overflowPunct/>
              <w:autoSpaceDE/>
              <w:autoSpaceDN/>
              <w:adjustRightInd/>
              <w:snapToGrid w:val="0"/>
              <w:spacing w:line="240" w:lineRule="auto"/>
              <w:ind w:firstLine="426"/>
              <w:jc w:val="center"/>
              <w:rPr>
                <w:rFonts w:eastAsia="SimSun"/>
                <w:sz w:val="24"/>
                <w:szCs w:val="24"/>
                <w:lang w:eastAsia="zh-CN"/>
              </w:rPr>
            </w:pPr>
          </w:p>
        </w:tc>
        <w:tc>
          <w:tcPr>
            <w:tcW w:w="7665" w:type="dxa"/>
            <w:tcBorders>
              <w:top w:val="single" w:sz="4" w:space="0" w:color="000000"/>
              <w:left w:val="single" w:sz="4" w:space="0" w:color="000000"/>
              <w:bottom w:val="single" w:sz="4" w:space="0" w:color="000000"/>
              <w:right w:val="single" w:sz="4" w:space="0" w:color="000000"/>
            </w:tcBorders>
          </w:tcPr>
          <w:p w:rsidR="000D42EC" w:rsidRPr="00B077C4" w:rsidRDefault="000D42EC" w:rsidP="00390D38">
            <w:pPr>
              <w:keepLines w:val="0"/>
              <w:widowControl w:val="0"/>
              <w:overflowPunct/>
              <w:autoSpaceDE/>
              <w:autoSpaceDN/>
              <w:adjustRightInd/>
              <w:snapToGrid w:val="0"/>
              <w:spacing w:line="240" w:lineRule="auto"/>
              <w:ind w:firstLine="426"/>
              <w:jc w:val="left"/>
              <w:rPr>
                <w:rFonts w:eastAsia="SimSun"/>
                <w:sz w:val="24"/>
                <w:szCs w:val="24"/>
                <w:lang w:eastAsia="zh-CN"/>
              </w:rPr>
            </w:pPr>
          </w:p>
        </w:tc>
      </w:tr>
      <w:tr w:rsidR="000D42EC" w:rsidRPr="00B077C4" w:rsidTr="00390D38">
        <w:trPr>
          <w:cantSplit/>
        </w:trPr>
        <w:tc>
          <w:tcPr>
            <w:tcW w:w="1701" w:type="dxa"/>
            <w:tcBorders>
              <w:top w:val="single" w:sz="4" w:space="0" w:color="000000"/>
              <w:left w:val="single" w:sz="4" w:space="0" w:color="000000"/>
              <w:bottom w:val="single" w:sz="4" w:space="0" w:color="000000"/>
            </w:tcBorders>
            <w:vAlign w:val="center"/>
          </w:tcPr>
          <w:p w:rsidR="000D42EC" w:rsidRPr="00B077C4" w:rsidRDefault="000D42EC" w:rsidP="00390D38">
            <w:pPr>
              <w:keepLines w:val="0"/>
              <w:widowControl w:val="0"/>
              <w:overflowPunct/>
              <w:autoSpaceDE/>
              <w:autoSpaceDN/>
              <w:adjustRightInd/>
              <w:snapToGrid w:val="0"/>
              <w:spacing w:line="240" w:lineRule="auto"/>
              <w:ind w:firstLine="426"/>
              <w:jc w:val="center"/>
              <w:rPr>
                <w:rFonts w:eastAsia="SimSun"/>
                <w:sz w:val="24"/>
                <w:szCs w:val="24"/>
                <w:lang w:eastAsia="zh-CN"/>
              </w:rPr>
            </w:pPr>
          </w:p>
        </w:tc>
        <w:tc>
          <w:tcPr>
            <w:tcW w:w="7665" w:type="dxa"/>
            <w:tcBorders>
              <w:top w:val="single" w:sz="4" w:space="0" w:color="000000"/>
              <w:left w:val="single" w:sz="4" w:space="0" w:color="000000"/>
              <w:bottom w:val="single" w:sz="4" w:space="0" w:color="000000"/>
              <w:right w:val="single" w:sz="4" w:space="0" w:color="000000"/>
            </w:tcBorders>
          </w:tcPr>
          <w:p w:rsidR="000D42EC" w:rsidRPr="00B077C4" w:rsidRDefault="000D42EC" w:rsidP="00390D38">
            <w:pPr>
              <w:keepLines w:val="0"/>
              <w:overflowPunct/>
              <w:autoSpaceDE/>
              <w:autoSpaceDN/>
              <w:adjustRightInd/>
              <w:snapToGrid w:val="0"/>
              <w:spacing w:line="240" w:lineRule="auto"/>
              <w:ind w:firstLine="426"/>
              <w:jc w:val="center"/>
              <w:rPr>
                <w:rFonts w:eastAsia="SimSun"/>
                <w:bCs/>
                <w:caps/>
                <w:sz w:val="24"/>
                <w:szCs w:val="24"/>
                <w:lang w:eastAsia="zh-CN"/>
              </w:rPr>
            </w:pPr>
            <w:r w:rsidRPr="00B077C4">
              <w:rPr>
                <w:rFonts w:eastAsia="SimSun"/>
                <w:bCs/>
                <w:caps/>
                <w:sz w:val="24"/>
                <w:szCs w:val="24"/>
                <w:lang w:eastAsia="zh-CN"/>
              </w:rPr>
              <w:t xml:space="preserve">Производственные зоны: </w:t>
            </w:r>
          </w:p>
        </w:tc>
      </w:tr>
      <w:tr w:rsidR="000D42EC" w:rsidRPr="00B077C4" w:rsidTr="00390D38">
        <w:trPr>
          <w:cantSplit/>
        </w:trPr>
        <w:tc>
          <w:tcPr>
            <w:tcW w:w="1701" w:type="dxa"/>
            <w:tcBorders>
              <w:top w:val="single" w:sz="4" w:space="0" w:color="000000"/>
              <w:left w:val="single" w:sz="4" w:space="0" w:color="000000"/>
              <w:bottom w:val="single" w:sz="4" w:space="0" w:color="000000"/>
            </w:tcBorders>
            <w:vAlign w:val="center"/>
          </w:tcPr>
          <w:p w:rsidR="000D42EC" w:rsidRPr="00B077C4" w:rsidRDefault="000D42EC" w:rsidP="00390D38">
            <w:pPr>
              <w:keepLines w:val="0"/>
              <w:widowControl w:val="0"/>
              <w:overflowPunct/>
              <w:autoSpaceDE/>
              <w:autoSpaceDN/>
              <w:adjustRightInd/>
              <w:snapToGrid w:val="0"/>
              <w:spacing w:line="240" w:lineRule="auto"/>
              <w:ind w:firstLine="426"/>
              <w:jc w:val="center"/>
              <w:rPr>
                <w:rFonts w:eastAsia="SimSun"/>
                <w:sz w:val="24"/>
                <w:szCs w:val="24"/>
                <w:lang w:eastAsia="zh-CN"/>
              </w:rPr>
            </w:pPr>
            <w:r w:rsidRPr="00B077C4">
              <w:rPr>
                <w:rFonts w:eastAsia="SimSun"/>
                <w:bCs/>
                <w:sz w:val="24"/>
                <w:szCs w:val="24"/>
                <w:lang w:eastAsia="zh-CN"/>
              </w:rPr>
              <w:t>П-1</w:t>
            </w:r>
          </w:p>
        </w:tc>
        <w:tc>
          <w:tcPr>
            <w:tcW w:w="7665" w:type="dxa"/>
            <w:tcBorders>
              <w:top w:val="single" w:sz="4" w:space="0" w:color="000000"/>
              <w:left w:val="single" w:sz="4" w:space="0" w:color="000000"/>
              <w:bottom w:val="single" w:sz="4" w:space="0" w:color="000000"/>
              <w:right w:val="single" w:sz="4" w:space="0" w:color="000000"/>
            </w:tcBorders>
          </w:tcPr>
          <w:p w:rsidR="000D42EC" w:rsidRPr="00B077C4" w:rsidRDefault="000D42EC" w:rsidP="00390D38">
            <w:pPr>
              <w:keepLines w:val="0"/>
              <w:overflowPunct/>
              <w:autoSpaceDE/>
              <w:autoSpaceDN/>
              <w:adjustRightInd/>
              <w:snapToGrid w:val="0"/>
              <w:spacing w:line="240" w:lineRule="auto"/>
              <w:ind w:firstLine="426"/>
              <w:jc w:val="left"/>
              <w:rPr>
                <w:rFonts w:eastAsia="SimSun"/>
                <w:bCs/>
                <w:caps/>
                <w:sz w:val="24"/>
                <w:szCs w:val="24"/>
                <w:lang w:eastAsia="zh-CN"/>
              </w:rPr>
            </w:pPr>
            <w:r w:rsidRPr="00B077C4">
              <w:rPr>
                <w:rFonts w:eastAsia="SimSun"/>
                <w:bCs/>
                <w:sz w:val="24"/>
                <w:szCs w:val="24"/>
                <w:lang w:eastAsia="zh-CN"/>
              </w:rPr>
              <w:t xml:space="preserve">Зона предприятий, производств и объектов </w:t>
            </w:r>
            <w:r w:rsidRPr="00B077C4">
              <w:rPr>
                <w:rFonts w:eastAsia="SimSun"/>
                <w:bCs/>
                <w:sz w:val="24"/>
                <w:szCs w:val="24"/>
                <w:lang w:val="en-US" w:eastAsia="zh-CN"/>
              </w:rPr>
              <w:t>I</w:t>
            </w:r>
            <w:r w:rsidRPr="00B077C4">
              <w:rPr>
                <w:rFonts w:eastAsia="SimSun"/>
                <w:bCs/>
                <w:sz w:val="24"/>
                <w:szCs w:val="24"/>
                <w:lang w:eastAsia="zh-CN"/>
              </w:rPr>
              <w:t xml:space="preserve"> класса опасности</w:t>
            </w:r>
            <w:r w:rsidRPr="00B077C4">
              <w:rPr>
                <w:rFonts w:eastAsia="SimSun"/>
                <w:sz w:val="24"/>
                <w:szCs w:val="24"/>
                <w:lang w:eastAsia="zh-CN"/>
              </w:rPr>
              <w:t xml:space="preserve"> СЗЗ-</w:t>
            </w:r>
            <w:smartTag w:uri="urn:schemas-microsoft-com:office:smarttags" w:element="metricconverter">
              <w:smartTagPr>
                <w:attr w:name="ProductID" w:val="0,45 метра"/>
              </w:smartTagPr>
              <w:r w:rsidRPr="00B077C4">
                <w:rPr>
                  <w:rFonts w:eastAsia="SimSun"/>
                  <w:sz w:val="24"/>
                  <w:szCs w:val="24"/>
                  <w:lang w:eastAsia="zh-CN"/>
                </w:rPr>
                <w:t>1000 м</w:t>
              </w:r>
            </w:smartTag>
            <w:r w:rsidRPr="00B077C4">
              <w:rPr>
                <w:rFonts w:eastAsia="SimSun"/>
                <w:sz w:val="24"/>
                <w:szCs w:val="24"/>
                <w:lang w:eastAsia="zh-CN"/>
              </w:rPr>
              <w:t>;</w:t>
            </w:r>
          </w:p>
        </w:tc>
      </w:tr>
      <w:tr w:rsidR="000D42EC" w:rsidRPr="00B077C4" w:rsidTr="00390D38">
        <w:trPr>
          <w:cantSplit/>
        </w:trPr>
        <w:tc>
          <w:tcPr>
            <w:tcW w:w="1701" w:type="dxa"/>
            <w:tcBorders>
              <w:top w:val="single" w:sz="4" w:space="0" w:color="000000"/>
              <w:left w:val="single" w:sz="4" w:space="0" w:color="000000"/>
              <w:bottom w:val="single" w:sz="4" w:space="0" w:color="000000"/>
            </w:tcBorders>
            <w:vAlign w:val="center"/>
          </w:tcPr>
          <w:p w:rsidR="000D42EC" w:rsidRPr="00B077C4" w:rsidRDefault="000D42EC" w:rsidP="00390D38">
            <w:pPr>
              <w:keepLines w:val="0"/>
              <w:widowControl w:val="0"/>
              <w:overflowPunct/>
              <w:autoSpaceDE/>
              <w:autoSpaceDN/>
              <w:adjustRightInd/>
              <w:snapToGrid w:val="0"/>
              <w:spacing w:line="240" w:lineRule="auto"/>
              <w:ind w:firstLine="426"/>
              <w:jc w:val="center"/>
              <w:rPr>
                <w:rFonts w:eastAsia="SimSun"/>
                <w:bCs/>
                <w:sz w:val="24"/>
                <w:szCs w:val="24"/>
                <w:lang w:eastAsia="zh-CN"/>
              </w:rPr>
            </w:pPr>
            <w:r w:rsidRPr="00B077C4">
              <w:rPr>
                <w:rFonts w:eastAsia="SimSun"/>
                <w:bCs/>
                <w:sz w:val="24"/>
                <w:szCs w:val="24"/>
                <w:lang w:eastAsia="zh-CN"/>
              </w:rPr>
              <w:t>П-2</w:t>
            </w:r>
          </w:p>
        </w:tc>
        <w:tc>
          <w:tcPr>
            <w:tcW w:w="7665" w:type="dxa"/>
            <w:tcBorders>
              <w:top w:val="single" w:sz="4" w:space="0" w:color="000000"/>
              <w:left w:val="single" w:sz="4" w:space="0" w:color="000000"/>
              <w:bottom w:val="single" w:sz="4" w:space="0" w:color="000000"/>
              <w:right w:val="single" w:sz="4" w:space="0" w:color="000000"/>
            </w:tcBorders>
            <w:vAlign w:val="center"/>
          </w:tcPr>
          <w:p w:rsidR="000D42EC" w:rsidRPr="00B077C4" w:rsidRDefault="000D42EC" w:rsidP="00390D38">
            <w:pPr>
              <w:keepLines w:val="0"/>
              <w:overflowPunct/>
              <w:autoSpaceDE/>
              <w:autoSpaceDN/>
              <w:adjustRightInd/>
              <w:snapToGrid w:val="0"/>
              <w:spacing w:line="240" w:lineRule="auto"/>
              <w:ind w:firstLine="426"/>
              <w:jc w:val="left"/>
              <w:rPr>
                <w:rFonts w:eastAsia="SimSun"/>
                <w:sz w:val="24"/>
                <w:szCs w:val="24"/>
                <w:lang w:eastAsia="zh-CN"/>
              </w:rPr>
            </w:pPr>
            <w:r w:rsidRPr="00B077C4">
              <w:rPr>
                <w:rFonts w:eastAsia="SimSun"/>
                <w:bCs/>
                <w:sz w:val="24"/>
                <w:szCs w:val="24"/>
                <w:lang w:eastAsia="zh-CN"/>
              </w:rPr>
              <w:t xml:space="preserve">Зона предприятий, производств и объектов </w:t>
            </w:r>
            <w:r w:rsidRPr="00B077C4">
              <w:rPr>
                <w:rFonts w:eastAsia="SimSun"/>
                <w:bCs/>
                <w:sz w:val="24"/>
                <w:szCs w:val="24"/>
                <w:lang w:val="en-US" w:eastAsia="zh-CN"/>
              </w:rPr>
              <w:t>II</w:t>
            </w:r>
            <w:r w:rsidRPr="00B077C4">
              <w:rPr>
                <w:rFonts w:eastAsia="SimSun"/>
                <w:bCs/>
                <w:sz w:val="24"/>
                <w:szCs w:val="24"/>
                <w:lang w:eastAsia="zh-CN"/>
              </w:rPr>
              <w:t xml:space="preserve"> класса опасности</w:t>
            </w:r>
            <w:r w:rsidRPr="00B077C4">
              <w:rPr>
                <w:rFonts w:eastAsia="SimSun"/>
                <w:sz w:val="24"/>
                <w:szCs w:val="24"/>
                <w:lang w:eastAsia="zh-CN"/>
              </w:rPr>
              <w:t xml:space="preserve"> СЗЗ-</w:t>
            </w:r>
            <w:smartTag w:uri="urn:schemas-microsoft-com:office:smarttags" w:element="metricconverter">
              <w:smartTagPr>
                <w:attr w:name="ProductID" w:val="0,45 метра"/>
              </w:smartTagPr>
              <w:r w:rsidRPr="00B077C4">
                <w:rPr>
                  <w:rFonts w:eastAsia="SimSun"/>
                  <w:sz w:val="24"/>
                  <w:szCs w:val="24"/>
                  <w:lang w:eastAsia="zh-CN"/>
                </w:rPr>
                <w:t>500 м</w:t>
              </w:r>
            </w:smartTag>
            <w:r w:rsidRPr="00B077C4">
              <w:rPr>
                <w:rFonts w:eastAsia="SimSun"/>
                <w:sz w:val="24"/>
                <w:szCs w:val="24"/>
                <w:lang w:eastAsia="zh-CN"/>
              </w:rPr>
              <w:t>;</w:t>
            </w:r>
          </w:p>
        </w:tc>
      </w:tr>
      <w:tr w:rsidR="000D42EC" w:rsidRPr="00B077C4" w:rsidTr="00390D38">
        <w:trPr>
          <w:cantSplit/>
        </w:trPr>
        <w:tc>
          <w:tcPr>
            <w:tcW w:w="1701" w:type="dxa"/>
            <w:tcBorders>
              <w:top w:val="single" w:sz="4" w:space="0" w:color="000000"/>
              <w:left w:val="single" w:sz="4" w:space="0" w:color="000000"/>
              <w:bottom w:val="single" w:sz="4" w:space="0" w:color="000000"/>
            </w:tcBorders>
            <w:vAlign w:val="center"/>
          </w:tcPr>
          <w:p w:rsidR="000D42EC" w:rsidRPr="00B077C4" w:rsidRDefault="000D42EC" w:rsidP="00390D38">
            <w:pPr>
              <w:keepLines w:val="0"/>
              <w:widowControl w:val="0"/>
              <w:overflowPunct/>
              <w:autoSpaceDE/>
              <w:autoSpaceDN/>
              <w:adjustRightInd/>
              <w:snapToGrid w:val="0"/>
              <w:spacing w:line="240" w:lineRule="auto"/>
              <w:ind w:firstLine="426"/>
              <w:jc w:val="center"/>
              <w:rPr>
                <w:rFonts w:eastAsia="SimSun"/>
                <w:bCs/>
                <w:sz w:val="24"/>
                <w:szCs w:val="24"/>
                <w:lang w:eastAsia="zh-CN"/>
              </w:rPr>
            </w:pPr>
            <w:r w:rsidRPr="00B077C4">
              <w:rPr>
                <w:rFonts w:eastAsia="SimSun"/>
                <w:bCs/>
                <w:sz w:val="24"/>
                <w:szCs w:val="24"/>
                <w:lang w:eastAsia="zh-CN"/>
              </w:rPr>
              <w:t>П-3</w:t>
            </w:r>
          </w:p>
        </w:tc>
        <w:tc>
          <w:tcPr>
            <w:tcW w:w="7665" w:type="dxa"/>
            <w:tcBorders>
              <w:top w:val="single" w:sz="4" w:space="0" w:color="000000"/>
              <w:left w:val="single" w:sz="4" w:space="0" w:color="000000"/>
              <w:bottom w:val="single" w:sz="4" w:space="0" w:color="000000"/>
              <w:right w:val="single" w:sz="4" w:space="0" w:color="000000"/>
            </w:tcBorders>
            <w:vAlign w:val="center"/>
          </w:tcPr>
          <w:p w:rsidR="000D42EC" w:rsidRPr="00B077C4" w:rsidRDefault="000D42EC" w:rsidP="00390D38">
            <w:pPr>
              <w:keepLines w:val="0"/>
              <w:overflowPunct/>
              <w:autoSpaceDE/>
              <w:autoSpaceDN/>
              <w:adjustRightInd/>
              <w:snapToGrid w:val="0"/>
              <w:spacing w:line="240" w:lineRule="auto"/>
              <w:ind w:firstLine="426"/>
              <w:jc w:val="left"/>
              <w:rPr>
                <w:rFonts w:eastAsia="SimSun"/>
                <w:sz w:val="24"/>
                <w:szCs w:val="24"/>
                <w:lang w:eastAsia="zh-CN"/>
              </w:rPr>
            </w:pPr>
            <w:r w:rsidRPr="00B077C4">
              <w:rPr>
                <w:rFonts w:eastAsia="SimSun"/>
                <w:bCs/>
                <w:sz w:val="24"/>
                <w:szCs w:val="24"/>
                <w:lang w:eastAsia="zh-CN"/>
              </w:rPr>
              <w:t xml:space="preserve">Зона предприятий, производств и объектов </w:t>
            </w:r>
            <w:r w:rsidRPr="00B077C4">
              <w:rPr>
                <w:rFonts w:eastAsia="SimSun"/>
                <w:bCs/>
                <w:sz w:val="24"/>
                <w:szCs w:val="24"/>
                <w:lang w:val="en-US" w:eastAsia="zh-CN"/>
              </w:rPr>
              <w:t>III</w:t>
            </w:r>
            <w:r w:rsidRPr="00B077C4">
              <w:rPr>
                <w:rFonts w:eastAsia="SimSun"/>
                <w:bCs/>
                <w:sz w:val="24"/>
                <w:szCs w:val="24"/>
                <w:lang w:eastAsia="zh-CN"/>
              </w:rPr>
              <w:t xml:space="preserve"> класса опасности</w:t>
            </w:r>
            <w:r w:rsidRPr="00B077C4">
              <w:rPr>
                <w:rFonts w:eastAsia="SimSun"/>
                <w:sz w:val="24"/>
                <w:szCs w:val="24"/>
                <w:lang w:eastAsia="zh-CN"/>
              </w:rPr>
              <w:t xml:space="preserve"> СЗЗ-</w:t>
            </w:r>
            <w:smartTag w:uri="urn:schemas-microsoft-com:office:smarttags" w:element="metricconverter">
              <w:smartTagPr>
                <w:attr w:name="ProductID" w:val="0,45 метра"/>
              </w:smartTagPr>
              <w:r w:rsidRPr="00B077C4">
                <w:rPr>
                  <w:rFonts w:eastAsia="SimSun"/>
                  <w:sz w:val="24"/>
                  <w:szCs w:val="24"/>
                  <w:lang w:eastAsia="zh-CN"/>
                </w:rPr>
                <w:t>300 м</w:t>
              </w:r>
            </w:smartTag>
            <w:r w:rsidRPr="00B077C4">
              <w:rPr>
                <w:rFonts w:eastAsia="SimSun"/>
                <w:sz w:val="24"/>
                <w:szCs w:val="24"/>
                <w:lang w:eastAsia="zh-CN"/>
              </w:rPr>
              <w:t>;</w:t>
            </w:r>
          </w:p>
        </w:tc>
      </w:tr>
      <w:tr w:rsidR="000D42EC" w:rsidRPr="00B077C4" w:rsidTr="00390D38">
        <w:trPr>
          <w:cantSplit/>
        </w:trPr>
        <w:tc>
          <w:tcPr>
            <w:tcW w:w="1701" w:type="dxa"/>
            <w:tcBorders>
              <w:top w:val="single" w:sz="4" w:space="0" w:color="000000"/>
              <w:left w:val="single" w:sz="4" w:space="0" w:color="000000"/>
              <w:bottom w:val="single" w:sz="4" w:space="0" w:color="000000"/>
            </w:tcBorders>
            <w:vAlign w:val="center"/>
          </w:tcPr>
          <w:p w:rsidR="000D42EC" w:rsidRPr="00B077C4" w:rsidRDefault="000D42EC" w:rsidP="00390D38">
            <w:pPr>
              <w:keepLines w:val="0"/>
              <w:widowControl w:val="0"/>
              <w:overflowPunct/>
              <w:autoSpaceDE/>
              <w:autoSpaceDN/>
              <w:adjustRightInd/>
              <w:snapToGrid w:val="0"/>
              <w:spacing w:line="240" w:lineRule="auto"/>
              <w:ind w:firstLine="426"/>
              <w:jc w:val="center"/>
              <w:rPr>
                <w:rFonts w:eastAsia="SimSun"/>
                <w:bCs/>
                <w:sz w:val="24"/>
                <w:szCs w:val="24"/>
                <w:lang w:eastAsia="zh-CN"/>
              </w:rPr>
            </w:pPr>
            <w:r w:rsidRPr="00B077C4">
              <w:rPr>
                <w:rFonts w:eastAsia="SimSun"/>
                <w:bCs/>
                <w:sz w:val="24"/>
                <w:szCs w:val="24"/>
                <w:lang w:eastAsia="zh-CN"/>
              </w:rPr>
              <w:t>П-4</w:t>
            </w:r>
          </w:p>
        </w:tc>
        <w:tc>
          <w:tcPr>
            <w:tcW w:w="7665" w:type="dxa"/>
            <w:tcBorders>
              <w:top w:val="single" w:sz="4" w:space="0" w:color="000000"/>
              <w:left w:val="single" w:sz="4" w:space="0" w:color="000000"/>
              <w:bottom w:val="single" w:sz="4" w:space="0" w:color="000000"/>
              <w:right w:val="single" w:sz="4" w:space="0" w:color="000000"/>
            </w:tcBorders>
            <w:vAlign w:val="center"/>
          </w:tcPr>
          <w:p w:rsidR="000D42EC" w:rsidRPr="00B077C4" w:rsidRDefault="000D42EC" w:rsidP="00390D38">
            <w:pPr>
              <w:keepLines w:val="0"/>
              <w:overflowPunct/>
              <w:autoSpaceDE/>
              <w:autoSpaceDN/>
              <w:adjustRightInd/>
              <w:snapToGrid w:val="0"/>
              <w:spacing w:line="240" w:lineRule="auto"/>
              <w:ind w:firstLine="426"/>
              <w:jc w:val="left"/>
              <w:rPr>
                <w:rFonts w:eastAsia="SimSun"/>
                <w:sz w:val="24"/>
                <w:szCs w:val="24"/>
                <w:lang w:eastAsia="zh-CN"/>
              </w:rPr>
            </w:pPr>
            <w:r w:rsidRPr="00B077C4">
              <w:rPr>
                <w:rFonts w:eastAsia="SimSun"/>
                <w:bCs/>
                <w:sz w:val="24"/>
                <w:szCs w:val="24"/>
                <w:lang w:eastAsia="zh-CN"/>
              </w:rPr>
              <w:t xml:space="preserve">Зона предприятий, производств и объектов </w:t>
            </w:r>
            <w:r w:rsidRPr="00B077C4">
              <w:rPr>
                <w:rFonts w:eastAsia="SimSun"/>
                <w:bCs/>
                <w:sz w:val="24"/>
                <w:szCs w:val="24"/>
                <w:lang w:val="en-US" w:eastAsia="zh-CN"/>
              </w:rPr>
              <w:t>I</w:t>
            </w:r>
            <w:r w:rsidRPr="00B077C4">
              <w:rPr>
                <w:rFonts w:eastAsia="SimSun"/>
                <w:sz w:val="24"/>
                <w:szCs w:val="24"/>
                <w:lang w:val="en-US" w:eastAsia="zh-CN"/>
              </w:rPr>
              <w:t>V</w:t>
            </w:r>
            <w:r w:rsidRPr="00B077C4">
              <w:rPr>
                <w:rFonts w:eastAsia="SimSun"/>
                <w:sz w:val="24"/>
                <w:szCs w:val="24"/>
                <w:lang w:eastAsia="zh-CN"/>
              </w:rPr>
              <w:t xml:space="preserve"> класса </w:t>
            </w:r>
            <w:r w:rsidRPr="00B077C4">
              <w:rPr>
                <w:rFonts w:eastAsia="SimSun"/>
                <w:bCs/>
                <w:sz w:val="24"/>
                <w:szCs w:val="24"/>
                <w:lang w:eastAsia="zh-CN"/>
              </w:rPr>
              <w:t>опасности</w:t>
            </w:r>
            <w:r w:rsidRPr="00B077C4">
              <w:rPr>
                <w:rFonts w:eastAsia="SimSun"/>
                <w:sz w:val="24"/>
                <w:szCs w:val="24"/>
                <w:lang w:eastAsia="zh-CN"/>
              </w:rPr>
              <w:t xml:space="preserve"> СЗЗ-</w:t>
            </w:r>
            <w:smartTag w:uri="urn:schemas-microsoft-com:office:smarttags" w:element="metricconverter">
              <w:smartTagPr>
                <w:attr w:name="ProductID" w:val="0,45 метра"/>
              </w:smartTagPr>
              <w:r w:rsidRPr="00B077C4">
                <w:rPr>
                  <w:rFonts w:eastAsia="SimSun"/>
                  <w:sz w:val="24"/>
                  <w:szCs w:val="24"/>
                  <w:lang w:eastAsia="zh-CN"/>
                </w:rPr>
                <w:t>100 м</w:t>
              </w:r>
            </w:smartTag>
            <w:r w:rsidRPr="00B077C4">
              <w:rPr>
                <w:rFonts w:eastAsia="SimSun"/>
                <w:sz w:val="24"/>
                <w:szCs w:val="24"/>
                <w:lang w:eastAsia="zh-CN"/>
              </w:rPr>
              <w:t>;</w:t>
            </w:r>
          </w:p>
        </w:tc>
      </w:tr>
      <w:tr w:rsidR="000D42EC" w:rsidRPr="00B077C4" w:rsidTr="00390D38">
        <w:trPr>
          <w:cantSplit/>
        </w:trPr>
        <w:tc>
          <w:tcPr>
            <w:tcW w:w="1701" w:type="dxa"/>
            <w:tcBorders>
              <w:top w:val="single" w:sz="4" w:space="0" w:color="000000"/>
              <w:left w:val="single" w:sz="4" w:space="0" w:color="000000"/>
              <w:bottom w:val="single" w:sz="4" w:space="0" w:color="000000"/>
            </w:tcBorders>
            <w:vAlign w:val="center"/>
          </w:tcPr>
          <w:p w:rsidR="000D42EC" w:rsidRPr="00B077C4" w:rsidRDefault="000D42EC" w:rsidP="00390D38">
            <w:pPr>
              <w:keepLines w:val="0"/>
              <w:widowControl w:val="0"/>
              <w:overflowPunct/>
              <w:autoSpaceDE/>
              <w:autoSpaceDN/>
              <w:adjustRightInd/>
              <w:snapToGrid w:val="0"/>
              <w:spacing w:line="240" w:lineRule="auto"/>
              <w:ind w:firstLine="426"/>
              <w:jc w:val="center"/>
              <w:rPr>
                <w:rFonts w:eastAsia="SimSun"/>
                <w:bCs/>
                <w:sz w:val="24"/>
                <w:szCs w:val="24"/>
                <w:lang w:eastAsia="zh-CN"/>
              </w:rPr>
            </w:pPr>
            <w:r w:rsidRPr="00B077C4">
              <w:rPr>
                <w:rFonts w:eastAsia="SimSun"/>
                <w:bCs/>
                <w:sz w:val="24"/>
                <w:szCs w:val="24"/>
                <w:lang w:eastAsia="zh-CN"/>
              </w:rPr>
              <w:lastRenderedPageBreak/>
              <w:t>П-5</w:t>
            </w:r>
          </w:p>
        </w:tc>
        <w:tc>
          <w:tcPr>
            <w:tcW w:w="7665" w:type="dxa"/>
            <w:tcBorders>
              <w:top w:val="single" w:sz="4" w:space="0" w:color="000000"/>
              <w:left w:val="single" w:sz="4" w:space="0" w:color="000000"/>
              <w:bottom w:val="single" w:sz="4" w:space="0" w:color="000000"/>
              <w:right w:val="single" w:sz="4" w:space="0" w:color="000000"/>
            </w:tcBorders>
            <w:vAlign w:val="center"/>
          </w:tcPr>
          <w:p w:rsidR="000D42EC" w:rsidRPr="00B077C4" w:rsidRDefault="000D42EC" w:rsidP="00390D38">
            <w:pPr>
              <w:keepLines w:val="0"/>
              <w:overflowPunct/>
              <w:autoSpaceDE/>
              <w:autoSpaceDN/>
              <w:adjustRightInd/>
              <w:snapToGrid w:val="0"/>
              <w:spacing w:line="240" w:lineRule="auto"/>
              <w:ind w:firstLine="426"/>
              <w:jc w:val="left"/>
              <w:rPr>
                <w:rFonts w:eastAsia="SimSun"/>
                <w:sz w:val="24"/>
                <w:szCs w:val="24"/>
                <w:lang w:eastAsia="zh-CN"/>
              </w:rPr>
            </w:pPr>
            <w:r w:rsidRPr="00B077C4">
              <w:rPr>
                <w:rFonts w:eastAsia="SimSun"/>
                <w:bCs/>
                <w:sz w:val="24"/>
                <w:szCs w:val="24"/>
                <w:lang w:eastAsia="zh-CN"/>
              </w:rPr>
              <w:t xml:space="preserve">Зона предприятий, производств и объектов </w:t>
            </w:r>
            <w:r w:rsidRPr="00B077C4">
              <w:rPr>
                <w:rFonts w:eastAsia="SimSun"/>
                <w:sz w:val="24"/>
                <w:szCs w:val="24"/>
                <w:lang w:val="en-US" w:eastAsia="zh-CN"/>
              </w:rPr>
              <w:t>V</w:t>
            </w:r>
            <w:r w:rsidRPr="00B077C4">
              <w:rPr>
                <w:rFonts w:eastAsia="SimSun"/>
                <w:sz w:val="24"/>
                <w:szCs w:val="24"/>
                <w:lang w:eastAsia="zh-CN"/>
              </w:rPr>
              <w:t xml:space="preserve"> класса </w:t>
            </w:r>
            <w:r w:rsidRPr="00B077C4">
              <w:rPr>
                <w:rFonts w:eastAsia="SimSun"/>
                <w:bCs/>
                <w:sz w:val="24"/>
                <w:szCs w:val="24"/>
                <w:lang w:eastAsia="zh-CN"/>
              </w:rPr>
              <w:t>опасности</w:t>
            </w:r>
            <w:r w:rsidRPr="00B077C4">
              <w:rPr>
                <w:rFonts w:eastAsia="SimSun"/>
                <w:sz w:val="24"/>
                <w:szCs w:val="24"/>
                <w:lang w:eastAsia="zh-CN"/>
              </w:rPr>
              <w:t xml:space="preserve"> СЗЗ-</w:t>
            </w:r>
            <w:smartTag w:uri="urn:schemas-microsoft-com:office:smarttags" w:element="metricconverter">
              <w:smartTagPr>
                <w:attr w:name="ProductID" w:val="0,45 метра"/>
              </w:smartTagPr>
              <w:r w:rsidRPr="00B077C4">
                <w:rPr>
                  <w:rFonts w:eastAsia="SimSun"/>
                  <w:sz w:val="24"/>
                  <w:szCs w:val="24"/>
                  <w:lang w:eastAsia="zh-CN"/>
                </w:rPr>
                <w:t>50 м</w:t>
              </w:r>
            </w:smartTag>
            <w:r w:rsidRPr="00B077C4">
              <w:rPr>
                <w:rFonts w:eastAsia="SimSun"/>
                <w:sz w:val="24"/>
                <w:szCs w:val="24"/>
                <w:lang w:eastAsia="zh-CN"/>
              </w:rPr>
              <w:t>;</w:t>
            </w:r>
          </w:p>
        </w:tc>
      </w:tr>
      <w:tr w:rsidR="000D42EC" w:rsidRPr="00B077C4" w:rsidTr="00390D38">
        <w:trPr>
          <w:cantSplit/>
        </w:trPr>
        <w:tc>
          <w:tcPr>
            <w:tcW w:w="1701" w:type="dxa"/>
            <w:tcBorders>
              <w:top w:val="single" w:sz="4" w:space="0" w:color="000000"/>
              <w:left w:val="single" w:sz="4" w:space="0" w:color="000000"/>
              <w:bottom w:val="single" w:sz="4" w:space="0" w:color="000000"/>
            </w:tcBorders>
            <w:vAlign w:val="center"/>
          </w:tcPr>
          <w:p w:rsidR="000D42EC" w:rsidRPr="00B077C4" w:rsidRDefault="000D42EC" w:rsidP="00390D38">
            <w:pPr>
              <w:keepLines w:val="0"/>
              <w:widowControl w:val="0"/>
              <w:overflowPunct/>
              <w:autoSpaceDE/>
              <w:autoSpaceDN/>
              <w:adjustRightInd/>
              <w:snapToGrid w:val="0"/>
              <w:spacing w:line="240" w:lineRule="auto"/>
              <w:ind w:firstLine="426"/>
              <w:jc w:val="center"/>
              <w:rPr>
                <w:rFonts w:eastAsia="SimSun"/>
                <w:bCs/>
                <w:sz w:val="24"/>
                <w:szCs w:val="24"/>
                <w:lang w:eastAsia="zh-CN"/>
              </w:rPr>
            </w:pPr>
          </w:p>
        </w:tc>
        <w:tc>
          <w:tcPr>
            <w:tcW w:w="7665" w:type="dxa"/>
            <w:tcBorders>
              <w:top w:val="single" w:sz="4" w:space="0" w:color="000000"/>
              <w:left w:val="single" w:sz="4" w:space="0" w:color="000000"/>
              <w:bottom w:val="single" w:sz="4" w:space="0" w:color="000000"/>
              <w:right w:val="single" w:sz="4" w:space="0" w:color="000000"/>
            </w:tcBorders>
            <w:vAlign w:val="center"/>
          </w:tcPr>
          <w:p w:rsidR="000D42EC" w:rsidRPr="00B077C4" w:rsidRDefault="000D42EC" w:rsidP="00390D38">
            <w:pPr>
              <w:keepLines w:val="0"/>
              <w:overflowPunct/>
              <w:autoSpaceDE/>
              <w:autoSpaceDN/>
              <w:adjustRightInd/>
              <w:snapToGrid w:val="0"/>
              <w:spacing w:line="240" w:lineRule="auto"/>
              <w:ind w:firstLine="426"/>
              <w:jc w:val="left"/>
              <w:rPr>
                <w:rFonts w:eastAsia="SimSun"/>
                <w:sz w:val="24"/>
                <w:szCs w:val="24"/>
                <w:lang w:eastAsia="zh-CN"/>
              </w:rPr>
            </w:pPr>
          </w:p>
        </w:tc>
      </w:tr>
      <w:tr w:rsidR="000D42EC" w:rsidRPr="00B077C4" w:rsidTr="00390D38">
        <w:trPr>
          <w:cantSplit/>
        </w:trPr>
        <w:tc>
          <w:tcPr>
            <w:tcW w:w="1701" w:type="dxa"/>
            <w:tcBorders>
              <w:top w:val="single" w:sz="4" w:space="0" w:color="000000"/>
              <w:left w:val="single" w:sz="4" w:space="0" w:color="000000"/>
              <w:bottom w:val="single" w:sz="4" w:space="0" w:color="000000"/>
            </w:tcBorders>
            <w:vAlign w:val="center"/>
          </w:tcPr>
          <w:p w:rsidR="000D42EC" w:rsidRPr="00B077C4" w:rsidRDefault="000D42EC" w:rsidP="00390D38">
            <w:pPr>
              <w:keepLines w:val="0"/>
              <w:widowControl w:val="0"/>
              <w:overflowPunct/>
              <w:autoSpaceDE/>
              <w:autoSpaceDN/>
              <w:adjustRightInd/>
              <w:snapToGrid w:val="0"/>
              <w:spacing w:line="240" w:lineRule="auto"/>
              <w:ind w:firstLine="426"/>
              <w:jc w:val="center"/>
              <w:rPr>
                <w:rFonts w:eastAsia="SimSun"/>
                <w:sz w:val="24"/>
                <w:szCs w:val="24"/>
                <w:lang w:eastAsia="zh-CN"/>
              </w:rPr>
            </w:pPr>
          </w:p>
        </w:tc>
        <w:tc>
          <w:tcPr>
            <w:tcW w:w="7665" w:type="dxa"/>
            <w:tcBorders>
              <w:top w:val="single" w:sz="4" w:space="0" w:color="000000"/>
              <w:left w:val="single" w:sz="4" w:space="0" w:color="000000"/>
              <w:bottom w:val="single" w:sz="4" w:space="0" w:color="000000"/>
              <w:right w:val="single" w:sz="4" w:space="0" w:color="000000"/>
            </w:tcBorders>
          </w:tcPr>
          <w:p w:rsidR="000D42EC" w:rsidRPr="00B077C4" w:rsidRDefault="000D42EC" w:rsidP="00390D38">
            <w:pPr>
              <w:keepLines w:val="0"/>
              <w:overflowPunct/>
              <w:autoSpaceDE/>
              <w:autoSpaceDN/>
              <w:adjustRightInd/>
              <w:snapToGrid w:val="0"/>
              <w:spacing w:line="240" w:lineRule="auto"/>
              <w:ind w:firstLine="426"/>
              <w:jc w:val="center"/>
              <w:rPr>
                <w:rFonts w:eastAsia="SimSun"/>
                <w:bCs/>
                <w:caps/>
                <w:sz w:val="24"/>
                <w:szCs w:val="24"/>
                <w:lang w:eastAsia="zh-CN"/>
              </w:rPr>
            </w:pPr>
            <w:r w:rsidRPr="00B077C4">
              <w:rPr>
                <w:rFonts w:eastAsia="SimSun"/>
                <w:bCs/>
                <w:caps/>
                <w:sz w:val="24"/>
                <w:szCs w:val="24"/>
                <w:lang w:eastAsia="zh-CN"/>
              </w:rPr>
              <w:t>Зоны инженерной и транспортной инфраструктур:</w:t>
            </w:r>
          </w:p>
        </w:tc>
      </w:tr>
      <w:tr w:rsidR="000D42EC" w:rsidRPr="00B077C4" w:rsidTr="00390D38">
        <w:trPr>
          <w:cantSplit/>
        </w:trPr>
        <w:tc>
          <w:tcPr>
            <w:tcW w:w="1701" w:type="dxa"/>
            <w:tcBorders>
              <w:top w:val="single" w:sz="4" w:space="0" w:color="000000"/>
              <w:left w:val="single" w:sz="4" w:space="0" w:color="000000"/>
              <w:bottom w:val="single" w:sz="4" w:space="0" w:color="000000"/>
            </w:tcBorders>
            <w:vAlign w:val="center"/>
          </w:tcPr>
          <w:p w:rsidR="000D42EC" w:rsidRPr="00B077C4" w:rsidRDefault="000D42EC" w:rsidP="00390D38">
            <w:pPr>
              <w:keepLines w:val="0"/>
              <w:widowControl w:val="0"/>
              <w:overflowPunct/>
              <w:autoSpaceDE/>
              <w:autoSpaceDN/>
              <w:adjustRightInd/>
              <w:snapToGrid w:val="0"/>
              <w:spacing w:line="240" w:lineRule="auto"/>
              <w:ind w:firstLine="426"/>
              <w:jc w:val="center"/>
              <w:rPr>
                <w:rFonts w:eastAsia="SimSun"/>
                <w:bCs/>
                <w:sz w:val="24"/>
                <w:szCs w:val="24"/>
                <w:lang w:eastAsia="zh-CN"/>
              </w:rPr>
            </w:pPr>
            <w:r w:rsidRPr="00B077C4">
              <w:rPr>
                <w:rFonts w:eastAsia="SimSun"/>
                <w:bCs/>
                <w:sz w:val="24"/>
                <w:szCs w:val="24"/>
                <w:lang w:eastAsia="zh-CN"/>
              </w:rPr>
              <w:t>ИТ-1</w:t>
            </w:r>
          </w:p>
        </w:tc>
        <w:tc>
          <w:tcPr>
            <w:tcW w:w="7665" w:type="dxa"/>
            <w:tcBorders>
              <w:top w:val="single" w:sz="4" w:space="0" w:color="000000"/>
              <w:left w:val="single" w:sz="4" w:space="0" w:color="000000"/>
              <w:bottom w:val="single" w:sz="4" w:space="0" w:color="000000"/>
              <w:right w:val="single" w:sz="4" w:space="0" w:color="000000"/>
            </w:tcBorders>
          </w:tcPr>
          <w:p w:rsidR="000D42EC" w:rsidRPr="00B077C4" w:rsidRDefault="000D42EC" w:rsidP="00390D38">
            <w:pPr>
              <w:keepLines w:val="0"/>
              <w:widowControl w:val="0"/>
              <w:overflowPunct/>
              <w:autoSpaceDE/>
              <w:autoSpaceDN/>
              <w:adjustRightInd/>
              <w:snapToGrid w:val="0"/>
              <w:spacing w:line="240" w:lineRule="auto"/>
              <w:ind w:firstLine="426"/>
              <w:jc w:val="left"/>
              <w:rPr>
                <w:rFonts w:eastAsia="SimSun"/>
                <w:bCs/>
                <w:sz w:val="24"/>
                <w:szCs w:val="24"/>
                <w:lang w:eastAsia="zh-CN"/>
              </w:rPr>
            </w:pPr>
            <w:r w:rsidRPr="00B077C4">
              <w:rPr>
                <w:rFonts w:eastAsia="SimSun"/>
                <w:bCs/>
                <w:sz w:val="24"/>
                <w:szCs w:val="24"/>
                <w:lang w:eastAsia="zh-CN"/>
              </w:rPr>
              <w:t>Зона инженерной инфраструктуры;</w:t>
            </w:r>
          </w:p>
        </w:tc>
      </w:tr>
      <w:tr w:rsidR="000D42EC" w:rsidRPr="00B077C4" w:rsidTr="00390D38">
        <w:trPr>
          <w:cantSplit/>
        </w:trPr>
        <w:tc>
          <w:tcPr>
            <w:tcW w:w="1701" w:type="dxa"/>
            <w:tcBorders>
              <w:top w:val="single" w:sz="4" w:space="0" w:color="000000"/>
              <w:left w:val="single" w:sz="4" w:space="0" w:color="000000"/>
              <w:bottom w:val="single" w:sz="4" w:space="0" w:color="000000"/>
            </w:tcBorders>
            <w:vAlign w:val="center"/>
          </w:tcPr>
          <w:p w:rsidR="000D42EC" w:rsidRPr="00B077C4" w:rsidRDefault="000D42EC" w:rsidP="00390D38">
            <w:pPr>
              <w:keepLines w:val="0"/>
              <w:widowControl w:val="0"/>
              <w:overflowPunct/>
              <w:autoSpaceDE/>
              <w:autoSpaceDN/>
              <w:adjustRightInd/>
              <w:snapToGrid w:val="0"/>
              <w:spacing w:line="240" w:lineRule="auto"/>
              <w:ind w:firstLine="426"/>
              <w:jc w:val="center"/>
              <w:rPr>
                <w:rFonts w:eastAsia="SimSun"/>
                <w:sz w:val="24"/>
                <w:szCs w:val="24"/>
                <w:lang w:eastAsia="zh-CN"/>
              </w:rPr>
            </w:pPr>
            <w:r w:rsidRPr="00B077C4">
              <w:rPr>
                <w:rFonts w:eastAsia="SimSun"/>
                <w:sz w:val="24"/>
                <w:szCs w:val="24"/>
                <w:lang w:eastAsia="zh-CN"/>
              </w:rPr>
              <w:t>ИТ-2</w:t>
            </w:r>
          </w:p>
        </w:tc>
        <w:tc>
          <w:tcPr>
            <w:tcW w:w="7665" w:type="dxa"/>
            <w:tcBorders>
              <w:top w:val="single" w:sz="4" w:space="0" w:color="000000"/>
              <w:left w:val="single" w:sz="4" w:space="0" w:color="000000"/>
              <w:bottom w:val="single" w:sz="4" w:space="0" w:color="000000"/>
              <w:right w:val="single" w:sz="4" w:space="0" w:color="000000"/>
            </w:tcBorders>
          </w:tcPr>
          <w:p w:rsidR="000D42EC" w:rsidRPr="00B077C4" w:rsidRDefault="000D42EC" w:rsidP="00390D38">
            <w:pPr>
              <w:keepLines w:val="0"/>
              <w:widowControl w:val="0"/>
              <w:overflowPunct/>
              <w:autoSpaceDE/>
              <w:autoSpaceDN/>
              <w:adjustRightInd/>
              <w:snapToGrid w:val="0"/>
              <w:spacing w:line="240" w:lineRule="auto"/>
              <w:ind w:firstLine="426"/>
              <w:jc w:val="left"/>
              <w:rPr>
                <w:rFonts w:eastAsia="SimSun"/>
                <w:bCs/>
                <w:sz w:val="24"/>
                <w:szCs w:val="24"/>
                <w:lang w:eastAsia="zh-CN"/>
              </w:rPr>
            </w:pPr>
            <w:r w:rsidRPr="00B077C4">
              <w:rPr>
                <w:rFonts w:eastAsia="SimSun"/>
                <w:bCs/>
                <w:sz w:val="24"/>
                <w:szCs w:val="24"/>
                <w:lang w:eastAsia="zh-CN"/>
              </w:rPr>
              <w:t>Зона транспортной инфраструктуры.</w:t>
            </w:r>
          </w:p>
        </w:tc>
      </w:tr>
      <w:tr w:rsidR="000D42EC" w:rsidRPr="00B077C4" w:rsidTr="00390D38">
        <w:trPr>
          <w:cantSplit/>
        </w:trPr>
        <w:tc>
          <w:tcPr>
            <w:tcW w:w="1701" w:type="dxa"/>
            <w:tcBorders>
              <w:top w:val="single" w:sz="4" w:space="0" w:color="000000"/>
              <w:left w:val="single" w:sz="4" w:space="0" w:color="000000"/>
              <w:bottom w:val="single" w:sz="4" w:space="0" w:color="000000"/>
            </w:tcBorders>
            <w:vAlign w:val="center"/>
          </w:tcPr>
          <w:p w:rsidR="000D42EC" w:rsidRPr="00B077C4" w:rsidRDefault="000D42EC" w:rsidP="00390D38">
            <w:pPr>
              <w:keepLines w:val="0"/>
              <w:widowControl w:val="0"/>
              <w:overflowPunct/>
              <w:autoSpaceDE/>
              <w:autoSpaceDN/>
              <w:adjustRightInd/>
              <w:snapToGrid w:val="0"/>
              <w:spacing w:line="240" w:lineRule="auto"/>
              <w:ind w:firstLine="426"/>
              <w:jc w:val="center"/>
              <w:rPr>
                <w:rFonts w:eastAsia="SimSun"/>
                <w:sz w:val="24"/>
                <w:szCs w:val="24"/>
                <w:lang w:eastAsia="zh-CN"/>
              </w:rPr>
            </w:pPr>
          </w:p>
        </w:tc>
        <w:tc>
          <w:tcPr>
            <w:tcW w:w="7665" w:type="dxa"/>
            <w:tcBorders>
              <w:top w:val="single" w:sz="4" w:space="0" w:color="000000"/>
              <w:left w:val="single" w:sz="4" w:space="0" w:color="000000"/>
              <w:bottom w:val="single" w:sz="4" w:space="0" w:color="000000"/>
              <w:right w:val="single" w:sz="4" w:space="0" w:color="000000"/>
            </w:tcBorders>
          </w:tcPr>
          <w:p w:rsidR="000D42EC" w:rsidRPr="00B077C4" w:rsidRDefault="000D42EC" w:rsidP="00390D38">
            <w:pPr>
              <w:keepLines w:val="0"/>
              <w:widowControl w:val="0"/>
              <w:overflowPunct/>
              <w:autoSpaceDE/>
              <w:autoSpaceDN/>
              <w:adjustRightInd/>
              <w:snapToGrid w:val="0"/>
              <w:spacing w:line="240" w:lineRule="auto"/>
              <w:ind w:firstLine="426"/>
              <w:jc w:val="left"/>
              <w:rPr>
                <w:rFonts w:eastAsia="SimSun"/>
                <w:sz w:val="24"/>
                <w:szCs w:val="24"/>
                <w:lang w:eastAsia="zh-CN"/>
              </w:rPr>
            </w:pPr>
          </w:p>
        </w:tc>
      </w:tr>
      <w:tr w:rsidR="000D42EC" w:rsidRPr="00B077C4" w:rsidTr="00390D38">
        <w:trPr>
          <w:cantSplit/>
        </w:trPr>
        <w:tc>
          <w:tcPr>
            <w:tcW w:w="1701" w:type="dxa"/>
            <w:tcBorders>
              <w:top w:val="single" w:sz="4" w:space="0" w:color="000000"/>
              <w:left w:val="single" w:sz="4" w:space="0" w:color="000000"/>
              <w:bottom w:val="single" w:sz="4" w:space="0" w:color="000000"/>
            </w:tcBorders>
            <w:vAlign w:val="center"/>
          </w:tcPr>
          <w:p w:rsidR="000D42EC" w:rsidRPr="00B077C4" w:rsidRDefault="000D42EC" w:rsidP="00390D38">
            <w:pPr>
              <w:keepLines w:val="0"/>
              <w:widowControl w:val="0"/>
              <w:overflowPunct/>
              <w:autoSpaceDE/>
              <w:autoSpaceDN/>
              <w:adjustRightInd/>
              <w:snapToGrid w:val="0"/>
              <w:spacing w:line="240" w:lineRule="auto"/>
              <w:ind w:firstLine="426"/>
              <w:jc w:val="center"/>
              <w:rPr>
                <w:rFonts w:eastAsia="SimSun"/>
                <w:sz w:val="24"/>
                <w:szCs w:val="24"/>
                <w:lang w:eastAsia="zh-CN"/>
              </w:rPr>
            </w:pPr>
          </w:p>
        </w:tc>
        <w:tc>
          <w:tcPr>
            <w:tcW w:w="7665" w:type="dxa"/>
            <w:tcBorders>
              <w:top w:val="single" w:sz="4" w:space="0" w:color="000000"/>
              <w:left w:val="single" w:sz="4" w:space="0" w:color="000000"/>
              <w:bottom w:val="single" w:sz="4" w:space="0" w:color="000000"/>
              <w:right w:val="single" w:sz="4" w:space="0" w:color="000000"/>
            </w:tcBorders>
          </w:tcPr>
          <w:p w:rsidR="000D42EC" w:rsidRPr="00B077C4" w:rsidRDefault="000D42EC" w:rsidP="00390D38">
            <w:pPr>
              <w:keepLines w:val="0"/>
              <w:overflowPunct/>
              <w:autoSpaceDE/>
              <w:autoSpaceDN/>
              <w:adjustRightInd/>
              <w:snapToGrid w:val="0"/>
              <w:spacing w:line="240" w:lineRule="auto"/>
              <w:ind w:firstLine="426"/>
              <w:jc w:val="center"/>
              <w:rPr>
                <w:rFonts w:eastAsia="SimSun"/>
                <w:bCs/>
                <w:caps/>
                <w:sz w:val="24"/>
                <w:szCs w:val="24"/>
                <w:lang w:eastAsia="zh-CN"/>
              </w:rPr>
            </w:pPr>
            <w:r w:rsidRPr="00B077C4">
              <w:rPr>
                <w:rFonts w:eastAsia="SimSun"/>
                <w:bCs/>
                <w:caps/>
                <w:sz w:val="24"/>
                <w:szCs w:val="24"/>
                <w:lang w:eastAsia="zh-CN"/>
              </w:rPr>
              <w:t>Зоны сельскохозяйственного использования:</w:t>
            </w:r>
          </w:p>
        </w:tc>
      </w:tr>
      <w:tr w:rsidR="000D42EC" w:rsidRPr="00B077C4" w:rsidTr="00390D38">
        <w:trPr>
          <w:cantSplit/>
        </w:trPr>
        <w:tc>
          <w:tcPr>
            <w:tcW w:w="1701" w:type="dxa"/>
            <w:tcBorders>
              <w:top w:val="single" w:sz="4" w:space="0" w:color="000000"/>
              <w:left w:val="single" w:sz="4" w:space="0" w:color="000000"/>
              <w:bottom w:val="single" w:sz="4" w:space="0" w:color="000000"/>
            </w:tcBorders>
            <w:vAlign w:val="center"/>
          </w:tcPr>
          <w:p w:rsidR="000D42EC" w:rsidRPr="00B077C4" w:rsidRDefault="000D42EC" w:rsidP="00390D38">
            <w:pPr>
              <w:keepLines w:val="0"/>
              <w:widowControl w:val="0"/>
              <w:overflowPunct/>
              <w:autoSpaceDE/>
              <w:autoSpaceDN/>
              <w:adjustRightInd/>
              <w:snapToGrid w:val="0"/>
              <w:spacing w:line="240" w:lineRule="auto"/>
              <w:ind w:firstLine="426"/>
              <w:jc w:val="center"/>
              <w:rPr>
                <w:rFonts w:eastAsia="SimSun"/>
                <w:sz w:val="24"/>
                <w:szCs w:val="24"/>
                <w:lang w:eastAsia="zh-CN"/>
              </w:rPr>
            </w:pPr>
            <w:r w:rsidRPr="00B077C4">
              <w:rPr>
                <w:rFonts w:eastAsia="SimSun"/>
                <w:sz w:val="24"/>
                <w:szCs w:val="24"/>
                <w:lang w:eastAsia="zh-CN"/>
              </w:rPr>
              <w:t>СХ-1</w:t>
            </w:r>
          </w:p>
        </w:tc>
        <w:tc>
          <w:tcPr>
            <w:tcW w:w="7665" w:type="dxa"/>
            <w:tcBorders>
              <w:top w:val="single" w:sz="4" w:space="0" w:color="000000"/>
              <w:left w:val="single" w:sz="4" w:space="0" w:color="000000"/>
              <w:bottom w:val="single" w:sz="4" w:space="0" w:color="000000"/>
              <w:right w:val="single" w:sz="4" w:space="0" w:color="000000"/>
            </w:tcBorders>
          </w:tcPr>
          <w:p w:rsidR="000D42EC" w:rsidRPr="00B077C4" w:rsidRDefault="000D42EC" w:rsidP="00390D38">
            <w:pPr>
              <w:keepLines w:val="0"/>
              <w:overflowPunct/>
              <w:autoSpaceDE/>
              <w:autoSpaceDN/>
              <w:adjustRightInd/>
              <w:snapToGrid w:val="0"/>
              <w:spacing w:line="240" w:lineRule="auto"/>
              <w:ind w:firstLine="426"/>
              <w:jc w:val="left"/>
              <w:rPr>
                <w:rFonts w:eastAsia="SimSun"/>
                <w:sz w:val="24"/>
                <w:szCs w:val="24"/>
                <w:lang w:eastAsia="zh-CN"/>
              </w:rPr>
            </w:pPr>
            <w:r w:rsidRPr="00B077C4">
              <w:rPr>
                <w:rFonts w:eastAsia="SimSun"/>
                <w:sz w:val="24"/>
                <w:szCs w:val="24"/>
                <w:lang w:eastAsia="zh-CN"/>
              </w:rPr>
              <w:t xml:space="preserve">Зона сельскохозяйственных угодий; </w:t>
            </w:r>
          </w:p>
        </w:tc>
      </w:tr>
      <w:tr w:rsidR="000D42EC" w:rsidRPr="00B077C4" w:rsidTr="00390D38">
        <w:trPr>
          <w:cantSplit/>
        </w:trPr>
        <w:tc>
          <w:tcPr>
            <w:tcW w:w="1701" w:type="dxa"/>
            <w:tcBorders>
              <w:top w:val="single" w:sz="4" w:space="0" w:color="000000"/>
              <w:left w:val="single" w:sz="4" w:space="0" w:color="000000"/>
              <w:bottom w:val="single" w:sz="4" w:space="0" w:color="000000"/>
            </w:tcBorders>
            <w:vAlign w:val="center"/>
          </w:tcPr>
          <w:p w:rsidR="000D42EC" w:rsidRPr="00B077C4" w:rsidRDefault="000D42EC" w:rsidP="00390D38">
            <w:pPr>
              <w:keepLines w:val="0"/>
              <w:widowControl w:val="0"/>
              <w:overflowPunct/>
              <w:autoSpaceDE/>
              <w:autoSpaceDN/>
              <w:adjustRightInd/>
              <w:snapToGrid w:val="0"/>
              <w:spacing w:line="240" w:lineRule="auto"/>
              <w:ind w:firstLine="426"/>
              <w:jc w:val="center"/>
              <w:rPr>
                <w:rFonts w:eastAsia="SimSun"/>
                <w:sz w:val="24"/>
                <w:szCs w:val="24"/>
                <w:lang w:eastAsia="zh-CN"/>
              </w:rPr>
            </w:pPr>
            <w:r w:rsidRPr="00B077C4">
              <w:rPr>
                <w:rFonts w:eastAsia="SimSun"/>
                <w:sz w:val="24"/>
                <w:szCs w:val="24"/>
                <w:lang w:eastAsia="zh-CN"/>
              </w:rPr>
              <w:t>СХ-2</w:t>
            </w:r>
          </w:p>
        </w:tc>
        <w:tc>
          <w:tcPr>
            <w:tcW w:w="7665" w:type="dxa"/>
            <w:tcBorders>
              <w:top w:val="single" w:sz="4" w:space="0" w:color="000000"/>
              <w:left w:val="single" w:sz="4" w:space="0" w:color="000000"/>
              <w:bottom w:val="single" w:sz="4" w:space="0" w:color="000000"/>
              <w:right w:val="single" w:sz="4" w:space="0" w:color="000000"/>
            </w:tcBorders>
          </w:tcPr>
          <w:p w:rsidR="000D42EC" w:rsidRPr="00B077C4" w:rsidRDefault="000D42EC" w:rsidP="00390D38">
            <w:pPr>
              <w:keepLines w:val="0"/>
              <w:overflowPunct/>
              <w:autoSpaceDE/>
              <w:autoSpaceDN/>
              <w:adjustRightInd/>
              <w:snapToGrid w:val="0"/>
              <w:spacing w:line="240" w:lineRule="auto"/>
              <w:ind w:firstLine="426"/>
              <w:jc w:val="left"/>
              <w:rPr>
                <w:rFonts w:eastAsia="SimSun"/>
                <w:sz w:val="24"/>
                <w:szCs w:val="24"/>
                <w:lang w:eastAsia="zh-CN"/>
              </w:rPr>
            </w:pPr>
            <w:r w:rsidRPr="00B077C4">
              <w:rPr>
                <w:rFonts w:eastAsia="SimSun"/>
                <w:sz w:val="24"/>
                <w:szCs w:val="24"/>
                <w:lang w:eastAsia="zh-CN"/>
              </w:rPr>
              <w:t>Зона объектов сельскохозяйственного назначения.</w:t>
            </w:r>
          </w:p>
        </w:tc>
      </w:tr>
      <w:tr w:rsidR="000D42EC" w:rsidRPr="00B077C4" w:rsidTr="00390D38">
        <w:trPr>
          <w:cantSplit/>
        </w:trPr>
        <w:tc>
          <w:tcPr>
            <w:tcW w:w="1701" w:type="dxa"/>
            <w:tcBorders>
              <w:top w:val="single" w:sz="4" w:space="0" w:color="000000"/>
              <w:left w:val="single" w:sz="4" w:space="0" w:color="000000"/>
              <w:bottom w:val="single" w:sz="4" w:space="0" w:color="000000"/>
            </w:tcBorders>
            <w:vAlign w:val="center"/>
          </w:tcPr>
          <w:p w:rsidR="000D42EC" w:rsidRPr="00B077C4" w:rsidRDefault="000D42EC" w:rsidP="00390D38">
            <w:pPr>
              <w:keepLines w:val="0"/>
              <w:widowControl w:val="0"/>
              <w:overflowPunct/>
              <w:autoSpaceDE/>
              <w:autoSpaceDN/>
              <w:adjustRightInd/>
              <w:snapToGrid w:val="0"/>
              <w:spacing w:line="240" w:lineRule="auto"/>
              <w:ind w:firstLine="426"/>
              <w:jc w:val="center"/>
              <w:rPr>
                <w:rFonts w:eastAsia="SimSun"/>
                <w:sz w:val="24"/>
                <w:szCs w:val="24"/>
                <w:lang w:eastAsia="zh-CN"/>
              </w:rPr>
            </w:pPr>
          </w:p>
        </w:tc>
        <w:tc>
          <w:tcPr>
            <w:tcW w:w="7665" w:type="dxa"/>
            <w:tcBorders>
              <w:top w:val="single" w:sz="4" w:space="0" w:color="000000"/>
              <w:left w:val="single" w:sz="4" w:space="0" w:color="000000"/>
              <w:bottom w:val="single" w:sz="4" w:space="0" w:color="000000"/>
              <w:right w:val="single" w:sz="4" w:space="0" w:color="000000"/>
            </w:tcBorders>
          </w:tcPr>
          <w:p w:rsidR="000D42EC" w:rsidRPr="00B077C4" w:rsidRDefault="000D42EC" w:rsidP="00390D38">
            <w:pPr>
              <w:keepLines w:val="0"/>
              <w:overflowPunct/>
              <w:autoSpaceDE/>
              <w:autoSpaceDN/>
              <w:adjustRightInd/>
              <w:snapToGrid w:val="0"/>
              <w:spacing w:line="240" w:lineRule="auto"/>
              <w:ind w:firstLine="426"/>
              <w:jc w:val="left"/>
              <w:rPr>
                <w:rFonts w:eastAsia="SimSun"/>
                <w:sz w:val="24"/>
                <w:szCs w:val="24"/>
                <w:lang w:eastAsia="zh-CN"/>
              </w:rPr>
            </w:pPr>
          </w:p>
        </w:tc>
      </w:tr>
      <w:tr w:rsidR="000D42EC" w:rsidRPr="00B077C4" w:rsidTr="00390D38">
        <w:trPr>
          <w:cantSplit/>
        </w:trPr>
        <w:tc>
          <w:tcPr>
            <w:tcW w:w="1701" w:type="dxa"/>
            <w:tcBorders>
              <w:top w:val="single" w:sz="4" w:space="0" w:color="000000"/>
              <w:left w:val="single" w:sz="4" w:space="0" w:color="000000"/>
              <w:bottom w:val="single" w:sz="4" w:space="0" w:color="000000"/>
            </w:tcBorders>
            <w:vAlign w:val="center"/>
          </w:tcPr>
          <w:p w:rsidR="000D42EC" w:rsidRPr="00B077C4" w:rsidRDefault="000D42EC" w:rsidP="00390D38">
            <w:pPr>
              <w:keepLines w:val="0"/>
              <w:widowControl w:val="0"/>
              <w:overflowPunct/>
              <w:autoSpaceDE/>
              <w:autoSpaceDN/>
              <w:adjustRightInd/>
              <w:snapToGrid w:val="0"/>
              <w:spacing w:line="240" w:lineRule="auto"/>
              <w:ind w:firstLine="426"/>
              <w:jc w:val="center"/>
              <w:rPr>
                <w:rFonts w:eastAsia="SimSun"/>
                <w:bCs/>
                <w:sz w:val="24"/>
                <w:szCs w:val="24"/>
                <w:lang w:eastAsia="zh-CN"/>
              </w:rPr>
            </w:pPr>
          </w:p>
        </w:tc>
        <w:tc>
          <w:tcPr>
            <w:tcW w:w="7665" w:type="dxa"/>
            <w:tcBorders>
              <w:top w:val="single" w:sz="4" w:space="0" w:color="000000"/>
              <w:left w:val="single" w:sz="4" w:space="0" w:color="000000"/>
              <w:bottom w:val="single" w:sz="4" w:space="0" w:color="000000"/>
              <w:right w:val="single" w:sz="4" w:space="0" w:color="000000"/>
            </w:tcBorders>
          </w:tcPr>
          <w:p w:rsidR="000D42EC" w:rsidRPr="00B077C4" w:rsidRDefault="000D42EC" w:rsidP="00390D38">
            <w:pPr>
              <w:keepLines w:val="0"/>
              <w:overflowPunct/>
              <w:autoSpaceDE/>
              <w:autoSpaceDN/>
              <w:adjustRightInd/>
              <w:snapToGrid w:val="0"/>
              <w:spacing w:line="240" w:lineRule="auto"/>
              <w:ind w:firstLine="426"/>
              <w:jc w:val="left"/>
              <w:rPr>
                <w:rFonts w:eastAsia="SimSun"/>
                <w:bCs/>
                <w:caps/>
                <w:sz w:val="24"/>
                <w:szCs w:val="24"/>
                <w:lang w:eastAsia="zh-CN"/>
              </w:rPr>
            </w:pPr>
            <w:r w:rsidRPr="00B077C4">
              <w:rPr>
                <w:rFonts w:eastAsia="SimSun"/>
                <w:bCs/>
                <w:caps/>
                <w:sz w:val="24"/>
                <w:szCs w:val="24"/>
                <w:lang w:eastAsia="zh-CN"/>
              </w:rPr>
              <w:t>Зоны рекреационного назначения:</w:t>
            </w:r>
          </w:p>
        </w:tc>
      </w:tr>
      <w:tr w:rsidR="000D42EC" w:rsidRPr="00B077C4" w:rsidTr="00390D38">
        <w:trPr>
          <w:cantSplit/>
        </w:trPr>
        <w:tc>
          <w:tcPr>
            <w:tcW w:w="1701" w:type="dxa"/>
            <w:tcBorders>
              <w:top w:val="single" w:sz="4" w:space="0" w:color="000000"/>
              <w:left w:val="single" w:sz="4" w:space="0" w:color="000000"/>
              <w:bottom w:val="single" w:sz="4" w:space="0" w:color="000000"/>
            </w:tcBorders>
            <w:vAlign w:val="center"/>
          </w:tcPr>
          <w:p w:rsidR="000D42EC" w:rsidRPr="00B077C4" w:rsidRDefault="000D42EC" w:rsidP="00390D38">
            <w:pPr>
              <w:keepLines w:val="0"/>
              <w:widowControl w:val="0"/>
              <w:overflowPunct/>
              <w:autoSpaceDE/>
              <w:autoSpaceDN/>
              <w:adjustRightInd/>
              <w:snapToGrid w:val="0"/>
              <w:spacing w:line="240" w:lineRule="auto"/>
              <w:ind w:firstLine="284"/>
              <w:jc w:val="center"/>
              <w:rPr>
                <w:rFonts w:eastAsia="SimSun"/>
                <w:sz w:val="24"/>
                <w:szCs w:val="24"/>
                <w:lang w:eastAsia="zh-CN"/>
              </w:rPr>
            </w:pPr>
            <w:r w:rsidRPr="00B077C4">
              <w:rPr>
                <w:rFonts w:eastAsia="SimSun"/>
                <w:sz w:val="24"/>
                <w:szCs w:val="24"/>
                <w:lang w:eastAsia="zh-CN"/>
              </w:rPr>
              <w:t>Р-К</w:t>
            </w:r>
          </w:p>
        </w:tc>
        <w:tc>
          <w:tcPr>
            <w:tcW w:w="7665" w:type="dxa"/>
            <w:tcBorders>
              <w:top w:val="single" w:sz="4" w:space="0" w:color="000000"/>
              <w:left w:val="single" w:sz="4" w:space="0" w:color="000000"/>
              <w:bottom w:val="single" w:sz="4" w:space="0" w:color="000000"/>
              <w:right w:val="single" w:sz="4" w:space="0" w:color="000000"/>
            </w:tcBorders>
            <w:vAlign w:val="center"/>
          </w:tcPr>
          <w:p w:rsidR="000D42EC" w:rsidRPr="00B077C4" w:rsidRDefault="000D42EC" w:rsidP="00390D38">
            <w:pPr>
              <w:keepLines w:val="0"/>
              <w:overflowPunct/>
              <w:autoSpaceDE/>
              <w:autoSpaceDN/>
              <w:adjustRightInd/>
              <w:snapToGrid w:val="0"/>
              <w:spacing w:line="240" w:lineRule="auto"/>
              <w:ind w:firstLine="426"/>
              <w:jc w:val="left"/>
              <w:rPr>
                <w:rFonts w:eastAsia="SimSun"/>
                <w:sz w:val="24"/>
                <w:szCs w:val="24"/>
                <w:lang w:eastAsia="zh-CN"/>
              </w:rPr>
            </w:pPr>
            <w:r w:rsidRPr="00B077C4">
              <w:rPr>
                <w:rFonts w:eastAsia="SimSun"/>
                <w:sz w:val="24"/>
                <w:szCs w:val="24"/>
                <w:lang w:eastAsia="zh-CN"/>
              </w:rPr>
              <w:t>Зона объектов санаторно-курортного назначения.</w:t>
            </w:r>
          </w:p>
        </w:tc>
      </w:tr>
      <w:tr w:rsidR="000D42EC" w:rsidRPr="00B077C4" w:rsidTr="00390D38">
        <w:trPr>
          <w:cantSplit/>
        </w:trPr>
        <w:tc>
          <w:tcPr>
            <w:tcW w:w="1701" w:type="dxa"/>
            <w:tcBorders>
              <w:top w:val="single" w:sz="4" w:space="0" w:color="000000"/>
              <w:left w:val="single" w:sz="4" w:space="0" w:color="000000"/>
              <w:bottom w:val="single" w:sz="4" w:space="0" w:color="000000"/>
            </w:tcBorders>
            <w:vAlign w:val="center"/>
          </w:tcPr>
          <w:p w:rsidR="000D42EC" w:rsidRPr="00B077C4" w:rsidRDefault="000D42EC" w:rsidP="00390D38">
            <w:pPr>
              <w:keepLines w:val="0"/>
              <w:widowControl w:val="0"/>
              <w:overflowPunct/>
              <w:autoSpaceDE/>
              <w:autoSpaceDN/>
              <w:adjustRightInd/>
              <w:snapToGrid w:val="0"/>
              <w:spacing w:line="240" w:lineRule="auto"/>
              <w:ind w:firstLine="284"/>
              <w:jc w:val="center"/>
              <w:rPr>
                <w:rFonts w:eastAsia="SimSun"/>
                <w:sz w:val="24"/>
                <w:szCs w:val="24"/>
                <w:lang w:eastAsia="zh-CN"/>
              </w:rPr>
            </w:pPr>
            <w:r w:rsidRPr="00B077C4">
              <w:rPr>
                <w:rFonts w:eastAsia="SimSun"/>
                <w:sz w:val="24"/>
                <w:szCs w:val="24"/>
                <w:lang w:eastAsia="zh-CN"/>
              </w:rPr>
              <w:t>Р-О</w:t>
            </w:r>
          </w:p>
        </w:tc>
        <w:tc>
          <w:tcPr>
            <w:tcW w:w="7665" w:type="dxa"/>
            <w:tcBorders>
              <w:top w:val="single" w:sz="4" w:space="0" w:color="000000"/>
              <w:left w:val="single" w:sz="4" w:space="0" w:color="000000"/>
              <w:bottom w:val="single" w:sz="4" w:space="0" w:color="000000"/>
              <w:right w:val="single" w:sz="4" w:space="0" w:color="000000"/>
            </w:tcBorders>
            <w:vAlign w:val="center"/>
          </w:tcPr>
          <w:p w:rsidR="000D42EC" w:rsidRPr="00B077C4" w:rsidRDefault="000D42EC" w:rsidP="00390D38">
            <w:pPr>
              <w:keepLines w:val="0"/>
              <w:overflowPunct/>
              <w:autoSpaceDE/>
              <w:autoSpaceDN/>
              <w:adjustRightInd/>
              <w:snapToGrid w:val="0"/>
              <w:spacing w:line="240" w:lineRule="auto"/>
              <w:ind w:firstLine="426"/>
              <w:jc w:val="left"/>
              <w:rPr>
                <w:rFonts w:eastAsia="SimSun"/>
                <w:sz w:val="24"/>
                <w:szCs w:val="24"/>
                <w:lang w:eastAsia="zh-CN"/>
              </w:rPr>
            </w:pPr>
            <w:r w:rsidRPr="00B077C4">
              <w:rPr>
                <w:rFonts w:eastAsia="SimSun"/>
                <w:sz w:val="24"/>
                <w:szCs w:val="24"/>
                <w:lang w:eastAsia="zh-CN"/>
              </w:rPr>
              <w:t>Зона озелененных пространств рекреационного назначения.</w:t>
            </w:r>
          </w:p>
        </w:tc>
      </w:tr>
      <w:tr w:rsidR="000D42EC" w:rsidRPr="00B077C4" w:rsidTr="00390D38">
        <w:trPr>
          <w:cantSplit/>
        </w:trPr>
        <w:tc>
          <w:tcPr>
            <w:tcW w:w="1701" w:type="dxa"/>
            <w:tcBorders>
              <w:top w:val="single" w:sz="4" w:space="0" w:color="000000"/>
              <w:left w:val="single" w:sz="4" w:space="0" w:color="000000"/>
              <w:bottom w:val="single" w:sz="4" w:space="0" w:color="000000"/>
            </w:tcBorders>
            <w:vAlign w:val="center"/>
          </w:tcPr>
          <w:p w:rsidR="000D42EC" w:rsidRPr="00B077C4" w:rsidRDefault="000D42EC" w:rsidP="00390D38">
            <w:pPr>
              <w:keepLines w:val="0"/>
              <w:widowControl w:val="0"/>
              <w:overflowPunct/>
              <w:autoSpaceDE/>
              <w:autoSpaceDN/>
              <w:adjustRightInd/>
              <w:snapToGrid w:val="0"/>
              <w:spacing w:line="240" w:lineRule="auto"/>
              <w:ind w:firstLine="284"/>
              <w:jc w:val="center"/>
              <w:rPr>
                <w:rFonts w:eastAsia="SimSun"/>
                <w:sz w:val="24"/>
                <w:szCs w:val="24"/>
                <w:lang w:eastAsia="zh-CN"/>
              </w:rPr>
            </w:pPr>
            <w:r w:rsidRPr="00B077C4">
              <w:rPr>
                <w:rFonts w:eastAsia="SimSun"/>
                <w:sz w:val="24"/>
                <w:szCs w:val="24"/>
                <w:lang w:eastAsia="zh-CN"/>
              </w:rPr>
              <w:t>Р-ТОС</w:t>
            </w:r>
          </w:p>
        </w:tc>
        <w:tc>
          <w:tcPr>
            <w:tcW w:w="7665" w:type="dxa"/>
            <w:tcBorders>
              <w:top w:val="single" w:sz="4" w:space="0" w:color="000000"/>
              <w:left w:val="single" w:sz="4" w:space="0" w:color="000000"/>
              <w:bottom w:val="single" w:sz="4" w:space="0" w:color="000000"/>
              <w:right w:val="single" w:sz="4" w:space="0" w:color="000000"/>
            </w:tcBorders>
            <w:vAlign w:val="center"/>
          </w:tcPr>
          <w:p w:rsidR="000D42EC" w:rsidRPr="00B077C4" w:rsidRDefault="000D42EC" w:rsidP="00390D38">
            <w:pPr>
              <w:keepLines w:val="0"/>
              <w:overflowPunct/>
              <w:autoSpaceDE/>
              <w:autoSpaceDN/>
              <w:adjustRightInd/>
              <w:snapToGrid w:val="0"/>
              <w:spacing w:line="240" w:lineRule="auto"/>
              <w:ind w:firstLine="426"/>
              <w:jc w:val="left"/>
              <w:rPr>
                <w:rFonts w:eastAsia="SimSun"/>
                <w:sz w:val="24"/>
                <w:szCs w:val="24"/>
                <w:lang w:eastAsia="zh-CN"/>
              </w:rPr>
            </w:pPr>
            <w:r w:rsidRPr="00B077C4">
              <w:rPr>
                <w:rFonts w:eastAsia="SimSun"/>
                <w:sz w:val="24"/>
                <w:szCs w:val="24"/>
                <w:lang w:eastAsia="zh-CN"/>
              </w:rPr>
              <w:t>Зона объектов туризма, отдыха и спорта.</w:t>
            </w:r>
          </w:p>
        </w:tc>
      </w:tr>
      <w:tr w:rsidR="000D42EC" w:rsidRPr="00B077C4" w:rsidTr="00390D38">
        <w:trPr>
          <w:cantSplit/>
        </w:trPr>
        <w:tc>
          <w:tcPr>
            <w:tcW w:w="1701" w:type="dxa"/>
            <w:tcBorders>
              <w:top w:val="single" w:sz="4" w:space="0" w:color="000000"/>
              <w:left w:val="single" w:sz="4" w:space="0" w:color="000000"/>
              <w:bottom w:val="single" w:sz="4" w:space="0" w:color="000000"/>
            </w:tcBorders>
            <w:vAlign w:val="center"/>
          </w:tcPr>
          <w:p w:rsidR="000D42EC" w:rsidRPr="00B077C4" w:rsidRDefault="000D42EC" w:rsidP="00390D38">
            <w:pPr>
              <w:keepLines w:val="0"/>
              <w:widowControl w:val="0"/>
              <w:overflowPunct/>
              <w:autoSpaceDE/>
              <w:autoSpaceDN/>
              <w:adjustRightInd/>
              <w:snapToGrid w:val="0"/>
              <w:spacing w:line="240" w:lineRule="auto"/>
              <w:ind w:firstLine="426"/>
              <w:jc w:val="center"/>
              <w:rPr>
                <w:rFonts w:eastAsia="SimSun"/>
                <w:sz w:val="24"/>
                <w:szCs w:val="24"/>
                <w:lang w:eastAsia="zh-CN"/>
              </w:rPr>
            </w:pPr>
          </w:p>
        </w:tc>
        <w:tc>
          <w:tcPr>
            <w:tcW w:w="7665" w:type="dxa"/>
            <w:tcBorders>
              <w:top w:val="single" w:sz="4" w:space="0" w:color="000000"/>
              <w:left w:val="single" w:sz="4" w:space="0" w:color="000000"/>
              <w:bottom w:val="single" w:sz="4" w:space="0" w:color="000000"/>
              <w:right w:val="single" w:sz="4" w:space="0" w:color="000000"/>
            </w:tcBorders>
          </w:tcPr>
          <w:p w:rsidR="000D42EC" w:rsidRPr="00B077C4" w:rsidRDefault="000D42EC" w:rsidP="00390D38">
            <w:pPr>
              <w:keepLines w:val="0"/>
              <w:overflowPunct/>
              <w:autoSpaceDE/>
              <w:autoSpaceDN/>
              <w:adjustRightInd/>
              <w:snapToGrid w:val="0"/>
              <w:spacing w:line="240" w:lineRule="auto"/>
              <w:ind w:firstLine="426"/>
              <w:jc w:val="left"/>
              <w:rPr>
                <w:rFonts w:eastAsia="SimSun"/>
                <w:sz w:val="24"/>
                <w:szCs w:val="24"/>
                <w:lang w:eastAsia="zh-CN"/>
              </w:rPr>
            </w:pPr>
          </w:p>
        </w:tc>
      </w:tr>
      <w:tr w:rsidR="000D42EC" w:rsidRPr="00B077C4" w:rsidTr="00390D38">
        <w:trPr>
          <w:cantSplit/>
        </w:trPr>
        <w:tc>
          <w:tcPr>
            <w:tcW w:w="1701" w:type="dxa"/>
            <w:tcBorders>
              <w:top w:val="single" w:sz="4" w:space="0" w:color="000000"/>
              <w:left w:val="single" w:sz="4" w:space="0" w:color="000000"/>
              <w:bottom w:val="single" w:sz="4" w:space="0" w:color="000000"/>
            </w:tcBorders>
            <w:vAlign w:val="center"/>
          </w:tcPr>
          <w:p w:rsidR="000D42EC" w:rsidRPr="00B077C4" w:rsidRDefault="000D42EC" w:rsidP="00390D38">
            <w:pPr>
              <w:keepLines w:val="0"/>
              <w:widowControl w:val="0"/>
              <w:overflowPunct/>
              <w:autoSpaceDE/>
              <w:autoSpaceDN/>
              <w:adjustRightInd/>
              <w:snapToGrid w:val="0"/>
              <w:spacing w:line="240" w:lineRule="auto"/>
              <w:ind w:firstLine="426"/>
              <w:jc w:val="center"/>
              <w:rPr>
                <w:rFonts w:eastAsia="SimSun"/>
                <w:sz w:val="24"/>
                <w:szCs w:val="24"/>
                <w:lang w:eastAsia="zh-CN"/>
              </w:rPr>
            </w:pPr>
          </w:p>
        </w:tc>
        <w:tc>
          <w:tcPr>
            <w:tcW w:w="7665" w:type="dxa"/>
            <w:tcBorders>
              <w:top w:val="single" w:sz="4" w:space="0" w:color="000000"/>
              <w:left w:val="single" w:sz="4" w:space="0" w:color="000000"/>
              <w:bottom w:val="single" w:sz="4" w:space="0" w:color="000000"/>
              <w:right w:val="single" w:sz="4" w:space="0" w:color="000000"/>
            </w:tcBorders>
          </w:tcPr>
          <w:p w:rsidR="000D42EC" w:rsidRPr="00B077C4" w:rsidRDefault="000D42EC" w:rsidP="00390D38">
            <w:pPr>
              <w:keepLines w:val="0"/>
              <w:widowControl w:val="0"/>
              <w:overflowPunct/>
              <w:autoSpaceDE/>
              <w:autoSpaceDN/>
              <w:adjustRightInd/>
              <w:snapToGrid w:val="0"/>
              <w:spacing w:line="240" w:lineRule="auto"/>
              <w:ind w:firstLine="426"/>
              <w:jc w:val="left"/>
              <w:rPr>
                <w:rFonts w:eastAsia="SimSun"/>
                <w:caps/>
                <w:sz w:val="24"/>
                <w:szCs w:val="24"/>
                <w:lang w:eastAsia="zh-CN"/>
              </w:rPr>
            </w:pPr>
            <w:r w:rsidRPr="00B077C4">
              <w:rPr>
                <w:rFonts w:eastAsia="SimSun"/>
                <w:caps/>
                <w:sz w:val="24"/>
                <w:szCs w:val="24"/>
                <w:lang w:eastAsia="zh-CN"/>
              </w:rPr>
              <w:t>Зоны специального назначения:</w:t>
            </w:r>
          </w:p>
        </w:tc>
      </w:tr>
      <w:tr w:rsidR="000D42EC" w:rsidRPr="00B077C4" w:rsidTr="00390D38">
        <w:trPr>
          <w:cantSplit/>
        </w:trPr>
        <w:tc>
          <w:tcPr>
            <w:tcW w:w="1701" w:type="dxa"/>
            <w:tcBorders>
              <w:top w:val="single" w:sz="4" w:space="0" w:color="000000"/>
              <w:left w:val="single" w:sz="4" w:space="0" w:color="000000"/>
              <w:bottom w:val="single" w:sz="4" w:space="0" w:color="000000"/>
            </w:tcBorders>
            <w:vAlign w:val="center"/>
          </w:tcPr>
          <w:p w:rsidR="000D42EC" w:rsidRPr="00B077C4" w:rsidRDefault="000D42EC" w:rsidP="00390D38">
            <w:pPr>
              <w:keepLines w:val="0"/>
              <w:widowControl w:val="0"/>
              <w:overflowPunct/>
              <w:autoSpaceDE/>
              <w:autoSpaceDN/>
              <w:adjustRightInd/>
              <w:snapToGrid w:val="0"/>
              <w:spacing w:line="240" w:lineRule="auto"/>
              <w:ind w:firstLine="426"/>
              <w:jc w:val="center"/>
              <w:rPr>
                <w:rFonts w:eastAsia="SimSun"/>
                <w:sz w:val="24"/>
                <w:szCs w:val="24"/>
                <w:lang w:eastAsia="zh-CN"/>
              </w:rPr>
            </w:pPr>
            <w:r w:rsidRPr="00B077C4">
              <w:rPr>
                <w:rFonts w:eastAsia="SimSun"/>
                <w:sz w:val="24"/>
                <w:szCs w:val="24"/>
                <w:lang w:eastAsia="zh-CN"/>
              </w:rPr>
              <w:t>СН-1</w:t>
            </w:r>
          </w:p>
        </w:tc>
        <w:tc>
          <w:tcPr>
            <w:tcW w:w="7665" w:type="dxa"/>
            <w:tcBorders>
              <w:top w:val="single" w:sz="4" w:space="0" w:color="000000"/>
              <w:left w:val="single" w:sz="4" w:space="0" w:color="000000"/>
              <w:bottom w:val="single" w:sz="4" w:space="0" w:color="000000"/>
              <w:right w:val="single" w:sz="4" w:space="0" w:color="000000"/>
            </w:tcBorders>
          </w:tcPr>
          <w:p w:rsidR="000D42EC" w:rsidRPr="00B077C4" w:rsidRDefault="000D42EC" w:rsidP="00390D38">
            <w:pPr>
              <w:keepLines w:val="0"/>
              <w:widowControl w:val="0"/>
              <w:overflowPunct/>
              <w:autoSpaceDE/>
              <w:autoSpaceDN/>
              <w:adjustRightInd/>
              <w:snapToGrid w:val="0"/>
              <w:spacing w:line="240" w:lineRule="auto"/>
              <w:ind w:firstLine="426"/>
              <w:jc w:val="left"/>
              <w:rPr>
                <w:rFonts w:eastAsia="SimSun"/>
                <w:sz w:val="24"/>
                <w:szCs w:val="24"/>
                <w:lang w:eastAsia="zh-CN"/>
              </w:rPr>
            </w:pPr>
            <w:r w:rsidRPr="00B077C4">
              <w:rPr>
                <w:rFonts w:eastAsia="SimSun"/>
                <w:sz w:val="24"/>
                <w:szCs w:val="24"/>
                <w:lang w:eastAsia="zh-CN"/>
              </w:rPr>
              <w:t>Зона кладбищ;</w:t>
            </w:r>
          </w:p>
        </w:tc>
      </w:tr>
      <w:tr w:rsidR="000D42EC" w:rsidRPr="00B077C4" w:rsidTr="00390D38">
        <w:tc>
          <w:tcPr>
            <w:tcW w:w="1701" w:type="dxa"/>
            <w:tcBorders>
              <w:left w:val="single" w:sz="4" w:space="0" w:color="000000"/>
              <w:bottom w:val="single" w:sz="4" w:space="0" w:color="000000"/>
            </w:tcBorders>
            <w:vAlign w:val="center"/>
          </w:tcPr>
          <w:p w:rsidR="000D42EC" w:rsidRPr="00B077C4" w:rsidRDefault="000D42EC" w:rsidP="00390D38">
            <w:pPr>
              <w:keepLines w:val="0"/>
              <w:widowControl w:val="0"/>
              <w:overflowPunct/>
              <w:autoSpaceDE/>
              <w:autoSpaceDN/>
              <w:adjustRightInd/>
              <w:snapToGrid w:val="0"/>
              <w:spacing w:line="240" w:lineRule="auto"/>
              <w:ind w:firstLine="426"/>
              <w:jc w:val="center"/>
              <w:rPr>
                <w:rFonts w:eastAsia="SimSun"/>
                <w:sz w:val="24"/>
                <w:szCs w:val="24"/>
                <w:lang w:eastAsia="zh-CN"/>
              </w:rPr>
            </w:pPr>
          </w:p>
        </w:tc>
        <w:tc>
          <w:tcPr>
            <w:tcW w:w="7665" w:type="dxa"/>
            <w:tcBorders>
              <w:left w:val="single" w:sz="4" w:space="0" w:color="000000"/>
              <w:bottom w:val="single" w:sz="4" w:space="0" w:color="000000"/>
              <w:right w:val="single" w:sz="4" w:space="0" w:color="000000"/>
            </w:tcBorders>
          </w:tcPr>
          <w:p w:rsidR="000D42EC" w:rsidRPr="00B077C4" w:rsidRDefault="000D42EC" w:rsidP="00390D38">
            <w:pPr>
              <w:keepLines w:val="0"/>
              <w:widowControl w:val="0"/>
              <w:overflowPunct/>
              <w:autoSpaceDE/>
              <w:autoSpaceDN/>
              <w:adjustRightInd/>
              <w:snapToGrid w:val="0"/>
              <w:spacing w:line="240" w:lineRule="auto"/>
              <w:ind w:firstLine="426"/>
              <w:jc w:val="left"/>
              <w:rPr>
                <w:rFonts w:eastAsia="SimSun"/>
                <w:sz w:val="24"/>
                <w:szCs w:val="24"/>
                <w:lang w:eastAsia="zh-CN"/>
              </w:rPr>
            </w:pPr>
          </w:p>
        </w:tc>
      </w:tr>
      <w:tr w:rsidR="000D42EC" w:rsidRPr="00B077C4" w:rsidTr="00390D38">
        <w:tc>
          <w:tcPr>
            <w:tcW w:w="1701" w:type="dxa"/>
            <w:tcBorders>
              <w:top w:val="single" w:sz="4" w:space="0" w:color="auto"/>
              <w:left w:val="single" w:sz="4" w:space="0" w:color="000000"/>
              <w:bottom w:val="single" w:sz="4" w:space="0" w:color="auto"/>
            </w:tcBorders>
            <w:vAlign w:val="center"/>
          </w:tcPr>
          <w:p w:rsidR="000D42EC" w:rsidRPr="00B077C4" w:rsidRDefault="000D42EC" w:rsidP="00390D38">
            <w:pPr>
              <w:keepLines w:val="0"/>
              <w:widowControl w:val="0"/>
              <w:overflowPunct/>
              <w:autoSpaceDE/>
              <w:autoSpaceDN/>
              <w:adjustRightInd/>
              <w:snapToGrid w:val="0"/>
              <w:spacing w:line="240" w:lineRule="auto"/>
              <w:ind w:firstLine="426"/>
              <w:jc w:val="center"/>
              <w:rPr>
                <w:rFonts w:eastAsia="SimSun"/>
                <w:bCs/>
                <w:sz w:val="24"/>
                <w:szCs w:val="24"/>
                <w:lang w:eastAsia="zh-CN"/>
              </w:rPr>
            </w:pPr>
          </w:p>
        </w:tc>
        <w:tc>
          <w:tcPr>
            <w:tcW w:w="7665" w:type="dxa"/>
            <w:tcBorders>
              <w:top w:val="single" w:sz="4" w:space="0" w:color="auto"/>
              <w:left w:val="single" w:sz="4" w:space="0" w:color="000000"/>
              <w:bottom w:val="single" w:sz="4" w:space="0" w:color="auto"/>
              <w:right w:val="single" w:sz="4" w:space="0" w:color="000000"/>
            </w:tcBorders>
          </w:tcPr>
          <w:p w:rsidR="000D42EC" w:rsidRPr="00B077C4" w:rsidRDefault="000D42EC" w:rsidP="00390D38">
            <w:pPr>
              <w:keepLines w:val="0"/>
              <w:widowControl w:val="0"/>
              <w:overflowPunct/>
              <w:autoSpaceDE/>
              <w:autoSpaceDN/>
              <w:adjustRightInd/>
              <w:snapToGrid w:val="0"/>
              <w:spacing w:line="240" w:lineRule="auto"/>
              <w:ind w:firstLine="426"/>
              <w:jc w:val="left"/>
              <w:rPr>
                <w:rFonts w:eastAsia="SimSun"/>
                <w:bCs/>
                <w:sz w:val="24"/>
                <w:szCs w:val="24"/>
                <w:lang w:eastAsia="zh-CN"/>
              </w:rPr>
            </w:pPr>
            <w:r w:rsidRPr="00B077C4">
              <w:rPr>
                <w:rFonts w:eastAsia="SimSun"/>
                <w:bCs/>
                <w:caps/>
                <w:sz w:val="24"/>
                <w:szCs w:val="24"/>
                <w:lang w:eastAsia="zh-CN"/>
              </w:rPr>
              <w:t>иные виды территориальных зон:</w:t>
            </w:r>
          </w:p>
        </w:tc>
      </w:tr>
      <w:tr w:rsidR="000D42EC" w:rsidRPr="00B077C4" w:rsidTr="00390D38">
        <w:tc>
          <w:tcPr>
            <w:tcW w:w="1701" w:type="dxa"/>
            <w:tcBorders>
              <w:top w:val="single" w:sz="4" w:space="0" w:color="auto"/>
              <w:left w:val="single" w:sz="4" w:space="0" w:color="000000"/>
              <w:bottom w:val="single" w:sz="4" w:space="0" w:color="auto"/>
            </w:tcBorders>
            <w:vAlign w:val="center"/>
          </w:tcPr>
          <w:p w:rsidR="000D42EC" w:rsidRPr="00B077C4" w:rsidRDefault="000D42EC" w:rsidP="00390D38">
            <w:pPr>
              <w:keepLines w:val="0"/>
              <w:widowControl w:val="0"/>
              <w:overflowPunct/>
              <w:autoSpaceDE/>
              <w:autoSpaceDN/>
              <w:adjustRightInd/>
              <w:snapToGrid w:val="0"/>
              <w:spacing w:line="240" w:lineRule="auto"/>
              <w:ind w:firstLine="426"/>
              <w:jc w:val="center"/>
              <w:rPr>
                <w:rFonts w:eastAsia="SimSun"/>
                <w:bCs/>
                <w:sz w:val="24"/>
                <w:szCs w:val="24"/>
                <w:lang w:eastAsia="zh-CN"/>
              </w:rPr>
            </w:pPr>
            <w:r w:rsidRPr="00B077C4">
              <w:rPr>
                <w:rFonts w:eastAsia="SimSun"/>
                <w:bCs/>
                <w:sz w:val="24"/>
                <w:szCs w:val="24"/>
                <w:lang w:eastAsia="zh-CN"/>
              </w:rPr>
              <w:t>ИВ-1</w:t>
            </w:r>
          </w:p>
        </w:tc>
        <w:tc>
          <w:tcPr>
            <w:tcW w:w="7665" w:type="dxa"/>
            <w:tcBorders>
              <w:top w:val="single" w:sz="4" w:space="0" w:color="auto"/>
              <w:left w:val="single" w:sz="4" w:space="0" w:color="000000"/>
              <w:bottom w:val="single" w:sz="4" w:space="0" w:color="auto"/>
              <w:right w:val="single" w:sz="4" w:space="0" w:color="000000"/>
            </w:tcBorders>
          </w:tcPr>
          <w:p w:rsidR="000D42EC" w:rsidRPr="00B077C4" w:rsidRDefault="000D42EC" w:rsidP="00390D38">
            <w:pPr>
              <w:keepLines w:val="0"/>
              <w:widowControl w:val="0"/>
              <w:overflowPunct/>
              <w:autoSpaceDE/>
              <w:autoSpaceDN/>
              <w:adjustRightInd/>
              <w:snapToGrid w:val="0"/>
              <w:spacing w:line="240" w:lineRule="auto"/>
              <w:ind w:firstLine="426"/>
              <w:jc w:val="left"/>
              <w:rPr>
                <w:rFonts w:eastAsia="SimSun"/>
                <w:bCs/>
                <w:caps/>
                <w:sz w:val="24"/>
                <w:szCs w:val="24"/>
                <w:lang w:val="en-US" w:eastAsia="zh-CN"/>
              </w:rPr>
            </w:pPr>
            <w:r w:rsidRPr="00B077C4">
              <w:rPr>
                <w:rFonts w:eastAsia="SimSun"/>
                <w:bCs/>
                <w:sz w:val="24"/>
                <w:szCs w:val="24"/>
                <w:lang w:eastAsia="zh-CN"/>
              </w:rPr>
              <w:t>Зона озеленения специального назначения</w:t>
            </w:r>
            <w:r w:rsidRPr="00B077C4">
              <w:rPr>
                <w:rFonts w:eastAsia="SimSun"/>
                <w:bCs/>
                <w:sz w:val="24"/>
                <w:szCs w:val="24"/>
                <w:lang w:val="en-US" w:eastAsia="zh-CN"/>
              </w:rPr>
              <w:t>.</w:t>
            </w:r>
          </w:p>
        </w:tc>
      </w:tr>
    </w:tbl>
    <w:p w:rsidR="000D42EC" w:rsidRPr="00B077C4" w:rsidRDefault="000D42EC" w:rsidP="00474148">
      <w:pPr>
        <w:keepLines w:val="0"/>
        <w:overflowPunct/>
        <w:autoSpaceDE/>
        <w:autoSpaceDN/>
        <w:adjustRightInd/>
        <w:spacing w:line="240" w:lineRule="auto"/>
        <w:ind w:firstLine="426"/>
        <w:jc w:val="left"/>
        <w:rPr>
          <w:rFonts w:eastAsia="SimSun"/>
          <w:bCs/>
          <w:sz w:val="24"/>
          <w:szCs w:val="24"/>
          <w:lang w:eastAsia="zh-CN"/>
        </w:rPr>
      </w:pPr>
    </w:p>
    <w:p w:rsidR="000D42EC" w:rsidRPr="00B077C4" w:rsidRDefault="000D42EC" w:rsidP="00474148">
      <w:pPr>
        <w:keepLines w:val="0"/>
        <w:overflowPunct/>
        <w:autoSpaceDE/>
        <w:autoSpaceDN/>
        <w:adjustRightInd/>
        <w:spacing w:line="240" w:lineRule="auto"/>
        <w:ind w:firstLine="426"/>
        <w:jc w:val="left"/>
        <w:rPr>
          <w:rFonts w:eastAsia="SimSun"/>
          <w:bCs/>
          <w:sz w:val="24"/>
          <w:szCs w:val="24"/>
          <w:lang w:eastAsia="zh-CN"/>
        </w:rPr>
      </w:pPr>
    </w:p>
    <w:p w:rsidR="000D42EC" w:rsidRPr="00B077C4" w:rsidRDefault="000D42EC" w:rsidP="00474148">
      <w:pPr>
        <w:keepLines w:val="0"/>
        <w:overflowPunct/>
        <w:autoSpaceDE/>
        <w:autoSpaceDN/>
        <w:adjustRightInd/>
        <w:spacing w:line="240" w:lineRule="auto"/>
        <w:ind w:firstLine="426"/>
        <w:rPr>
          <w:rFonts w:eastAsia="SimSun"/>
          <w:bCs/>
          <w:sz w:val="24"/>
          <w:szCs w:val="24"/>
          <w:lang w:eastAsia="zh-CN"/>
        </w:rPr>
      </w:pPr>
    </w:p>
    <w:p w:rsidR="000D42EC" w:rsidRPr="00655522" w:rsidRDefault="000D42EC" w:rsidP="00474148">
      <w:pPr>
        <w:keepLines w:val="0"/>
        <w:overflowPunct/>
        <w:autoSpaceDE/>
        <w:autoSpaceDN/>
        <w:adjustRightInd/>
        <w:spacing w:line="240" w:lineRule="auto"/>
        <w:ind w:firstLine="426"/>
        <w:rPr>
          <w:rFonts w:eastAsia="SimSun"/>
          <w:bCs/>
          <w:sz w:val="24"/>
          <w:szCs w:val="24"/>
          <w:lang w:eastAsia="zh-CN"/>
        </w:rPr>
      </w:pPr>
      <w:bookmarkStart w:id="0" w:name="_GoBack"/>
      <w:r w:rsidRPr="00655522">
        <w:rPr>
          <w:rFonts w:eastAsia="SimSun"/>
          <w:bCs/>
          <w:sz w:val="24"/>
          <w:szCs w:val="24"/>
          <w:lang w:eastAsia="zh-CN"/>
        </w:rPr>
        <w:t>Статья 30. Виды разрешенного использования земельных участков и объектов капитального строительства в различных территориальных зонах</w:t>
      </w:r>
    </w:p>
    <w:p w:rsidR="000D42EC" w:rsidRPr="00655522" w:rsidRDefault="000D42EC" w:rsidP="00474148">
      <w:pPr>
        <w:keepLines w:val="0"/>
        <w:overflowPunct/>
        <w:autoSpaceDE/>
        <w:autoSpaceDN/>
        <w:adjustRightInd/>
        <w:spacing w:line="240" w:lineRule="auto"/>
        <w:ind w:firstLine="426"/>
        <w:jc w:val="center"/>
        <w:rPr>
          <w:rFonts w:eastAsia="SimSun"/>
          <w:caps/>
          <w:sz w:val="24"/>
          <w:szCs w:val="24"/>
          <w:lang w:eastAsia="zh-CN"/>
        </w:rPr>
      </w:pPr>
    </w:p>
    <w:p w:rsidR="000D42EC" w:rsidRPr="00655522" w:rsidRDefault="000D42EC" w:rsidP="00474148">
      <w:pPr>
        <w:keepLines w:val="0"/>
        <w:overflowPunct/>
        <w:autoSpaceDE/>
        <w:autoSpaceDN/>
        <w:adjustRightInd/>
        <w:spacing w:line="240" w:lineRule="auto"/>
        <w:ind w:firstLine="426"/>
        <w:rPr>
          <w:i/>
          <w:sz w:val="24"/>
          <w:szCs w:val="24"/>
        </w:rPr>
      </w:pPr>
      <w:r w:rsidRPr="00655522">
        <w:rPr>
          <w:sz w:val="24"/>
          <w:szCs w:val="24"/>
        </w:rPr>
        <w:t>Примечание:</w:t>
      </w:r>
      <w:r w:rsidRPr="00655522">
        <w:rPr>
          <w:i/>
          <w:sz w:val="24"/>
          <w:szCs w:val="24"/>
        </w:rPr>
        <w:t xml:space="preserve"> В квадратных скобках</w:t>
      </w:r>
      <w:proofErr w:type="gramStart"/>
      <w:r w:rsidRPr="00655522">
        <w:rPr>
          <w:i/>
          <w:sz w:val="24"/>
          <w:szCs w:val="24"/>
        </w:rPr>
        <w:t xml:space="preserve"> </w:t>
      </w:r>
      <w:r w:rsidRPr="00655522">
        <w:rPr>
          <w:sz w:val="24"/>
          <w:szCs w:val="24"/>
        </w:rPr>
        <w:t xml:space="preserve">[…….] </w:t>
      </w:r>
      <w:proofErr w:type="gramEnd"/>
      <w:r w:rsidRPr="00655522">
        <w:rPr>
          <w:i/>
          <w:sz w:val="24"/>
          <w:szCs w:val="24"/>
        </w:rPr>
        <w:t xml:space="preserve">указан </w:t>
      </w:r>
      <w:r w:rsidRPr="00655522">
        <w:rPr>
          <w:sz w:val="24"/>
          <w:szCs w:val="24"/>
        </w:rPr>
        <w:t xml:space="preserve"> </w:t>
      </w:r>
      <w:r w:rsidRPr="00655522">
        <w:rPr>
          <w:i/>
          <w:sz w:val="24"/>
          <w:szCs w:val="24"/>
        </w:rPr>
        <w:t xml:space="preserve">код (числовое обозначение) вида разрешенного использования земельного участка. </w:t>
      </w:r>
    </w:p>
    <w:p w:rsidR="000D42EC" w:rsidRPr="00655522" w:rsidRDefault="000D42EC" w:rsidP="00474148">
      <w:pPr>
        <w:keepLines w:val="0"/>
        <w:overflowPunct/>
        <w:autoSpaceDE/>
        <w:autoSpaceDN/>
        <w:adjustRightInd/>
        <w:spacing w:line="240" w:lineRule="auto"/>
        <w:ind w:firstLine="426"/>
        <w:rPr>
          <w:i/>
          <w:sz w:val="24"/>
          <w:szCs w:val="24"/>
        </w:rPr>
      </w:pPr>
      <w:r w:rsidRPr="00655522">
        <w:rPr>
          <w:i/>
          <w:sz w:val="24"/>
          <w:szCs w:val="24"/>
        </w:rPr>
        <w:t>Текстовое наименование вида разрешенного использования земельного участка и его код (числовое обозначение) являются равнозначными. (Приказ Минэкономразвития России от 01.09.2014 N 540 "Об утверждении классификатора видов разрешенного использования земельных участков</w:t>
      </w:r>
      <w:proofErr w:type="gramStart"/>
      <w:r w:rsidRPr="00655522">
        <w:rPr>
          <w:i/>
          <w:sz w:val="24"/>
          <w:szCs w:val="24"/>
        </w:rPr>
        <w:t>"(</w:t>
      </w:r>
      <w:proofErr w:type="gramEnd"/>
      <w:r w:rsidRPr="00655522">
        <w:rPr>
          <w:i/>
          <w:sz w:val="24"/>
          <w:szCs w:val="24"/>
        </w:rPr>
        <w:t>Зарегистрировано в Минюсте России 08.09.2014 N 33995))</w:t>
      </w:r>
    </w:p>
    <w:p w:rsidR="000D42EC" w:rsidRPr="00655522" w:rsidRDefault="000D42EC" w:rsidP="00474148">
      <w:pPr>
        <w:keepLines w:val="0"/>
        <w:overflowPunct/>
        <w:autoSpaceDE/>
        <w:autoSpaceDN/>
        <w:adjustRightInd/>
        <w:spacing w:line="240" w:lineRule="auto"/>
        <w:ind w:firstLine="426"/>
        <w:jc w:val="center"/>
        <w:rPr>
          <w:rFonts w:eastAsia="SimSun"/>
          <w:caps/>
          <w:sz w:val="24"/>
          <w:szCs w:val="24"/>
          <w:lang w:eastAsia="zh-CN"/>
        </w:rPr>
      </w:pPr>
    </w:p>
    <w:p w:rsidR="000D42EC" w:rsidRPr="00655522" w:rsidRDefault="000D42EC" w:rsidP="00474148">
      <w:pPr>
        <w:keepLines w:val="0"/>
        <w:overflowPunct/>
        <w:autoSpaceDE/>
        <w:autoSpaceDN/>
        <w:adjustRightInd/>
        <w:spacing w:line="240" w:lineRule="auto"/>
        <w:ind w:firstLine="426"/>
        <w:jc w:val="center"/>
        <w:rPr>
          <w:rFonts w:eastAsia="SimSun"/>
          <w:bCs/>
          <w:sz w:val="24"/>
          <w:szCs w:val="24"/>
          <w:lang w:eastAsia="zh-CN"/>
        </w:rPr>
      </w:pPr>
      <w:r w:rsidRPr="00655522">
        <w:rPr>
          <w:rFonts w:eastAsia="SimSun"/>
          <w:caps/>
          <w:sz w:val="24"/>
          <w:szCs w:val="24"/>
          <w:lang w:eastAsia="zh-CN"/>
        </w:rPr>
        <w:t>Жилые зоны</w:t>
      </w:r>
      <w:r w:rsidRPr="00655522">
        <w:rPr>
          <w:rFonts w:eastAsia="SimSun"/>
          <w:bCs/>
          <w:sz w:val="24"/>
          <w:szCs w:val="24"/>
          <w:lang w:eastAsia="zh-CN"/>
        </w:rPr>
        <w:t>:</w:t>
      </w:r>
    </w:p>
    <w:p w:rsidR="000D42EC" w:rsidRPr="00655522" w:rsidRDefault="000D42EC" w:rsidP="00474148">
      <w:pPr>
        <w:keepLines w:val="0"/>
        <w:overflowPunct/>
        <w:autoSpaceDE/>
        <w:autoSpaceDN/>
        <w:adjustRightInd/>
        <w:spacing w:line="240" w:lineRule="auto"/>
        <w:ind w:firstLine="426"/>
        <w:jc w:val="left"/>
        <w:rPr>
          <w:rFonts w:eastAsia="SimSun"/>
          <w:sz w:val="24"/>
          <w:szCs w:val="24"/>
          <w:lang w:eastAsia="zh-CN"/>
        </w:rPr>
      </w:pPr>
    </w:p>
    <w:p w:rsidR="000D42EC" w:rsidRPr="00655522" w:rsidRDefault="000D42EC" w:rsidP="00474148">
      <w:pPr>
        <w:keepLines w:val="0"/>
        <w:widowControl w:val="0"/>
        <w:overflowPunct/>
        <w:autoSpaceDE/>
        <w:autoSpaceDN/>
        <w:adjustRightInd/>
        <w:spacing w:line="240" w:lineRule="auto"/>
        <w:ind w:firstLine="426"/>
        <w:jc w:val="center"/>
        <w:rPr>
          <w:rFonts w:eastAsia="SimSun"/>
          <w:sz w:val="24"/>
          <w:szCs w:val="24"/>
          <w:u w:val="single"/>
          <w:lang w:eastAsia="zh-CN"/>
        </w:rPr>
      </w:pPr>
      <w:proofErr w:type="gramStart"/>
      <w:r w:rsidRPr="00655522">
        <w:rPr>
          <w:rFonts w:eastAsia="SimSun"/>
          <w:sz w:val="24"/>
          <w:szCs w:val="24"/>
          <w:u w:val="single"/>
          <w:lang w:eastAsia="zh-CN"/>
        </w:rPr>
        <w:t>Ж</w:t>
      </w:r>
      <w:proofErr w:type="gramEnd"/>
      <w:r w:rsidRPr="00655522">
        <w:rPr>
          <w:rFonts w:eastAsia="SimSun"/>
          <w:sz w:val="24"/>
          <w:szCs w:val="24"/>
          <w:u w:val="single"/>
          <w:lang w:eastAsia="zh-CN"/>
        </w:rPr>
        <w:t xml:space="preserve"> – 1А. Зона застройки индивидуальными жилыми домами.</w:t>
      </w:r>
    </w:p>
    <w:p w:rsidR="000D42EC" w:rsidRPr="00655522" w:rsidRDefault="000D42EC" w:rsidP="00474148">
      <w:pPr>
        <w:keepLines w:val="0"/>
        <w:widowControl w:val="0"/>
        <w:overflowPunct/>
        <w:autoSpaceDE/>
        <w:autoSpaceDN/>
        <w:adjustRightInd/>
        <w:spacing w:line="240" w:lineRule="auto"/>
        <w:ind w:firstLine="426"/>
        <w:jc w:val="center"/>
        <w:rPr>
          <w:rFonts w:eastAsia="SimSun"/>
          <w:sz w:val="24"/>
          <w:szCs w:val="24"/>
          <w:u w:val="single"/>
          <w:lang w:eastAsia="zh-CN"/>
        </w:rPr>
      </w:pPr>
    </w:p>
    <w:p w:rsidR="000D42EC" w:rsidRPr="00655522" w:rsidRDefault="000D42EC" w:rsidP="00474148">
      <w:pPr>
        <w:keepLines w:val="0"/>
        <w:widowControl w:val="0"/>
        <w:overflowPunct/>
        <w:autoSpaceDE/>
        <w:autoSpaceDN/>
        <w:adjustRightInd/>
        <w:spacing w:line="240" w:lineRule="auto"/>
        <w:ind w:firstLine="426"/>
        <w:rPr>
          <w:i/>
          <w:iCs/>
          <w:sz w:val="24"/>
          <w:szCs w:val="24"/>
        </w:rPr>
      </w:pPr>
      <w:r w:rsidRPr="00655522">
        <w:rPr>
          <w:i/>
          <w:iCs/>
          <w:sz w:val="24"/>
          <w:szCs w:val="24"/>
        </w:rPr>
        <w:t>Зона индивидуальной жилой застройки Ж-1</w:t>
      </w:r>
      <w:proofErr w:type="gramStart"/>
      <w:r w:rsidRPr="00655522">
        <w:rPr>
          <w:i/>
          <w:iCs/>
          <w:sz w:val="24"/>
          <w:szCs w:val="24"/>
        </w:rPr>
        <w:t xml:space="preserve"> А</w:t>
      </w:r>
      <w:proofErr w:type="gramEnd"/>
      <w:r w:rsidRPr="00655522">
        <w:rPr>
          <w:i/>
          <w:iCs/>
          <w:sz w:val="24"/>
          <w:szCs w:val="24"/>
        </w:rPr>
        <w:t xml:space="preserve"> выделена для обеспечения правовых,</w:t>
      </w:r>
      <w:r w:rsidRPr="00655522">
        <w:rPr>
          <w:sz w:val="24"/>
          <w:szCs w:val="24"/>
        </w:rPr>
        <w:t xml:space="preserve"> </w:t>
      </w:r>
      <w:r w:rsidRPr="00655522">
        <w:rPr>
          <w:i/>
          <w:sz w:val="24"/>
          <w:szCs w:val="24"/>
        </w:rPr>
        <w:t>социальных,</w:t>
      </w:r>
      <w:r w:rsidRPr="00655522">
        <w:rPr>
          <w:i/>
          <w:iCs/>
          <w:sz w:val="24"/>
          <w:szCs w:val="24"/>
        </w:rPr>
        <w:t xml:space="preserve"> </w:t>
      </w:r>
      <w:r w:rsidRPr="00655522">
        <w:rPr>
          <w:i/>
          <w:sz w:val="24"/>
          <w:szCs w:val="24"/>
        </w:rPr>
        <w:t>культурных</w:t>
      </w:r>
      <w:r w:rsidRPr="00655522">
        <w:rPr>
          <w:i/>
          <w:iCs/>
          <w:sz w:val="24"/>
          <w:szCs w:val="24"/>
        </w:rPr>
        <w:t>,</w:t>
      </w:r>
      <w:r w:rsidRPr="00655522">
        <w:rPr>
          <w:sz w:val="24"/>
          <w:szCs w:val="24"/>
        </w:rPr>
        <w:t xml:space="preserve"> </w:t>
      </w:r>
      <w:r w:rsidRPr="00655522">
        <w:rPr>
          <w:i/>
          <w:sz w:val="24"/>
          <w:szCs w:val="24"/>
        </w:rPr>
        <w:t>бытовых</w:t>
      </w:r>
      <w:r w:rsidRPr="00655522">
        <w:rPr>
          <w:i/>
          <w:iCs/>
          <w:sz w:val="24"/>
          <w:szCs w:val="24"/>
        </w:rPr>
        <w:t xml:space="preserve"> условий формирования жилых районов из отдельно стоящих</w:t>
      </w:r>
      <w:r w:rsidRPr="00655522">
        <w:rPr>
          <w:i/>
          <w:sz w:val="24"/>
          <w:szCs w:val="24"/>
        </w:rPr>
        <w:t xml:space="preserve"> индивидуальных</w:t>
      </w:r>
      <w:r w:rsidRPr="00655522">
        <w:rPr>
          <w:i/>
          <w:iCs/>
          <w:sz w:val="24"/>
          <w:szCs w:val="24"/>
        </w:rPr>
        <w:t xml:space="preserve"> жилых домов усадебного типа, с возможностью ведения ограниченного личного подсобного хозяйства (без содержания скота и птицы), а также  с минимально разрешенным набором услуг местного значения.</w:t>
      </w:r>
      <w:r w:rsidRPr="00655522">
        <w:rPr>
          <w:sz w:val="24"/>
          <w:szCs w:val="24"/>
        </w:rPr>
        <w:t xml:space="preserve">              </w:t>
      </w:r>
    </w:p>
    <w:p w:rsidR="000D42EC" w:rsidRPr="00655522" w:rsidRDefault="000D42EC" w:rsidP="00474148">
      <w:pPr>
        <w:keepLines w:val="0"/>
        <w:tabs>
          <w:tab w:val="left" w:pos="2520"/>
        </w:tabs>
        <w:overflowPunct/>
        <w:autoSpaceDE/>
        <w:autoSpaceDN/>
        <w:adjustRightInd/>
        <w:spacing w:line="240" w:lineRule="auto"/>
        <w:ind w:firstLine="426"/>
        <w:jc w:val="left"/>
        <w:rPr>
          <w:rFonts w:eastAsia="SimSun"/>
          <w:sz w:val="24"/>
          <w:szCs w:val="24"/>
          <w:lang w:eastAsia="zh-CN"/>
        </w:rPr>
      </w:pPr>
    </w:p>
    <w:p w:rsidR="000D42EC" w:rsidRPr="00655522" w:rsidRDefault="000D42EC" w:rsidP="00474148">
      <w:pPr>
        <w:keepLines w:val="0"/>
        <w:tabs>
          <w:tab w:val="left" w:pos="2520"/>
        </w:tabs>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ОСНОВНЫЕ ВИДЫ И ПАРАМЕТРЫ РАЗРЕШЕННОГО ИСПОЛЬЗОВАНИЯ</w:t>
      </w:r>
    </w:p>
    <w:p w:rsidR="000D42EC" w:rsidRPr="00655522" w:rsidRDefault="000D42EC" w:rsidP="00474148">
      <w:pPr>
        <w:keepLines w:val="0"/>
        <w:tabs>
          <w:tab w:val="left" w:pos="2520"/>
        </w:tabs>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ЗЕМЕЛЬНЫХ УЧАСТКОВ И ОБЪЕКТОВ КАПИТАЛЬНОГО СТРОИТЕЛЬСТВА</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18"/>
        <w:gridCol w:w="3249"/>
        <w:gridCol w:w="11"/>
        <w:gridCol w:w="3828"/>
      </w:tblGrid>
      <w:tr w:rsidR="00655522" w:rsidRPr="00655522" w:rsidTr="00390D38">
        <w:trPr>
          <w:trHeight w:val="20"/>
        </w:trPr>
        <w:tc>
          <w:tcPr>
            <w:tcW w:w="2518" w:type="dxa"/>
            <w:vAlign w:val="center"/>
          </w:tcPr>
          <w:p w:rsidR="000D42EC" w:rsidRPr="00655522" w:rsidRDefault="000D42EC" w:rsidP="00390D38">
            <w:pPr>
              <w:keepLines w:val="0"/>
              <w:tabs>
                <w:tab w:val="left" w:pos="2520"/>
              </w:tabs>
              <w:overflowPunct/>
              <w:autoSpaceDE/>
              <w:autoSpaceDN/>
              <w:adjustRightInd/>
              <w:spacing w:line="240" w:lineRule="auto"/>
              <w:ind w:firstLine="0"/>
              <w:jc w:val="center"/>
              <w:rPr>
                <w:rFonts w:eastAsia="SimSun"/>
                <w:sz w:val="24"/>
                <w:szCs w:val="24"/>
                <w:lang w:eastAsia="zh-CN"/>
              </w:rPr>
            </w:pPr>
            <w:r w:rsidRPr="00655522">
              <w:rPr>
                <w:rFonts w:eastAsia="SimSun"/>
                <w:sz w:val="24"/>
                <w:szCs w:val="24"/>
                <w:lang w:eastAsia="zh-CN"/>
              </w:rPr>
              <w:t>ВИДЫ ИСПОЛЬЗОВАНИЯ ЗЕМЕЛЬНЫХ УЧАСТКОВ</w:t>
            </w:r>
          </w:p>
        </w:tc>
        <w:tc>
          <w:tcPr>
            <w:tcW w:w="3260" w:type="dxa"/>
            <w:gridSpan w:val="2"/>
            <w:vAlign w:val="center"/>
          </w:tcPr>
          <w:p w:rsidR="000D42EC" w:rsidRPr="00655522" w:rsidRDefault="000D42EC" w:rsidP="00390D38">
            <w:pPr>
              <w:keepLines w:val="0"/>
              <w:tabs>
                <w:tab w:val="left" w:pos="2520"/>
              </w:tabs>
              <w:overflowPunct/>
              <w:autoSpaceDE/>
              <w:autoSpaceDN/>
              <w:adjustRightInd/>
              <w:spacing w:line="240" w:lineRule="auto"/>
              <w:ind w:left="-170" w:firstLine="0"/>
              <w:jc w:val="center"/>
              <w:rPr>
                <w:rFonts w:eastAsia="SimSun"/>
                <w:sz w:val="24"/>
                <w:szCs w:val="24"/>
                <w:lang w:eastAsia="zh-CN"/>
              </w:rPr>
            </w:pPr>
            <w:r w:rsidRPr="00655522">
              <w:rPr>
                <w:rFonts w:eastAsia="SimSun"/>
                <w:sz w:val="24"/>
                <w:szCs w:val="24"/>
                <w:lang w:eastAsia="zh-CN"/>
              </w:rPr>
              <w:t>ВИДЫ ОБЪЕКТОВ КАПИТАЛЬНОГО СТРОИТЕЛЬСТВА</w:t>
            </w:r>
          </w:p>
        </w:tc>
        <w:tc>
          <w:tcPr>
            <w:tcW w:w="3828" w:type="dxa"/>
            <w:vAlign w:val="center"/>
          </w:tcPr>
          <w:p w:rsidR="000D42EC" w:rsidRPr="00655522" w:rsidRDefault="000D42EC" w:rsidP="00390D38">
            <w:pPr>
              <w:keepLines w:val="0"/>
              <w:tabs>
                <w:tab w:val="left" w:pos="2520"/>
              </w:tabs>
              <w:overflowPunct/>
              <w:autoSpaceDE/>
              <w:autoSpaceDN/>
              <w:adjustRightInd/>
              <w:spacing w:line="240" w:lineRule="auto"/>
              <w:ind w:firstLine="34"/>
              <w:jc w:val="center"/>
              <w:rPr>
                <w:rFonts w:eastAsia="SimSun"/>
                <w:sz w:val="24"/>
                <w:szCs w:val="24"/>
                <w:lang w:eastAsia="zh-CN"/>
              </w:rPr>
            </w:pPr>
            <w:r w:rsidRPr="00655522">
              <w:rPr>
                <w:rFonts w:eastAsia="SimSun"/>
                <w:sz w:val="24"/>
                <w:szCs w:val="24"/>
                <w:lang w:eastAsia="zh-CN"/>
              </w:rPr>
              <w:t>ПАРАМЕТРЫ РАЗРЕШЕННОГО ИСПОЛЬЗОВАНИЯ ЗЕМЕЛЬНЫХ УЧАСТКОВ И ОБЪЕКТОВ КАПИТАЛЬНОГО СТРОИТЕЛЬСТВА</w:t>
            </w:r>
          </w:p>
        </w:tc>
      </w:tr>
      <w:tr w:rsidR="00655522" w:rsidRPr="00655522" w:rsidTr="00390D38">
        <w:trPr>
          <w:trHeight w:val="4416"/>
        </w:trPr>
        <w:tc>
          <w:tcPr>
            <w:tcW w:w="2518" w:type="dxa"/>
          </w:tcPr>
          <w:p w:rsidR="000D42EC" w:rsidRPr="00655522" w:rsidRDefault="000D42EC" w:rsidP="00390D38">
            <w:pPr>
              <w:widowControl w:val="0"/>
              <w:overflowPunct/>
              <w:autoSpaceDE/>
              <w:autoSpaceDN/>
              <w:adjustRightInd/>
              <w:spacing w:line="240" w:lineRule="auto"/>
              <w:ind w:firstLine="0"/>
              <w:rPr>
                <w:sz w:val="24"/>
                <w:szCs w:val="24"/>
              </w:rPr>
            </w:pPr>
            <w:r w:rsidRPr="00655522">
              <w:rPr>
                <w:sz w:val="24"/>
                <w:szCs w:val="24"/>
              </w:rPr>
              <w:lastRenderedPageBreak/>
              <w:t>[2.1] - Для индивидуального жилищного строительства</w:t>
            </w:r>
          </w:p>
        </w:tc>
        <w:tc>
          <w:tcPr>
            <w:tcW w:w="3260" w:type="dxa"/>
            <w:gridSpan w:val="2"/>
          </w:tcPr>
          <w:p w:rsidR="000D42EC" w:rsidRPr="00655522" w:rsidRDefault="000D42EC" w:rsidP="00390D38">
            <w:pPr>
              <w:widowControl w:val="0"/>
              <w:overflowPunct/>
              <w:autoSpaceDE/>
              <w:autoSpaceDN/>
              <w:adjustRightInd/>
              <w:spacing w:line="240" w:lineRule="auto"/>
              <w:ind w:firstLine="426"/>
              <w:rPr>
                <w:sz w:val="24"/>
                <w:szCs w:val="24"/>
              </w:rPr>
            </w:pPr>
            <w:r w:rsidRPr="00655522">
              <w:rPr>
                <w:sz w:val="24"/>
                <w:szCs w:val="24"/>
              </w:rPr>
              <w:t xml:space="preserve">Отдельно стоящие индивидуальные жилые дома </w:t>
            </w:r>
          </w:p>
          <w:p w:rsidR="000D42EC" w:rsidRPr="00655522" w:rsidRDefault="000D42EC" w:rsidP="00390D38">
            <w:pPr>
              <w:widowControl w:val="0"/>
              <w:overflowPunct/>
              <w:autoSpaceDE/>
              <w:autoSpaceDN/>
              <w:adjustRightInd/>
              <w:spacing w:line="240" w:lineRule="auto"/>
              <w:ind w:firstLine="426"/>
              <w:rPr>
                <w:rFonts w:eastAsia="SimSun"/>
                <w:sz w:val="24"/>
                <w:szCs w:val="24"/>
                <w:lang w:eastAsia="zh-CN"/>
              </w:rPr>
            </w:pPr>
          </w:p>
        </w:tc>
        <w:tc>
          <w:tcPr>
            <w:tcW w:w="3828" w:type="dxa"/>
          </w:tcPr>
          <w:p w:rsidR="000D42EC" w:rsidRPr="00655522" w:rsidRDefault="000D42EC" w:rsidP="00A6164D">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минимальная/максимальная площадь земельных участков  – 400-</w:t>
            </w:r>
            <w:smartTag w:uri="urn:schemas-microsoft-com:office:smarttags" w:element="metricconverter">
              <w:smartTagPr>
                <w:attr w:name="ProductID" w:val="0,45 метра"/>
              </w:smartTagPr>
              <w:r w:rsidRPr="00655522">
                <w:rPr>
                  <w:rFonts w:eastAsia="SimSun"/>
                  <w:sz w:val="24"/>
                  <w:szCs w:val="24"/>
                  <w:lang w:eastAsia="zh-CN"/>
                </w:rPr>
                <w:t>1000 кв. м</w:t>
              </w:r>
            </w:smartTag>
            <w:r w:rsidRPr="00655522">
              <w:rPr>
                <w:rFonts w:eastAsia="SimSun"/>
                <w:sz w:val="24"/>
                <w:szCs w:val="24"/>
                <w:lang w:eastAsia="zh-CN"/>
              </w:rPr>
              <w:t>;</w:t>
            </w:r>
          </w:p>
          <w:p w:rsidR="000D42EC" w:rsidRPr="00655522" w:rsidRDefault="000D42EC" w:rsidP="00A6164D">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 xml:space="preserve">минимальная ширина земельных участков вдоль фронта улицы (проезда) – </w:t>
            </w:r>
            <w:smartTag w:uri="urn:schemas-microsoft-com:office:smarttags" w:element="metricconverter">
              <w:smartTagPr>
                <w:attr w:name="ProductID" w:val="0,45 метра"/>
              </w:smartTagPr>
              <w:r w:rsidRPr="00655522">
                <w:rPr>
                  <w:rFonts w:eastAsia="SimSun"/>
                  <w:sz w:val="24"/>
                  <w:szCs w:val="24"/>
                  <w:lang w:eastAsia="zh-CN"/>
                </w:rPr>
                <w:t>12 м</w:t>
              </w:r>
            </w:smartTag>
            <w:r w:rsidRPr="00655522">
              <w:rPr>
                <w:rFonts w:eastAsia="SimSun"/>
                <w:sz w:val="24"/>
                <w:szCs w:val="24"/>
                <w:lang w:eastAsia="zh-CN"/>
              </w:rPr>
              <w:t xml:space="preserve">; </w:t>
            </w:r>
          </w:p>
          <w:p w:rsidR="000D42EC" w:rsidRPr="00655522" w:rsidRDefault="000D42EC" w:rsidP="00A6164D">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 xml:space="preserve">максимальное количество надземных этажей зданий – 3 этажа (включая мансардный этаж); </w:t>
            </w:r>
          </w:p>
          <w:p w:rsidR="000D42EC" w:rsidRPr="00655522" w:rsidRDefault="000D42EC" w:rsidP="00A6164D">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 xml:space="preserve">максимальная высота зданий от уровня земли до верха перекрытия последнего этажа (или конька кровли) - </w:t>
            </w:r>
            <w:smartTag w:uri="urn:schemas-microsoft-com:office:smarttags" w:element="metricconverter">
              <w:smartTagPr>
                <w:attr w:name="ProductID" w:val="0,45 метра"/>
              </w:smartTagPr>
              <w:r w:rsidRPr="00655522">
                <w:rPr>
                  <w:rFonts w:eastAsia="SimSun"/>
                  <w:sz w:val="24"/>
                  <w:szCs w:val="24"/>
                  <w:lang w:eastAsia="zh-CN"/>
                </w:rPr>
                <w:t>12 м</w:t>
              </w:r>
            </w:smartTag>
            <w:r w:rsidRPr="00655522">
              <w:rPr>
                <w:rFonts w:eastAsia="SimSun"/>
                <w:sz w:val="24"/>
                <w:szCs w:val="24"/>
                <w:lang w:eastAsia="zh-CN"/>
              </w:rPr>
              <w:t>;</w:t>
            </w:r>
          </w:p>
          <w:p w:rsidR="000D42EC" w:rsidRPr="00655522" w:rsidRDefault="000D42EC" w:rsidP="00A6164D">
            <w:pPr>
              <w:keepLines w:val="0"/>
              <w:overflowPunct/>
              <w:autoSpaceDE/>
              <w:autoSpaceDN/>
              <w:adjustRightInd/>
              <w:spacing w:line="240" w:lineRule="auto"/>
              <w:ind w:left="33" w:firstLine="426"/>
              <w:jc w:val="left"/>
              <w:rPr>
                <w:rFonts w:eastAsia="SimSun"/>
                <w:sz w:val="24"/>
                <w:szCs w:val="24"/>
                <w:lang w:eastAsia="zh-CN"/>
              </w:rPr>
            </w:pPr>
            <w:r w:rsidRPr="00655522">
              <w:rPr>
                <w:rFonts w:eastAsia="SimSun"/>
                <w:sz w:val="24"/>
                <w:szCs w:val="24"/>
                <w:lang w:eastAsia="zh-CN"/>
              </w:rPr>
              <w:t>максимальный процент застройки в границах земельного участка – 30%;</w:t>
            </w:r>
          </w:p>
        </w:tc>
      </w:tr>
      <w:tr w:rsidR="00655522" w:rsidRPr="00655522" w:rsidTr="00390D38">
        <w:trPr>
          <w:trHeight w:val="4416"/>
        </w:trPr>
        <w:tc>
          <w:tcPr>
            <w:tcW w:w="2518" w:type="dxa"/>
          </w:tcPr>
          <w:p w:rsidR="000D42EC" w:rsidRPr="00655522" w:rsidRDefault="000D42EC" w:rsidP="00390D38">
            <w:pPr>
              <w:widowControl w:val="0"/>
              <w:spacing w:line="240" w:lineRule="auto"/>
              <w:ind w:firstLine="0"/>
              <w:rPr>
                <w:sz w:val="24"/>
                <w:szCs w:val="24"/>
              </w:rPr>
            </w:pPr>
            <w:r w:rsidRPr="00655522">
              <w:rPr>
                <w:sz w:val="24"/>
                <w:szCs w:val="24"/>
              </w:rPr>
              <w:t>[2.2] - Для ведения личного подсобного хозяйства</w:t>
            </w:r>
          </w:p>
        </w:tc>
        <w:tc>
          <w:tcPr>
            <w:tcW w:w="3260" w:type="dxa"/>
            <w:gridSpan w:val="2"/>
          </w:tcPr>
          <w:p w:rsidR="000D42EC" w:rsidRPr="00655522" w:rsidRDefault="000D42EC" w:rsidP="00390D38">
            <w:pPr>
              <w:widowControl w:val="0"/>
              <w:overflowPunct/>
              <w:autoSpaceDE/>
              <w:autoSpaceDN/>
              <w:adjustRightInd/>
              <w:spacing w:line="240" w:lineRule="auto"/>
              <w:ind w:firstLine="426"/>
              <w:rPr>
                <w:sz w:val="24"/>
                <w:szCs w:val="24"/>
              </w:rPr>
            </w:pPr>
            <w:r w:rsidRPr="00655522">
              <w:rPr>
                <w:sz w:val="24"/>
                <w:szCs w:val="24"/>
              </w:rPr>
              <w:t xml:space="preserve">Отдельно стоящие индивидуальные жилые дома </w:t>
            </w:r>
          </w:p>
          <w:p w:rsidR="000D42EC" w:rsidRPr="00655522" w:rsidRDefault="000D42EC" w:rsidP="00390D38">
            <w:pPr>
              <w:keepLines w:val="0"/>
              <w:overflowPunct/>
              <w:autoSpaceDE/>
              <w:autoSpaceDN/>
              <w:adjustRightInd/>
              <w:spacing w:line="240" w:lineRule="auto"/>
              <w:ind w:left="-170" w:firstLine="0"/>
              <w:jc w:val="left"/>
              <w:rPr>
                <w:rFonts w:eastAsia="SimSun"/>
                <w:sz w:val="24"/>
                <w:szCs w:val="24"/>
                <w:lang w:eastAsia="zh-CN"/>
              </w:rPr>
            </w:pPr>
          </w:p>
        </w:tc>
        <w:tc>
          <w:tcPr>
            <w:tcW w:w="3828" w:type="dxa"/>
          </w:tcPr>
          <w:p w:rsidR="000D42EC" w:rsidRPr="00655522" w:rsidRDefault="000D42EC" w:rsidP="00390D38">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минимальная/максимальная площадь земельных участков  – 400-</w:t>
            </w:r>
            <w:smartTag w:uri="urn:schemas-microsoft-com:office:smarttags" w:element="metricconverter">
              <w:smartTagPr>
                <w:attr w:name="ProductID" w:val="0,45 метра"/>
              </w:smartTagPr>
              <w:r w:rsidRPr="00655522">
                <w:rPr>
                  <w:rFonts w:eastAsia="SimSun"/>
                  <w:sz w:val="24"/>
                  <w:szCs w:val="24"/>
                  <w:lang w:eastAsia="zh-CN"/>
                </w:rPr>
                <w:t>3500 кв. м</w:t>
              </w:r>
            </w:smartTag>
            <w:r w:rsidRPr="00655522">
              <w:rPr>
                <w:rFonts w:eastAsia="SimSun"/>
                <w:sz w:val="24"/>
                <w:szCs w:val="24"/>
                <w:lang w:eastAsia="zh-CN"/>
              </w:rPr>
              <w:t>;</w:t>
            </w:r>
          </w:p>
          <w:p w:rsidR="000D42EC" w:rsidRPr="00655522" w:rsidRDefault="000D42EC" w:rsidP="00390D38">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 xml:space="preserve">минимальная ширина земельных участков вдоль фронта улицы (проезда) – </w:t>
            </w:r>
            <w:smartTag w:uri="urn:schemas-microsoft-com:office:smarttags" w:element="metricconverter">
              <w:smartTagPr>
                <w:attr w:name="ProductID" w:val="0,45 метра"/>
              </w:smartTagPr>
              <w:r w:rsidRPr="00655522">
                <w:rPr>
                  <w:rFonts w:eastAsia="SimSun"/>
                  <w:sz w:val="24"/>
                  <w:szCs w:val="24"/>
                  <w:lang w:eastAsia="zh-CN"/>
                </w:rPr>
                <w:t>12 м</w:t>
              </w:r>
            </w:smartTag>
            <w:r w:rsidRPr="00655522">
              <w:rPr>
                <w:rFonts w:eastAsia="SimSun"/>
                <w:sz w:val="24"/>
                <w:szCs w:val="24"/>
                <w:lang w:eastAsia="zh-CN"/>
              </w:rPr>
              <w:t xml:space="preserve">; </w:t>
            </w:r>
          </w:p>
          <w:p w:rsidR="000D42EC" w:rsidRPr="00655522" w:rsidRDefault="000D42EC" w:rsidP="00390D38">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 xml:space="preserve">максимальное количество надземных этажей зданий – 3 этажа (включая мансардный этаж); </w:t>
            </w:r>
          </w:p>
          <w:p w:rsidR="000D42EC" w:rsidRPr="00655522" w:rsidRDefault="000D42EC" w:rsidP="00390D38">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 xml:space="preserve">максимальная высота зданий от уровня земли до верха перекрытия последнего этажа (или конька кровли) - </w:t>
            </w:r>
            <w:smartTag w:uri="urn:schemas-microsoft-com:office:smarttags" w:element="metricconverter">
              <w:smartTagPr>
                <w:attr w:name="ProductID" w:val="0,45 метра"/>
              </w:smartTagPr>
              <w:r w:rsidRPr="00655522">
                <w:rPr>
                  <w:rFonts w:eastAsia="SimSun"/>
                  <w:sz w:val="24"/>
                  <w:szCs w:val="24"/>
                  <w:lang w:eastAsia="zh-CN"/>
                </w:rPr>
                <w:t>12 м</w:t>
              </w:r>
            </w:smartTag>
            <w:r w:rsidRPr="00655522">
              <w:rPr>
                <w:rFonts w:eastAsia="SimSun"/>
                <w:sz w:val="24"/>
                <w:szCs w:val="24"/>
                <w:lang w:eastAsia="zh-CN"/>
              </w:rPr>
              <w:t>;</w:t>
            </w:r>
          </w:p>
          <w:p w:rsidR="000D42EC" w:rsidRPr="00655522" w:rsidRDefault="000D42EC" w:rsidP="00390D38">
            <w:pPr>
              <w:keepLines w:val="0"/>
              <w:overflowPunct/>
              <w:autoSpaceDE/>
              <w:autoSpaceDN/>
              <w:adjustRightInd/>
              <w:spacing w:line="240" w:lineRule="auto"/>
              <w:ind w:left="33" w:firstLine="426"/>
              <w:jc w:val="left"/>
              <w:rPr>
                <w:rFonts w:eastAsia="SimSun"/>
                <w:sz w:val="24"/>
                <w:szCs w:val="24"/>
                <w:lang w:eastAsia="zh-CN"/>
              </w:rPr>
            </w:pPr>
            <w:r w:rsidRPr="00655522">
              <w:rPr>
                <w:rFonts w:eastAsia="SimSun"/>
                <w:sz w:val="24"/>
                <w:szCs w:val="24"/>
                <w:lang w:eastAsia="zh-CN"/>
              </w:rPr>
              <w:t>максимальный процент застройки в границах земельного участка – 50%;</w:t>
            </w:r>
          </w:p>
        </w:tc>
      </w:tr>
      <w:tr w:rsidR="00655522" w:rsidRPr="00655522" w:rsidTr="00390D38">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1292"/>
        </w:trPr>
        <w:tc>
          <w:tcPr>
            <w:tcW w:w="2518" w:type="dxa"/>
            <w:vMerge w:val="restart"/>
          </w:tcPr>
          <w:p w:rsidR="000D42EC" w:rsidRPr="00655522" w:rsidRDefault="000D42EC" w:rsidP="00390D38">
            <w:pPr>
              <w:widowControl w:val="0"/>
              <w:overflowPunct/>
              <w:autoSpaceDE/>
              <w:autoSpaceDN/>
              <w:adjustRightInd/>
              <w:spacing w:line="240" w:lineRule="auto"/>
              <w:ind w:firstLine="0"/>
              <w:rPr>
                <w:rFonts w:eastAsia="SimSun"/>
                <w:sz w:val="24"/>
                <w:szCs w:val="24"/>
                <w:lang w:eastAsia="zh-CN"/>
              </w:rPr>
            </w:pPr>
            <w:r w:rsidRPr="00655522">
              <w:rPr>
                <w:rFonts w:eastAsia="SimSun"/>
                <w:sz w:val="24"/>
                <w:szCs w:val="24"/>
                <w:lang w:eastAsia="zh-CN"/>
              </w:rPr>
              <w:t xml:space="preserve"> [</w:t>
            </w:r>
            <w:r w:rsidRPr="00655522">
              <w:rPr>
                <w:sz w:val="24"/>
                <w:szCs w:val="24"/>
                <w:lang w:eastAsia="zh-CN"/>
              </w:rPr>
              <w:t>2.1.1</w:t>
            </w:r>
            <w:r w:rsidRPr="00655522">
              <w:rPr>
                <w:rFonts w:eastAsia="SimSun"/>
                <w:sz w:val="24"/>
                <w:szCs w:val="24"/>
                <w:lang w:eastAsia="zh-CN"/>
              </w:rPr>
              <w:t>] - Малоэтажная многоквартирная жилая застройка</w:t>
            </w:r>
          </w:p>
          <w:p w:rsidR="000D42EC" w:rsidRPr="00655522" w:rsidRDefault="000D42EC" w:rsidP="00390D38">
            <w:pPr>
              <w:widowControl w:val="0"/>
              <w:overflowPunct/>
              <w:autoSpaceDE/>
              <w:autoSpaceDN/>
              <w:adjustRightInd/>
              <w:spacing w:line="240" w:lineRule="auto"/>
              <w:ind w:firstLine="0"/>
              <w:rPr>
                <w:rFonts w:eastAsia="SimSun"/>
                <w:sz w:val="24"/>
                <w:szCs w:val="24"/>
                <w:lang w:eastAsia="zh-CN"/>
              </w:rPr>
            </w:pPr>
          </w:p>
          <w:p w:rsidR="000D42EC" w:rsidRPr="00655522" w:rsidRDefault="000D42EC" w:rsidP="00390D38">
            <w:pPr>
              <w:widowControl w:val="0"/>
              <w:overflowPunct/>
              <w:autoSpaceDE/>
              <w:autoSpaceDN/>
              <w:adjustRightInd/>
              <w:spacing w:line="240" w:lineRule="auto"/>
              <w:ind w:firstLine="0"/>
              <w:rPr>
                <w:rFonts w:eastAsia="SimSun"/>
                <w:sz w:val="24"/>
                <w:szCs w:val="24"/>
                <w:lang w:eastAsia="zh-CN"/>
              </w:rPr>
            </w:pPr>
          </w:p>
          <w:p w:rsidR="000D42EC" w:rsidRPr="00655522" w:rsidRDefault="000D42EC" w:rsidP="00390D38">
            <w:pPr>
              <w:widowControl w:val="0"/>
              <w:overflowPunct/>
              <w:autoSpaceDE/>
              <w:autoSpaceDN/>
              <w:adjustRightInd/>
              <w:spacing w:line="240" w:lineRule="auto"/>
              <w:ind w:firstLine="0"/>
              <w:rPr>
                <w:sz w:val="24"/>
                <w:szCs w:val="24"/>
              </w:rPr>
            </w:pPr>
          </w:p>
          <w:p w:rsidR="000D42EC" w:rsidRPr="00655522" w:rsidRDefault="000D42EC" w:rsidP="00390D38">
            <w:pPr>
              <w:widowControl w:val="0"/>
              <w:overflowPunct/>
              <w:autoSpaceDE/>
              <w:autoSpaceDN/>
              <w:adjustRightInd/>
              <w:spacing w:line="240" w:lineRule="auto"/>
              <w:ind w:firstLine="0"/>
              <w:rPr>
                <w:sz w:val="24"/>
                <w:szCs w:val="24"/>
              </w:rPr>
            </w:pPr>
          </w:p>
          <w:p w:rsidR="000D42EC" w:rsidRPr="00655522" w:rsidRDefault="000D42EC" w:rsidP="00390D38">
            <w:pPr>
              <w:widowControl w:val="0"/>
              <w:spacing w:line="240" w:lineRule="auto"/>
              <w:rPr>
                <w:rFonts w:eastAsia="SimSun"/>
                <w:sz w:val="24"/>
                <w:szCs w:val="24"/>
                <w:lang w:eastAsia="zh-CN"/>
              </w:rPr>
            </w:pPr>
          </w:p>
        </w:tc>
        <w:tc>
          <w:tcPr>
            <w:tcW w:w="3260" w:type="dxa"/>
            <w:gridSpan w:val="2"/>
          </w:tcPr>
          <w:p w:rsidR="000D42EC" w:rsidRPr="00655522" w:rsidRDefault="000D42EC" w:rsidP="00390D38">
            <w:pPr>
              <w:widowControl w:val="0"/>
              <w:spacing w:line="240" w:lineRule="auto"/>
              <w:ind w:firstLine="426"/>
              <w:rPr>
                <w:rFonts w:eastAsia="SimSun"/>
                <w:sz w:val="24"/>
                <w:szCs w:val="24"/>
                <w:lang w:eastAsia="zh-CN"/>
              </w:rPr>
            </w:pPr>
            <w:r w:rsidRPr="00655522">
              <w:rPr>
                <w:sz w:val="24"/>
                <w:szCs w:val="24"/>
              </w:rPr>
              <w:t>2-4 - квартирные жилые дома</w:t>
            </w:r>
          </w:p>
        </w:tc>
        <w:tc>
          <w:tcPr>
            <w:tcW w:w="3828" w:type="dxa"/>
            <w:vMerge w:val="restart"/>
          </w:tcPr>
          <w:p w:rsidR="000D42EC" w:rsidRPr="00655522" w:rsidRDefault="000D42EC" w:rsidP="00A6164D">
            <w:pPr>
              <w:suppressAutoHyphens/>
              <w:autoSpaceDN/>
              <w:adjustRightInd/>
              <w:spacing w:line="240" w:lineRule="auto"/>
              <w:ind w:firstLine="426"/>
              <w:textAlignment w:val="baseline"/>
              <w:rPr>
                <w:rFonts w:eastAsia="SimSun"/>
                <w:sz w:val="24"/>
                <w:szCs w:val="24"/>
                <w:lang w:eastAsia="zh-CN"/>
              </w:rPr>
            </w:pPr>
            <w:r w:rsidRPr="00655522">
              <w:rPr>
                <w:rFonts w:eastAsia="SimSun"/>
                <w:sz w:val="24"/>
                <w:szCs w:val="24"/>
                <w:lang w:eastAsia="zh-CN"/>
              </w:rPr>
              <w:t>минимальная/максимальная площадь земельных участков   – 1000 /3500 кв. м;</w:t>
            </w:r>
          </w:p>
          <w:p w:rsidR="000D42EC" w:rsidRPr="00655522" w:rsidRDefault="000D42EC" w:rsidP="00A6164D">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 xml:space="preserve">минимальная ширина земельных участков вдоль фронта улицы (проезда) – </w:t>
            </w:r>
            <w:smartTag w:uri="urn:schemas-microsoft-com:office:smarttags" w:element="metricconverter">
              <w:smartTagPr>
                <w:attr w:name="ProductID" w:val="0,45 метра"/>
              </w:smartTagPr>
              <w:r w:rsidRPr="00655522">
                <w:rPr>
                  <w:rFonts w:eastAsia="SimSun"/>
                  <w:sz w:val="24"/>
                  <w:szCs w:val="24"/>
                  <w:lang w:eastAsia="zh-CN"/>
                </w:rPr>
                <w:t>12 м</w:t>
              </w:r>
            </w:smartTag>
            <w:r w:rsidRPr="00655522">
              <w:rPr>
                <w:rFonts w:eastAsia="SimSun"/>
                <w:sz w:val="24"/>
                <w:szCs w:val="24"/>
                <w:lang w:eastAsia="zh-CN"/>
              </w:rPr>
              <w:t>;</w:t>
            </w:r>
          </w:p>
          <w:p w:rsidR="000D42EC" w:rsidRPr="00655522" w:rsidRDefault="000D42EC" w:rsidP="00A6164D">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максимальное количество надземных этажей зданий – 2 этажа (включая мансардный этаж);</w:t>
            </w:r>
          </w:p>
          <w:p w:rsidR="000D42EC" w:rsidRPr="00655522" w:rsidRDefault="000D42EC" w:rsidP="00A6164D">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 xml:space="preserve">максимальная высота зданий от уровня земли до верха перекрытия последнего этажа (или конька кровли) - </w:t>
            </w:r>
            <w:smartTag w:uri="urn:schemas-microsoft-com:office:smarttags" w:element="metricconverter">
              <w:smartTagPr>
                <w:attr w:name="ProductID" w:val="0,45 метра"/>
              </w:smartTagPr>
              <w:r w:rsidRPr="00655522">
                <w:rPr>
                  <w:rFonts w:eastAsia="SimSun"/>
                  <w:sz w:val="24"/>
                  <w:szCs w:val="24"/>
                  <w:lang w:eastAsia="zh-CN"/>
                </w:rPr>
                <w:t>12 м</w:t>
              </w:r>
            </w:smartTag>
            <w:r w:rsidRPr="00655522">
              <w:rPr>
                <w:rFonts w:eastAsia="SimSun"/>
                <w:sz w:val="24"/>
                <w:szCs w:val="24"/>
                <w:lang w:eastAsia="zh-CN"/>
              </w:rPr>
              <w:t>;</w:t>
            </w:r>
          </w:p>
          <w:p w:rsidR="000D42EC" w:rsidRPr="00655522" w:rsidRDefault="000D42EC" w:rsidP="00A6164D">
            <w:pPr>
              <w:spacing w:line="240" w:lineRule="auto"/>
              <w:ind w:left="33" w:firstLine="426"/>
              <w:jc w:val="left"/>
              <w:rPr>
                <w:rFonts w:eastAsia="SimSun"/>
                <w:sz w:val="24"/>
                <w:szCs w:val="24"/>
                <w:lang w:eastAsia="zh-CN"/>
              </w:rPr>
            </w:pPr>
            <w:r w:rsidRPr="00655522">
              <w:rPr>
                <w:rFonts w:eastAsia="SimSun"/>
                <w:sz w:val="24"/>
                <w:szCs w:val="24"/>
                <w:lang w:eastAsia="zh-CN"/>
              </w:rPr>
              <w:t>максимальный процент застройки в границах земельного участка – 60%;</w:t>
            </w:r>
          </w:p>
        </w:tc>
      </w:tr>
      <w:tr w:rsidR="00655522" w:rsidRPr="00655522" w:rsidTr="00390D38">
        <w:trPr>
          <w:trHeight w:val="990"/>
        </w:trPr>
        <w:tc>
          <w:tcPr>
            <w:tcW w:w="2518" w:type="dxa"/>
            <w:vMerge/>
          </w:tcPr>
          <w:p w:rsidR="000D42EC" w:rsidRPr="00655522" w:rsidRDefault="000D42EC" w:rsidP="00390D38">
            <w:pPr>
              <w:widowControl w:val="0"/>
              <w:overflowPunct/>
              <w:autoSpaceDE/>
              <w:autoSpaceDN/>
              <w:adjustRightInd/>
              <w:spacing w:line="240" w:lineRule="auto"/>
              <w:ind w:firstLine="0"/>
              <w:rPr>
                <w:sz w:val="24"/>
                <w:szCs w:val="24"/>
              </w:rPr>
            </w:pPr>
          </w:p>
        </w:tc>
        <w:tc>
          <w:tcPr>
            <w:tcW w:w="3260" w:type="dxa"/>
            <w:gridSpan w:val="2"/>
          </w:tcPr>
          <w:p w:rsidR="000D42EC" w:rsidRPr="00655522" w:rsidRDefault="000D42EC" w:rsidP="00390D38">
            <w:pPr>
              <w:widowControl w:val="0"/>
              <w:overflowPunct/>
              <w:autoSpaceDE/>
              <w:autoSpaceDN/>
              <w:adjustRightInd/>
              <w:spacing w:line="240" w:lineRule="auto"/>
              <w:ind w:firstLine="426"/>
              <w:rPr>
                <w:sz w:val="24"/>
                <w:szCs w:val="24"/>
              </w:rPr>
            </w:pPr>
            <w:r w:rsidRPr="00655522">
              <w:rPr>
                <w:sz w:val="24"/>
                <w:szCs w:val="24"/>
              </w:rPr>
              <w:t>Одно-, двухквартирные жилые дома</w:t>
            </w:r>
          </w:p>
        </w:tc>
        <w:tc>
          <w:tcPr>
            <w:tcW w:w="3828" w:type="dxa"/>
            <w:vMerge/>
          </w:tcPr>
          <w:p w:rsidR="000D42EC" w:rsidRPr="00655522" w:rsidRDefault="000D42EC" w:rsidP="00390D38">
            <w:pPr>
              <w:keepLines w:val="0"/>
              <w:overflowPunct/>
              <w:autoSpaceDE/>
              <w:autoSpaceDN/>
              <w:adjustRightInd/>
              <w:spacing w:line="240" w:lineRule="auto"/>
              <w:ind w:firstLine="426"/>
              <w:jc w:val="left"/>
              <w:rPr>
                <w:rFonts w:eastAsia="SimSun"/>
                <w:sz w:val="24"/>
                <w:szCs w:val="24"/>
                <w:lang w:eastAsia="zh-CN"/>
              </w:rPr>
            </w:pPr>
          </w:p>
        </w:tc>
      </w:tr>
      <w:tr w:rsidR="00655522" w:rsidRPr="00655522" w:rsidTr="00390D38">
        <w:trPr>
          <w:trHeight w:val="20"/>
        </w:trPr>
        <w:tc>
          <w:tcPr>
            <w:tcW w:w="2518" w:type="dxa"/>
          </w:tcPr>
          <w:p w:rsidR="000D42EC" w:rsidRPr="00655522" w:rsidRDefault="000D42EC" w:rsidP="00390D38">
            <w:pPr>
              <w:keepLines w:val="0"/>
              <w:overflowPunct/>
              <w:autoSpaceDE/>
              <w:autoSpaceDN/>
              <w:adjustRightInd/>
              <w:spacing w:line="240" w:lineRule="auto"/>
              <w:ind w:firstLine="0"/>
              <w:jc w:val="left"/>
              <w:rPr>
                <w:rFonts w:eastAsia="SimSun"/>
                <w:sz w:val="24"/>
                <w:szCs w:val="24"/>
                <w:lang w:eastAsia="zh-CN"/>
              </w:rPr>
            </w:pPr>
            <w:r w:rsidRPr="00655522">
              <w:rPr>
                <w:rFonts w:eastAsia="SimSun"/>
                <w:sz w:val="24"/>
                <w:szCs w:val="24"/>
                <w:lang w:eastAsia="zh-CN"/>
              </w:rPr>
              <w:t xml:space="preserve"> [</w:t>
            </w:r>
            <w:r w:rsidRPr="00655522">
              <w:rPr>
                <w:sz w:val="24"/>
                <w:szCs w:val="24"/>
                <w:lang w:eastAsia="zh-CN"/>
              </w:rPr>
              <w:t>2.3</w:t>
            </w:r>
            <w:r w:rsidRPr="00655522">
              <w:rPr>
                <w:rFonts w:eastAsia="SimSun"/>
                <w:sz w:val="24"/>
                <w:szCs w:val="24"/>
                <w:lang w:eastAsia="zh-CN"/>
              </w:rPr>
              <w:t>] - Блокированная жилая застройка</w:t>
            </w:r>
          </w:p>
        </w:tc>
        <w:tc>
          <w:tcPr>
            <w:tcW w:w="3260" w:type="dxa"/>
            <w:gridSpan w:val="2"/>
          </w:tcPr>
          <w:p w:rsidR="000D42EC" w:rsidRPr="00655522" w:rsidRDefault="000D42EC" w:rsidP="00390D38">
            <w:pPr>
              <w:widowControl w:val="0"/>
              <w:overflowPunct/>
              <w:autoSpaceDE/>
              <w:autoSpaceDN/>
              <w:adjustRightInd/>
              <w:spacing w:line="240" w:lineRule="auto"/>
              <w:ind w:firstLine="426"/>
              <w:rPr>
                <w:sz w:val="24"/>
                <w:szCs w:val="24"/>
              </w:rPr>
            </w:pPr>
            <w:r w:rsidRPr="00655522">
              <w:rPr>
                <w:sz w:val="24"/>
                <w:szCs w:val="24"/>
              </w:rPr>
              <w:t>Блокированные жилые дома (с количеством блоков в блокировке от 5 до 10 шт.)</w:t>
            </w:r>
          </w:p>
          <w:p w:rsidR="000D42EC" w:rsidRPr="00655522" w:rsidRDefault="000D42EC" w:rsidP="00390D38">
            <w:pPr>
              <w:keepLines w:val="0"/>
              <w:overflowPunct/>
              <w:autoSpaceDE/>
              <w:autoSpaceDN/>
              <w:adjustRightInd/>
              <w:spacing w:line="240" w:lineRule="auto"/>
              <w:ind w:firstLine="426"/>
              <w:jc w:val="left"/>
              <w:rPr>
                <w:rFonts w:eastAsia="SimSun"/>
                <w:sz w:val="24"/>
                <w:szCs w:val="24"/>
                <w:lang w:eastAsia="zh-CN"/>
              </w:rPr>
            </w:pPr>
          </w:p>
        </w:tc>
        <w:tc>
          <w:tcPr>
            <w:tcW w:w="3828" w:type="dxa"/>
          </w:tcPr>
          <w:p w:rsidR="000D42EC" w:rsidRPr="00655522" w:rsidRDefault="000D42EC" w:rsidP="00390D38">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минимальная/максимальная площадь земельных участков (блокированные жилые дома) – 400/2000 кв. м;</w:t>
            </w:r>
          </w:p>
          <w:p w:rsidR="000D42EC" w:rsidRPr="00655522" w:rsidRDefault="000D42EC" w:rsidP="00390D38">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lastRenderedPageBreak/>
              <w:t xml:space="preserve">минимальная ширина земельных участков вдоль фронта улицы (проезда) – </w:t>
            </w:r>
            <w:smartTag w:uri="urn:schemas-microsoft-com:office:smarttags" w:element="metricconverter">
              <w:smartTagPr>
                <w:attr w:name="ProductID" w:val="0,45 метра"/>
              </w:smartTagPr>
              <w:r w:rsidRPr="00655522">
                <w:rPr>
                  <w:rFonts w:eastAsia="SimSun"/>
                  <w:sz w:val="24"/>
                  <w:szCs w:val="24"/>
                  <w:lang w:eastAsia="zh-CN"/>
                </w:rPr>
                <w:t>12 м</w:t>
              </w:r>
            </w:smartTag>
            <w:r w:rsidRPr="00655522">
              <w:rPr>
                <w:rFonts w:eastAsia="SimSun"/>
                <w:sz w:val="24"/>
                <w:szCs w:val="24"/>
                <w:lang w:eastAsia="zh-CN"/>
              </w:rPr>
              <w:t>;</w:t>
            </w:r>
          </w:p>
          <w:p w:rsidR="000D42EC" w:rsidRPr="00655522" w:rsidRDefault="000D42EC" w:rsidP="00390D38">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максимальное количество надземных этажей зданий – 3 этажа (включая мансардный этаж);</w:t>
            </w:r>
          </w:p>
          <w:p w:rsidR="000D42EC" w:rsidRPr="00655522" w:rsidRDefault="000D42EC" w:rsidP="00390D38">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 xml:space="preserve">максимальная высота зданий от уровня земли до верха перекрытия последнего этажа (или конька кровли) - </w:t>
            </w:r>
            <w:smartTag w:uri="urn:schemas-microsoft-com:office:smarttags" w:element="metricconverter">
              <w:smartTagPr>
                <w:attr w:name="ProductID" w:val="0,45 метра"/>
              </w:smartTagPr>
              <w:r w:rsidRPr="00655522">
                <w:rPr>
                  <w:rFonts w:eastAsia="SimSun"/>
                  <w:sz w:val="24"/>
                  <w:szCs w:val="24"/>
                  <w:lang w:eastAsia="zh-CN"/>
                </w:rPr>
                <w:t>12 м</w:t>
              </w:r>
            </w:smartTag>
            <w:r w:rsidRPr="00655522">
              <w:rPr>
                <w:rFonts w:eastAsia="SimSun"/>
                <w:sz w:val="24"/>
                <w:szCs w:val="24"/>
                <w:lang w:eastAsia="zh-CN"/>
              </w:rPr>
              <w:t>;</w:t>
            </w:r>
          </w:p>
          <w:p w:rsidR="000D42EC" w:rsidRPr="00655522" w:rsidRDefault="000D42EC" w:rsidP="00390D38">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максимальный процент застройки в границах земельного участка – 70%;</w:t>
            </w:r>
          </w:p>
        </w:tc>
      </w:tr>
      <w:tr w:rsidR="00655522" w:rsidRPr="00655522" w:rsidTr="00390D38">
        <w:trPr>
          <w:trHeight w:val="20"/>
        </w:trPr>
        <w:tc>
          <w:tcPr>
            <w:tcW w:w="2518" w:type="dxa"/>
          </w:tcPr>
          <w:p w:rsidR="000D42EC" w:rsidRPr="00655522" w:rsidRDefault="000D42EC" w:rsidP="00390D38">
            <w:pPr>
              <w:widowControl w:val="0"/>
              <w:overflowPunct/>
              <w:autoSpaceDE/>
              <w:autoSpaceDN/>
              <w:adjustRightInd/>
              <w:spacing w:line="240" w:lineRule="auto"/>
              <w:ind w:firstLine="0"/>
              <w:rPr>
                <w:sz w:val="24"/>
                <w:szCs w:val="24"/>
              </w:rPr>
            </w:pPr>
            <w:r w:rsidRPr="00655522">
              <w:rPr>
                <w:sz w:val="24"/>
                <w:szCs w:val="24"/>
              </w:rPr>
              <w:lastRenderedPageBreak/>
              <w:t xml:space="preserve">[5.2.1] - Туристическое обслуживание </w:t>
            </w:r>
          </w:p>
          <w:p w:rsidR="000D42EC" w:rsidRPr="00655522" w:rsidRDefault="000D42EC" w:rsidP="00390D38">
            <w:pPr>
              <w:keepLines w:val="0"/>
              <w:overflowPunct/>
              <w:autoSpaceDE/>
              <w:autoSpaceDN/>
              <w:adjustRightInd/>
              <w:spacing w:line="240" w:lineRule="auto"/>
              <w:ind w:firstLine="0"/>
              <w:jc w:val="left"/>
              <w:rPr>
                <w:sz w:val="24"/>
                <w:szCs w:val="24"/>
              </w:rPr>
            </w:pPr>
          </w:p>
        </w:tc>
        <w:tc>
          <w:tcPr>
            <w:tcW w:w="3260" w:type="dxa"/>
            <w:gridSpan w:val="2"/>
          </w:tcPr>
          <w:p w:rsidR="000D42EC" w:rsidRPr="00655522" w:rsidRDefault="000D42EC" w:rsidP="00390D38">
            <w:pPr>
              <w:widowControl w:val="0"/>
              <w:overflowPunct/>
              <w:autoSpaceDE/>
              <w:autoSpaceDN/>
              <w:adjustRightInd/>
              <w:spacing w:line="240" w:lineRule="auto"/>
              <w:ind w:firstLine="0"/>
              <w:rPr>
                <w:sz w:val="24"/>
                <w:szCs w:val="24"/>
              </w:rPr>
            </w:pPr>
            <w:r w:rsidRPr="00655522">
              <w:rPr>
                <w:sz w:val="24"/>
                <w:szCs w:val="24"/>
              </w:rPr>
              <w:t>Сельские гостевые дома (при условии размещения необходимого расчетного количества парковочных мест (отдельно стоящих, встроенных, пристроенных, подземных) на территории участка)</w:t>
            </w:r>
          </w:p>
          <w:p w:rsidR="000D42EC" w:rsidRPr="00655522" w:rsidRDefault="000D42EC" w:rsidP="00390D38">
            <w:pPr>
              <w:widowControl w:val="0"/>
              <w:overflowPunct/>
              <w:autoSpaceDE/>
              <w:autoSpaceDN/>
              <w:adjustRightInd/>
              <w:spacing w:line="240" w:lineRule="auto"/>
              <w:ind w:left="-170" w:firstLine="0"/>
              <w:rPr>
                <w:sz w:val="24"/>
                <w:szCs w:val="24"/>
              </w:rPr>
            </w:pPr>
          </w:p>
        </w:tc>
        <w:tc>
          <w:tcPr>
            <w:tcW w:w="3828" w:type="dxa"/>
          </w:tcPr>
          <w:p w:rsidR="000D42EC" w:rsidRPr="00655522" w:rsidRDefault="000D42EC" w:rsidP="00390D38">
            <w:pPr>
              <w:widowControl w:val="0"/>
              <w:overflowPunct/>
              <w:autoSpaceDE/>
              <w:autoSpaceDN/>
              <w:adjustRightInd/>
              <w:spacing w:line="240" w:lineRule="auto"/>
              <w:ind w:left="33" w:firstLine="426"/>
              <w:rPr>
                <w:sz w:val="24"/>
                <w:szCs w:val="24"/>
              </w:rPr>
            </w:pPr>
            <w:r w:rsidRPr="00655522">
              <w:rPr>
                <w:sz w:val="24"/>
                <w:szCs w:val="24"/>
              </w:rPr>
              <w:t xml:space="preserve">минимальная площадь земельных участков  – 3000 </w:t>
            </w:r>
            <w:proofErr w:type="spellStart"/>
            <w:r w:rsidRPr="00655522">
              <w:rPr>
                <w:sz w:val="24"/>
                <w:szCs w:val="24"/>
              </w:rPr>
              <w:t>кв</w:t>
            </w:r>
            <w:proofErr w:type="gramStart"/>
            <w:r w:rsidRPr="00655522">
              <w:rPr>
                <w:sz w:val="24"/>
                <w:szCs w:val="24"/>
              </w:rPr>
              <w:t>.м</w:t>
            </w:r>
            <w:proofErr w:type="spellEnd"/>
            <w:proofErr w:type="gramEnd"/>
            <w:r w:rsidRPr="00655522">
              <w:rPr>
                <w:sz w:val="24"/>
                <w:szCs w:val="24"/>
              </w:rPr>
              <w:t>;</w:t>
            </w:r>
          </w:p>
          <w:p w:rsidR="000D42EC" w:rsidRPr="00655522" w:rsidRDefault="000D42EC" w:rsidP="00390D38">
            <w:pPr>
              <w:widowControl w:val="0"/>
              <w:overflowPunct/>
              <w:autoSpaceDE/>
              <w:autoSpaceDN/>
              <w:adjustRightInd/>
              <w:spacing w:line="240" w:lineRule="auto"/>
              <w:ind w:left="33" w:firstLine="426"/>
              <w:rPr>
                <w:sz w:val="24"/>
                <w:szCs w:val="24"/>
              </w:rPr>
            </w:pPr>
            <w:r w:rsidRPr="00655522">
              <w:rPr>
                <w:sz w:val="24"/>
                <w:szCs w:val="24"/>
              </w:rPr>
              <w:t xml:space="preserve">минимальная ширина земельных участков вдоль фронта улицы (проезда) – </w:t>
            </w:r>
            <w:smartTag w:uri="urn:schemas-microsoft-com:office:smarttags" w:element="metricconverter">
              <w:smartTagPr>
                <w:attr w:name="ProductID" w:val="0,45 метра"/>
              </w:smartTagPr>
              <w:r w:rsidRPr="00655522">
                <w:rPr>
                  <w:sz w:val="24"/>
                  <w:szCs w:val="24"/>
                </w:rPr>
                <w:t>8 м</w:t>
              </w:r>
            </w:smartTag>
            <w:r w:rsidRPr="00655522">
              <w:rPr>
                <w:sz w:val="24"/>
                <w:szCs w:val="24"/>
              </w:rPr>
              <w:t xml:space="preserve">; </w:t>
            </w:r>
          </w:p>
          <w:p w:rsidR="000D42EC" w:rsidRPr="00655522" w:rsidRDefault="000D42EC" w:rsidP="00390D38">
            <w:pPr>
              <w:widowControl w:val="0"/>
              <w:overflowPunct/>
              <w:autoSpaceDE/>
              <w:autoSpaceDN/>
              <w:adjustRightInd/>
              <w:spacing w:line="240" w:lineRule="auto"/>
              <w:ind w:left="33" w:firstLine="426"/>
              <w:rPr>
                <w:sz w:val="24"/>
                <w:szCs w:val="24"/>
              </w:rPr>
            </w:pPr>
            <w:r w:rsidRPr="00655522">
              <w:rPr>
                <w:sz w:val="24"/>
                <w:szCs w:val="24"/>
              </w:rPr>
              <w:t xml:space="preserve">максимальное количество надземных этажей зданий – 3 </w:t>
            </w:r>
            <w:proofErr w:type="spellStart"/>
            <w:r w:rsidRPr="00655522">
              <w:rPr>
                <w:sz w:val="24"/>
                <w:szCs w:val="24"/>
              </w:rPr>
              <w:t>эт</w:t>
            </w:r>
            <w:proofErr w:type="spellEnd"/>
            <w:r w:rsidRPr="00655522">
              <w:rPr>
                <w:sz w:val="24"/>
                <w:szCs w:val="24"/>
              </w:rPr>
              <w:t xml:space="preserve">. (включая мансардный этаж); </w:t>
            </w:r>
          </w:p>
          <w:p w:rsidR="000D42EC" w:rsidRPr="00655522" w:rsidRDefault="000D42EC" w:rsidP="00390D38">
            <w:pPr>
              <w:widowControl w:val="0"/>
              <w:overflowPunct/>
              <w:autoSpaceDE/>
              <w:autoSpaceDN/>
              <w:adjustRightInd/>
              <w:spacing w:line="240" w:lineRule="auto"/>
              <w:ind w:left="33" w:firstLine="426"/>
              <w:rPr>
                <w:sz w:val="24"/>
                <w:szCs w:val="24"/>
              </w:rPr>
            </w:pPr>
            <w:r w:rsidRPr="00655522">
              <w:rPr>
                <w:sz w:val="24"/>
                <w:szCs w:val="24"/>
              </w:rPr>
              <w:t xml:space="preserve">максимальный процент застройки в границах земельного участка – 60% </w:t>
            </w:r>
          </w:p>
        </w:tc>
      </w:tr>
      <w:tr w:rsidR="00655522" w:rsidRPr="00655522" w:rsidTr="00390D38">
        <w:trPr>
          <w:trHeight w:val="2758"/>
        </w:trPr>
        <w:tc>
          <w:tcPr>
            <w:tcW w:w="2518" w:type="dxa"/>
          </w:tcPr>
          <w:p w:rsidR="000D42EC" w:rsidRPr="00655522" w:rsidRDefault="000D42EC" w:rsidP="00390D38">
            <w:pPr>
              <w:keepLines w:val="0"/>
              <w:overflowPunct/>
              <w:autoSpaceDE/>
              <w:autoSpaceDN/>
              <w:adjustRightInd/>
              <w:spacing w:line="240" w:lineRule="auto"/>
              <w:ind w:firstLine="0"/>
              <w:jc w:val="left"/>
              <w:rPr>
                <w:rFonts w:eastAsia="SimSun"/>
                <w:sz w:val="24"/>
                <w:szCs w:val="24"/>
                <w:lang w:eastAsia="zh-CN"/>
              </w:rPr>
            </w:pPr>
            <w:r w:rsidRPr="00655522">
              <w:rPr>
                <w:rFonts w:eastAsia="SimSun"/>
                <w:sz w:val="24"/>
                <w:szCs w:val="24"/>
                <w:lang w:eastAsia="zh-CN"/>
              </w:rPr>
              <w:t>[3.5.1] - Дошкольное, начальное и среднее общее образование</w:t>
            </w:r>
          </w:p>
        </w:tc>
        <w:tc>
          <w:tcPr>
            <w:tcW w:w="3260" w:type="dxa"/>
            <w:gridSpan w:val="2"/>
          </w:tcPr>
          <w:p w:rsidR="000D42EC" w:rsidRPr="00655522" w:rsidRDefault="000D42EC" w:rsidP="00390D38">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Детские ясли, детские сады.</w:t>
            </w:r>
          </w:p>
          <w:p w:rsidR="000D42EC" w:rsidRPr="00655522" w:rsidRDefault="000D42EC" w:rsidP="00390D38">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Школы, лицеи, гимназии.</w:t>
            </w:r>
          </w:p>
          <w:p w:rsidR="000D42EC" w:rsidRPr="00655522" w:rsidRDefault="000D42EC" w:rsidP="00390D38">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 xml:space="preserve">Художественные, музыкальные школы, образовательные кружки и иные организации, осуществляющие деятельность по воспитанию, образованию и просвещению; </w:t>
            </w:r>
          </w:p>
        </w:tc>
        <w:tc>
          <w:tcPr>
            <w:tcW w:w="3828" w:type="dxa"/>
          </w:tcPr>
          <w:p w:rsidR="000D42EC" w:rsidRPr="00655522" w:rsidRDefault="000D42EC" w:rsidP="00390D38">
            <w:pPr>
              <w:keepLines w:val="0"/>
              <w:overflowPunct/>
              <w:autoSpaceDE/>
              <w:autoSpaceDN/>
              <w:adjustRightInd/>
              <w:spacing w:line="240" w:lineRule="auto"/>
              <w:ind w:left="33" w:firstLine="426"/>
              <w:jc w:val="left"/>
              <w:rPr>
                <w:rFonts w:eastAsia="SimSun"/>
                <w:sz w:val="24"/>
                <w:szCs w:val="24"/>
                <w:lang w:eastAsia="zh-CN"/>
              </w:rPr>
            </w:pPr>
            <w:r w:rsidRPr="00655522">
              <w:rPr>
                <w:rFonts w:eastAsia="SimSun"/>
                <w:sz w:val="24"/>
                <w:szCs w:val="24"/>
                <w:lang w:eastAsia="zh-CN"/>
              </w:rPr>
              <w:t>минимальная/максимальная площадь земельных участков  – 400-</w:t>
            </w:r>
            <w:smartTag w:uri="urn:schemas-microsoft-com:office:smarttags" w:element="metricconverter">
              <w:smartTagPr>
                <w:attr w:name="ProductID" w:val="0,45 метра"/>
              </w:smartTagPr>
              <w:r w:rsidRPr="00655522">
                <w:rPr>
                  <w:rFonts w:eastAsia="SimSun"/>
                  <w:sz w:val="24"/>
                  <w:szCs w:val="24"/>
                  <w:lang w:eastAsia="zh-CN"/>
                </w:rPr>
                <w:t>15000 кв. м</w:t>
              </w:r>
            </w:smartTag>
            <w:r w:rsidRPr="00655522">
              <w:rPr>
                <w:rFonts w:eastAsia="SimSun"/>
                <w:sz w:val="24"/>
                <w:szCs w:val="24"/>
                <w:lang w:eastAsia="zh-CN"/>
              </w:rPr>
              <w:t>;</w:t>
            </w:r>
          </w:p>
          <w:p w:rsidR="000D42EC" w:rsidRPr="00655522" w:rsidRDefault="000D42EC" w:rsidP="00390D38">
            <w:pPr>
              <w:keepLines w:val="0"/>
              <w:overflowPunct/>
              <w:autoSpaceDE/>
              <w:autoSpaceDN/>
              <w:adjustRightInd/>
              <w:spacing w:line="240" w:lineRule="auto"/>
              <w:ind w:left="33" w:firstLine="426"/>
              <w:jc w:val="left"/>
              <w:rPr>
                <w:rFonts w:eastAsia="SimSun"/>
                <w:sz w:val="24"/>
                <w:szCs w:val="24"/>
                <w:lang w:eastAsia="zh-CN"/>
              </w:rPr>
            </w:pPr>
            <w:r w:rsidRPr="00655522">
              <w:rPr>
                <w:rFonts w:eastAsia="SimSun"/>
                <w:sz w:val="24"/>
                <w:szCs w:val="24"/>
                <w:lang w:eastAsia="zh-CN"/>
              </w:rPr>
              <w:t>максимальный процент застройки в границах земельного участка – 40%;</w:t>
            </w:r>
          </w:p>
          <w:p w:rsidR="000D42EC" w:rsidRPr="00655522" w:rsidRDefault="000D42EC" w:rsidP="00390D38">
            <w:pPr>
              <w:keepLines w:val="0"/>
              <w:overflowPunct/>
              <w:autoSpaceDE/>
              <w:autoSpaceDN/>
              <w:adjustRightInd/>
              <w:spacing w:line="240" w:lineRule="auto"/>
              <w:ind w:left="33" w:firstLine="426"/>
              <w:jc w:val="left"/>
              <w:rPr>
                <w:rFonts w:eastAsia="SimSun"/>
                <w:sz w:val="24"/>
                <w:szCs w:val="24"/>
                <w:lang w:eastAsia="zh-CN"/>
              </w:rPr>
            </w:pPr>
            <w:r w:rsidRPr="00655522">
              <w:rPr>
                <w:rFonts w:eastAsia="SimSun"/>
                <w:sz w:val="24"/>
                <w:szCs w:val="24"/>
                <w:lang w:eastAsia="zh-CN"/>
              </w:rPr>
              <w:t>максимальное количество надземных этажей зданий – 4 этажа;</w:t>
            </w:r>
          </w:p>
        </w:tc>
      </w:tr>
      <w:tr w:rsidR="00655522" w:rsidRPr="00655522" w:rsidTr="00390D38">
        <w:trPr>
          <w:trHeight w:val="8927"/>
        </w:trPr>
        <w:tc>
          <w:tcPr>
            <w:tcW w:w="2518" w:type="dxa"/>
          </w:tcPr>
          <w:p w:rsidR="000D42EC" w:rsidRPr="00655522" w:rsidRDefault="000D42EC" w:rsidP="00390D38">
            <w:pPr>
              <w:keepLines w:val="0"/>
              <w:overflowPunct/>
              <w:autoSpaceDE/>
              <w:autoSpaceDN/>
              <w:adjustRightInd/>
              <w:spacing w:line="240" w:lineRule="auto"/>
              <w:ind w:firstLine="0"/>
              <w:jc w:val="left"/>
              <w:rPr>
                <w:rFonts w:eastAsia="SimSun"/>
                <w:sz w:val="24"/>
                <w:szCs w:val="24"/>
                <w:lang w:eastAsia="zh-CN"/>
              </w:rPr>
            </w:pPr>
            <w:r w:rsidRPr="00655522">
              <w:rPr>
                <w:rFonts w:eastAsia="SimSun"/>
                <w:sz w:val="24"/>
                <w:szCs w:val="24"/>
                <w:lang w:eastAsia="zh-CN"/>
              </w:rPr>
              <w:lastRenderedPageBreak/>
              <w:t>[3.1] - Коммунальное обслуживание</w:t>
            </w:r>
          </w:p>
          <w:p w:rsidR="000D42EC" w:rsidRPr="00655522" w:rsidRDefault="000D42EC" w:rsidP="00390D38">
            <w:pPr>
              <w:keepLines w:val="0"/>
              <w:overflowPunct/>
              <w:autoSpaceDE/>
              <w:autoSpaceDN/>
              <w:adjustRightInd/>
              <w:spacing w:line="240" w:lineRule="auto"/>
              <w:ind w:firstLine="0"/>
              <w:jc w:val="left"/>
              <w:rPr>
                <w:rFonts w:eastAsia="SimSun"/>
                <w:sz w:val="24"/>
                <w:szCs w:val="24"/>
                <w:lang w:eastAsia="zh-CN"/>
              </w:rPr>
            </w:pPr>
          </w:p>
        </w:tc>
        <w:tc>
          <w:tcPr>
            <w:tcW w:w="3260" w:type="dxa"/>
            <w:gridSpan w:val="2"/>
          </w:tcPr>
          <w:p w:rsidR="000D42EC" w:rsidRPr="00655522" w:rsidRDefault="000D42EC" w:rsidP="00390D38">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 xml:space="preserve">Объекты инженерного обеспечения и объекты вспомогательного инженерного назначения. </w:t>
            </w:r>
          </w:p>
          <w:p w:rsidR="000D42EC" w:rsidRPr="00655522" w:rsidRDefault="000D42EC" w:rsidP="00390D38">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 xml:space="preserve">Котельные; водозаборы; насосные станции; трансформаторные подстанции; телефонные станции; стоянки; гаражи и мастерские для обслуживания уборочной и аварийной техники, а также здания или помещения, предназначенные для приема физических и юридических лиц в связи с предоставлением им коммунальных услуг; сооружения связи. </w:t>
            </w:r>
          </w:p>
          <w:p w:rsidR="000D42EC" w:rsidRPr="00655522" w:rsidRDefault="000D42EC" w:rsidP="00390D38">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 xml:space="preserve">Отдельно стоящие, встроенные или пристроенные объекты (связанные с проживанием граждан и не оказывающие негативного воздействия на окружающую среду): </w:t>
            </w:r>
          </w:p>
          <w:p w:rsidR="000D42EC" w:rsidRPr="00655522" w:rsidRDefault="000D42EC" w:rsidP="00390D38">
            <w:pPr>
              <w:spacing w:line="240" w:lineRule="auto"/>
              <w:ind w:firstLine="426"/>
              <w:jc w:val="left"/>
              <w:rPr>
                <w:rFonts w:eastAsia="SimSun"/>
                <w:sz w:val="24"/>
                <w:szCs w:val="24"/>
                <w:lang w:eastAsia="zh-CN"/>
              </w:rPr>
            </w:pPr>
            <w:r w:rsidRPr="00655522">
              <w:rPr>
                <w:rFonts w:eastAsia="SimSun"/>
                <w:sz w:val="24"/>
                <w:szCs w:val="24"/>
                <w:lang w:eastAsia="zh-CN"/>
              </w:rPr>
              <w:t xml:space="preserve">здания и помещения жилищно-эксплуатационных и аварийно-диспетчерских служб. </w:t>
            </w:r>
          </w:p>
          <w:p w:rsidR="000D42EC" w:rsidRPr="00655522" w:rsidRDefault="000D42EC" w:rsidP="00390D38">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Площадки для сбора твердых бытовых отходов.</w:t>
            </w:r>
          </w:p>
        </w:tc>
        <w:tc>
          <w:tcPr>
            <w:tcW w:w="3828" w:type="dxa"/>
          </w:tcPr>
          <w:p w:rsidR="000D42EC" w:rsidRPr="00655522" w:rsidRDefault="000D42EC" w:rsidP="00390D38">
            <w:pPr>
              <w:keepLines w:val="0"/>
              <w:tabs>
                <w:tab w:val="left" w:pos="1134"/>
              </w:tabs>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 xml:space="preserve">минимальная площадь земельных участков - </w:t>
            </w:r>
            <w:smartTag w:uri="urn:schemas-microsoft-com:office:smarttags" w:element="metricconverter">
              <w:smartTagPr>
                <w:attr w:name="ProductID" w:val="0,45 метра"/>
              </w:smartTagPr>
              <w:r w:rsidRPr="00655522">
                <w:rPr>
                  <w:rFonts w:eastAsia="SimSun"/>
                  <w:sz w:val="24"/>
                  <w:szCs w:val="24"/>
                  <w:lang w:eastAsia="zh-CN"/>
                </w:rPr>
                <w:t>5 кв. м</w:t>
              </w:r>
            </w:smartTag>
            <w:r w:rsidRPr="00655522">
              <w:rPr>
                <w:rFonts w:eastAsia="SimSun"/>
                <w:sz w:val="24"/>
                <w:szCs w:val="24"/>
                <w:lang w:eastAsia="zh-CN"/>
              </w:rPr>
              <w:t>;</w:t>
            </w:r>
          </w:p>
          <w:p w:rsidR="000D42EC" w:rsidRPr="00655522" w:rsidRDefault="000D42EC" w:rsidP="0033554D">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максимальное количество надземных этажей зданий – 5 этажей (включая мансардный этаж);</w:t>
            </w:r>
          </w:p>
          <w:p w:rsidR="000D42EC" w:rsidRPr="00655522" w:rsidRDefault="000D42EC" w:rsidP="00390D38">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 xml:space="preserve">максимальная высота зданий, строений, сооружений от уровня земли - </w:t>
            </w:r>
            <w:smartTag w:uri="urn:schemas-microsoft-com:office:smarttags" w:element="metricconverter">
              <w:smartTagPr>
                <w:attr w:name="ProductID" w:val="0,45 метра"/>
              </w:smartTagPr>
              <w:r w:rsidRPr="00655522">
                <w:rPr>
                  <w:rFonts w:eastAsia="SimSun"/>
                  <w:sz w:val="24"/>
                  <w:szCs w:val="24"/>
                  <w:lang w:eastAsia="zh-CN"/>
                </w:rPr>
                <w:t>20 м</w:t>
              </w:r>
            </w:smartTag>
            <w:r w:rsidRPr="00655522">
              <w:rPr>
                <w:rFonts w:eastAsia="SimSun"/>
                <w:sz w:val="24"/>
                <w:szCs w:val="24"/>
                <w:lang w:eastAsia="zh-CN"/>
              </w:rPr>
              <w:t>;</w:t>
            </w:r>
          </w:p>
          <w:p w:rsidR="000D42EC" w:rsidRPr="00655522" w:rsidRDefault="000D42EC" w:rsidP="00390D38">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максимальный процент застройки в границах земельного участка – 80%</w:t>
            </w:r>
          </w:p>
          <w:p w:rsidR="000D42EC" w:rsidRPr="00655522" w:rsidRDefault="000D42EC" w:rsidP="00390D38">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 xml:space="preserve">максимальная общая площадь встроенных объектов - </w:t>
            </w:r>
            <w:smartTag w:uri="urn:schemas-microsoft-com:office:smarttags" w:element="metricconverter">
              <w:smartTagPr>
                <w:attr w:name="ProductID" w:val="0,45 метра"/>
              </w:smartTagPr>
              <w:r w:rsidRPr="00655522">
                <w:rPr>
                  <w:rFonts w:eastAsia="SimSun"/>
                  <w:sz w:val="24"/>
                  <w:szCs w:val="24"/>
                  <w:lang w:eastAsia="zh-CN"/>
                </w:rPr>
                <w:t>150 м</w:t>
              </w:r>
              <w:proofErr w:type="gramStart"/>
              <w:r w:rsidRPr="00655522">
                <w:rPr>
                  <w:rFonts w:eastAsia="SimSun"/>
                  <w:sz w:val="24"/>
                  <w:szCs w:val="24"/>
                  <w:lang w:eastAsia="zh-CN"/>
                </w:rPr>
                <w:t>2</w:t>
              </w:r>
            </w:smartTag>
            <w:proofErr w:type="gramEnd"/>
            <w:r w:rsidRPr="00655522">
              <w:rPr>
                <w:rFonts w:eastAsia="SimSun"/>
                <w:sz w:val="24"/>
                <w:szCs w:val="24"/>
                <w:lang w:eastAsia="zh-CN"/>
              </w:rPr>
              <w:t>.</w:t>
            </w:r>
          </w:p>
          <w:p w:rsidR="000D42EC" w:rsidRPr="00655522" w:rsidRDefault="000D42EC" w:rsidP="00390D38">
            <w:pPr>
              <w:spacing w:line="240" w:lineRule="auto"/>
              <w:ind w:firstLine="426"/>
              <w:jc w:val="left"/>
              <w:rPr>
                <w:rFonts w:eastAsia="SimSun"/>
                <w:sz w:val="24"/>
                <w:szCs w:val="24"/>
                <w:lang w:eastAsia="zh-CN"/>
              </w:rPr>
            </w:pPr>
            <w:r w:rsidRPr="00655522">
              <w:rPr>
                <w:rFonts w:eastAsia="SimSun"/>
                <w:sz w:val="24"/>
                <w:szCs w:val="24"/>
                <w:lang w:eastAsia="zh-CN"/>
              </w:rPr>
              <w:t xml:space="preserve">Объекты по оказанию услуг и обслуживанию населения допускается размещать в отдельно стоящих, встроенных или пристроенных объектах с изолированными от жилых зданий или их частей входами. </w:t>
            </w:r>
          </w:p>
        </w:tc>
      </w:tr>
      <w:tr w:rsidR="00655522" w:rsidRPr="00655522" w:rsidTr="00390D38">
        <w:trPr>
          <w:trHeight w:val="20"/>
        </w:trPr>
        <w:tc>
          <w:tcPr>
            <w:tcW w:w="2518" w:type="dxa"/>
          </w:tcPr>
          <w:p w:rsidR="000D42EC" w:rsidRPr="00655522" w:rsidRDefault="000D42EC" w:rsidP="00390D38">
            <w:pPr>
              <w:spacing w:line="240" w:lineRule="auto"/>
              <w:ind w:firstLine="0"/>
              <w:jc w:val="left"/>
              <w:rPr>
                <w:rFonts w:eastAsia="SimSun"/>
                <w:sz w:val="24"/>
                <w:szCs w:val="24"/>
                <w:lang w:eastAsia="zh-CN"/>
              </w:rPr>
            </w:pPr>
            <w:r w:rsidRPr="00655522">
              <w:rPr>
                <w:rFonts w:eastAsia="SimSun"/>
                <w:sz w:val="24"/>
                <w:szCs w:val="24"/>
                <w:lang w:eastAsia="zh-CN"/>
              </w:rPr>
              <w:t>[</w:t>
            </w:r>
            <w:r w:rsidRPr="00655522">
              <w:rPr>
                <w:sz w:val="24"/>
                <w:szCs w:val="24"/>
                <w:lang w:eastAsia="zh-CN"/>
              </w:rPr>
              <w:t>8.3</w:t>
            </w:r>
            <w:r w:rsidRPr="00655522">
              <w:rPr>
                <w:rFonts w:eastAsia="SimSun"/>
                <w:sz w:val="24"/>
                <w:szCs w:val="24"/>
                <w:lang w:eastAsia="zh-CN"/>
              </w:rPr>
              <w:t>] - Обеспечение внутреннего правопорядка</w:t>
            </w:r>
          </w:p>
        </w:tc>
        <w:tc>
          <w:tcPr>
            <w:tcW w:w="3249" w:type="dxa"/>
          </w:tcPr>
          <w:p w:rsidR="000D42EC" w:rsidRPr="00655522" w:rsidRDefault="000D42EC" w:rsidP="00390D38">
            <w:pPr>
              <w:spacing w:line="240" w:lineRule="auto"/>
              <w:ind w:firstLine="426"/>
              <w:rPr>
                <w:rFonts w:eastAsia="SimSun"/>
                <w:sz w:val="24"/>
                <w:szCs w:val="24"/>
                <w:lang w:eastAsia="zh-CN"/>
              </w:rPr>
            </w:pPr>
            <w:r w:rsidRPr="00655522">
              <w:rPr>
                <w:rFonts w:eastAsia="SimSun"/>
                <w:sz w:val="24"/>
                <w:szCs w:val="24"/>
                <w:lang w:eastAsia="zh-CN"/>
              </w:rPr>
              <w:t>Объекты гражданской обороны (убежища, противорадиационные укрытия и т.п.); объекты пожарной охраны;  пожарные депо; пункты охраны порядка</w:t>
            </w:r>
          </w:p>
        </w:tc>
        <w:tc>
          <w:tcPr>
            <w:tcW w:w="3839" w:type="dxa"/>
            <w:gridSpan w:val="2"/>
          </w:tcPr>
          <w:p w:rsidR="000D42EC" w:rsidRPr="00655522" w:rsidRDefault="000D42EC" w:rsidP="00390D38">
            <w:pPr>
              <w:keepLines w:val="0"/>
              <w:tabs>
                <w:tab w:val="left" w:pos="1134"/>
              </w:tabs>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 xml:space="preserve">минимальная площадь земельных участков - </w:t>
            </w:r>
            <w:smartTag w:uri="urn:schemas-microsoft-com:office:smarttags" w:element="metricconverter">
              <w:smartTagPr>
                <w:attr w:name="ProductID" w:val="5 кв. м"/>
              </w:smartTagPr>
              <w:r w:rsidRPr="00655522">
                <w:rPr>
                  <w:rFonts w:eastAsia="SimSun"/>
                  <w:sz w:val="24"/>
                  <w:szCs w:val="24"/>
                  <w:lang w:eastAsia="zh-CN"/>
                </w:rPr>
                <w:t>5 кв. м</w:t>
              </w:r>
            </w:smartTag>
            <w:r w:rsidRPr="00655522">
              <w:rPr>
                <w:rFonts w:eastAsia="SimSun"/>
                <w:sz w:val="24"/>
                <w:szCs w:val="24"/>
                <w:lang w:eastAsia="zh-CN"/>
              </w:rPr>
              <w:t>;</w:t>
            </w:r>
          </w:p>
          <w:p w:rsidR="000D42EC" w:rsidRPr="00655522" w:rsidRDefault="000D42EC" w:rsidP="00390D38">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максимальная высота зданий, строений, сооружений от уровня земли - 20 м;</w:t>
            </w:r>
          </w:p>
          <w:p w:rsidR="000D42EC" w:rsidRPr="00655522" w:rsidRDefault="000D42EC" w:rsidP="00390D38">
            <w:pPr>
              <w:keepLines w:val="0"/>
              <w:tabs>
                <w:tab w:val="left" w:pos="1134"/>
              </w:tabs>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максимальный процент застройки в границах земельного участка – 80%</w:t>
            </w:r>
          </w:p>
        </w:tc>
      </w:tr>
      <w:tr w:rsidR="00655522" w:rsidRPr="00655522" w:rsidTr="00390D38">
        <w:trPr>
          <w:trHeight w:val="20"/>
        </w:trPr>
        <w:tc>
          <w:tcPr>
            <w:tcW w:w="2518" w:type="dxa"/>
            <w:vAlign w:val="center"/>
          </w:tcPr>
          <w:p w:rsidR="000D42EC" w:rsidRPr="00655522" w:rsidRDefault="000D42EC" w:rsidP="00390D38">
            <w:pPr>
              <w:keepLines w:val="0"/>
              <w:widowControl w:val="0"/>
              <w:overflowPunct/>
              <w:autoSpaceDE/>
              <w:autoSpaceDN/>
              <w:adjustRightInd/>
              <w:spacing w:line="240" w:lineRule="auto"/>
              <w:ind w:firstLine="0"/>
              <w:rPr>
                <w:rFonts w:eastAsia="SimSun"/>
                <w:sz w:val="24"/>
                <w:szCs w:val="24"/>
                <w:lang w:eastAsia="zh-CN"/>
              </w:rPr>
            </w:pPr>
            <w:r w:rsidRPr="00655522">
              <w:rPr>
                <w:rFonts w:eastAsia="SimSun"/>
                <w:sz w:val="24"/>
                <w:szCs w:val="24"/>
                <w:lang w:eastAsia="zh-CN"/>
              </w:rPr>
              <w:t>[3.8] - Общественное управление.</w:t>
            </w:r>
          </w:p>
        </w:tc>
        <w:tc>
          <w:tcPr>
            <w:tcW w:w="3249" w:type="dxa"/>
            <w:vMerge w:val="restart"/>
            <w:vAlign w:val="center"/>
          </w:tcPr>
          <w:p w:rsidR="000D42EC" w:rsidRPr="00655522" w:rsidRDefault="000D42EC" w:rsidP="00390D38">
            <w:pPr>
              <w:keepLines w:val="0"/>
              <w:widowControl w:val="0"/>
              <w:overflowPunct/>
              <w:autoSpaceDE/>
              <w:autoSpaceDN/>
              <w:adjustRightInd/>
              <w:spacing w:line="240" w:lineRule="auto"/>
              <w:ind w:firstLine="426"/>
              <w:rPr>
                <w:sz w:val="24"/>
                <w:szCs w:val="24"/>
              </w:rPr>
            </w:pPr>
            <w:r w:rsidRPr="00655522">
              <w:rPr>
                <w:sz w:val="24"/>
                <w:szCs w:val="24"/>
              </w:rPr>
              <w:t xml:space="preserve">Объекты общественно-делового назначения (офисы, конторы, общественные организации); </w:t>
            </w:r>
          </w:p>
        </w:tc>
        <w:tc>
          <w:tcPr>
            <w:tcW w:w="3839" w:type="dxa"/>
            <w:gridSpan w:val="2"/>
            <w:vMerge w:val="restart"/>
          </w:tcPr>
          <w:p w:rsidR="000D42EC" w:rsidRPr="00655522" w:rsidRDefault="000D42EC" w:rsidP="00390D38">
            <w:pPr>
              <w:keepLines w:val="0"/>
              <w:overflowPunct/>
              <w:autoSpaceDE/>
              <w:autoSpaceDN/>
              <w:adjustRightInd/>
              <w:spacing w:line="240" w:lineRule="auto"/>
              <w:ind w:firstLine="426"/>
              <w:jc w:val="left"/>
              <w:rPr>
                <w:sz w:val="24"/>
                <w:szCs w:val="24"/>
                <w:lang w:eastAsia="zh-CN"/>
              </w:rPr>
            </w:pPr>
            <w:r w:rsidRPr="00655522">
              <w:rPr>
                <w:rFonts w:eastAsia="SimSun"/>
                <w:sz w:val="24"/>
                <w:szCs w:val="24"/>
                <w:lang w:eastAsia="zh-CN"/>
              </w:rPr>
              <w:t>минимальная/максимальная площадь земельных участков  – 100/5000 кв. м;</w:t>
            </w:r>
          </w:p>
          <w:p w:rsidR="000D42EC" w:rsidRPr="00655522" w:rsidRDefault="000D42EC" w:rsidP="00390D38">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максимальное количество надземных этажей зданий – 3 этажа (включая мансардный этаж);</w:t>
            </w:r>
          </w:p>
          <w:p w:rsidR="000D42EC" w:rsidRPr="00655522" w:rsidRDefault="000D42EC" w:rsidP="00390D38">
            <w:pPr>
              <w:spacing w:line="240" w:lineRule="auto"/>
              <w:ind w:firstLine="426"/>
              <w:rPr>
                <w:rFonts w:eastAsia="SimSun"/>
                <w:sz w:val="24"/>
                <w:szCs w:val="24"/>
                <w:lang w:eastAsia="zh-CN"/>
              </w:rPr>
            </w:pPr>
            <w:r w:rsidRPr="00655522">
              <w:rPr>
                <w:rFonts w:eastAsia="SimSun"/>
                <w:sz w:val="24"/>
                <w:szCs w:val="24"/>
                <w:lang w:eastAsia="zh-CN"/>
              </w:rPr>
              <w:t>максимальный процент застройки в границах земельного участка – 70%;</w:t>
            </w:r>
          </w:p>
          <w:p w:rsidR="000D42EC" w:rsidRPr="00655522" w:rsidRDefault="000D42EC" w:rsidP="00390D38">
            <w:pPr>
              <w:keepLines w:val="0"/>
              <w:overflowPunct/>
              <w:autoSpaceDE/>
              <w:autoSpaceDN/>
              <w:adjustRightInd/>
              <w:spacing w:line="240" w:lineRule="auto"/>
              <w:ind w:left="33" w:firstLine="426"/>
              <w:jc w:val="left"/>
              <w:rPr>
                <w:rFonts w:eastAsia="SimSun"/>
                <w:sz w:val="24"/>
                <w:szCs w:val="24"/>
                <w:lang w:eastAsia="zh-CN"/>
              </w:rPr>
            </w:pPr>
            <w:r w:rsidRPr="00655522">
              <w:rPr>
                <w:rFonts w:eastAsia="SimSun"/>
                <w:sz w:val="24"/>
                <w:szCs w:val="24"/>
                <w:lang w:eastAsia="zh-CN"/>
              </w:rPr>
              <w:t xml:space="preserve">минимальный отступ строений от передней границы участка  - </w:t>
            </w:r>
            <w:r w:rsidR="00DA58C2" w:rsidRPr="00655522">
              <w:rPr>
                <w:rFonts w:eastAsia="SimSun"/>
                <w:sz w:val="24"/>
                <w:szCs w:val="24"/>
                <w:lang w:eastAsia="zh-CN"/>
              </w:rPr>
              <w:t>без ограничений</w:t>
            </w:r>
            <w:r w:rsidRPr="00655522">
              <w:rPr>
                <w:rFonts w:eastAsia="SimSun"/>
                <w:sz w:val="24"/>
                <w:szCs w:val="24"/>
                <w:lang w:eastAsia="zh-CN"/>
              </w:rPr>
              <w:t>;</w:t>
            </w:r>
          </w:p>
          <w:p w:rsidR="000D42EC" w:rsidRPr="00655522" w:rsidRDefault="000D42EC" w:rsidP="00390D38">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lastRenderedPageBreak/>
              <w:t>минимальный отступ от границ соседнего участка до строений - 1 м.</w:t>
            </w:r>
          </w:p>
          <w:p w:rsidR="000D42EC" w:rsidRPr="00655522" w:rsidRDefault="000D42EC" w:rsidP="00390D38">
            <w:pPr>
              <w:keepLines w:val="0"/>
              <w:tabs>
                <w:tab w:val="left" w:pos="1134"/>
              </w:tabs>
              <w:overflowPunct/>
              <w:autoSpaceDE/>
              <w:autoSpaceDN/>
              <w:adjustRightInd/>
              <w:spacing w:line="240" w:lineRule="auto"/>
              <w:ind w:firstLine="426"/>
              <w:jc w:val="left"/>
              <w:rPr>
                <w:rFonts w:eastAsia="SimSun"/>
                <w:sz w:val="24"/>
                <w:szCs w:val="24"/>
                <w:lang w:eastAsia="zh-CN"/>
              </w:rPr>
            </w:pPr>
            <w:r w:rsidRPr="00655522">
              <w:rPr>
                <w:sz w:val="24"/>
                <w:szCs w:val="24"/>
              </w:rPr>
              <w:t>данные объекты должны иметь необходимое расчетное количество парковочных мест (отдельно стоящих, встроенных, пристроенных, подземных) только на территории своих земельных участков.</w:t>
            </w:r>
          </w:p>
        </w:tc>
      </w:tr>
      <w:tr w:rsidR="00655522" w:rsidRPr="00655522" w:rsidTr="00390D38">
        <w:trPr>
          <w:trHeight w:val="20"/>
        </w:trPr>
        <w:tc>
          <w:tcPr>
            <w:tcW w:w="2518" w:type="dxa"/>
          </w:tcPr>
          <w:p w:rsidR="000D42EC" w:rsidRPr="00655522" w:rsidRDefault="000D42EC" w:rsidP="00390D38">
            <w:pPr>
              <w:spacing w:line="240" w:lineRule="auto"/>
              <w:ind w:firstLine="0"/>
              <w:jc w:val="left"/>
              <w:rPr>
                <w:rFonts w:eastAsia="SimSun"/>
                <w:sz w:val="24"/>
                <w:szCs w:val="24"/>
                <w:lang w:eastAsia="zh-CN"/>
              </w:rPr>
            </w:pPr>
            <w:r w:rsidRPr="00655522">
              <w:rPr>
                <w:rFonts w:eastAsia="SimSun"/>
                <w:sz w:val="24"/>
                <w:szCs w:val="24"/>
                <w:lang w:eastAsia="zh-CN"/>
              </w:rPr>
              <w:t>[</w:t>
            </w:r>
            <w:r w:rsidRPr="00655522">
              <w:rPr>
                <w:sz w:val="24"/>
                <w:szCs w:val="24"/>
                <w:lang w:eastAsia="zh-CN"/>
              </w:rPr>
              <w:t>4.1</w:t>
            </w:r>
            <w:r w:rsidRPr="00655522">
              <w:rPr>
                <w:rFonts w:eastAsia="SimSun"/>
                <w:sz w:val="24"/>
                <w:szCs w:val="24"/>
                <w:lang w:eastAsia="zh-CN"/>
              </w:rPr>
              <w:t>] - Деловое управление.</w:t>
            </w:r>
          </w:p>
        </w:tc>
        <w:tc>
          <w:tcPr>
            <w:tcW w:w="3249" w:type="dxa"/>
            <w:vMerge/>
          </w:tcPr>
          <w:p w:rsidR="000D42EC" w:rsidRPr="00655522" w:rsidRDefault="000D42EC" w:rsidP="00390D38">
            <w:pPr>
              <w:spacing w:line="240" w:lineRule="auto"/>
              <w:ind w:firstLine="426"/>
              <w:rPr>
                <w:rFonts w:eastAsia="SimSun"/>
                <w:sz w:val="24"/>
                <w:szCs w:val="24"/>
                <w:lang w:eastAsia="zh-CN"/>
              </w:rPr>
            </w:pPr>
          </w:p>
        </w:tc>
        <w:tc>
          <w:tcPr>
            <w:tcW w:w="3839" w:type="dxa"/>
            <w:gridSpan w:val="2"/>
            <w:vMerge/>
          </w:tcPr>
          <w:p w:rsidR="000D42EC" w:rsidRPr="00655522" w:rsidRDefault="000D42EC" w:rsidP="00390D38">
            <w:pPr>
              <w:keepLines w:val="0"/>
              <w:tabs>
                <w:tab w:val="left" w:pos="1134"/>
              </w:tabs>
              <w:overflowPunct/>
              <w:autoSpaceDE/>
              <w:autoSpaceDN/>
              <w:adjustRightInd/>
              <w:spacing w:line="240" w:lineRule="auto"/>
              <w:ind w:firstLine="426"/>
              <w:jc w:val="left"/>
              <w:rPr>
                <w:rFonts w:eastAsia="SimSun"/>
                <w:sz w:val="24"/>
                <w:szCs w:val="24"/>
                <w:lang w:eastAsia="zh-CN"/>
              </w:rPr>
            </w:pPr>
          </w:p>
        </w:tc>
      </w:tr>
      <w:tr w:rsidR="00655522" w:rsidRPr="00655522" w:rsidTr="00390D38">
        <w:trPr>
          <w:trHeight w:val="20"/>
        </w:trPr>
        <w:tc>
          <w:tcPr>
            <w:tcW w:w="2518" w:type="dxa"/>
          </w:tcPr>
          <w:p w:rsidR="000D42EC" w:rsidRPr="00655522" w:rsidRDefault="000D42EC" w:rsidP="00390D38">
            <w:pPr>
              <w:spacing w:line="240" w:lineRule="auto"/>
              <w:ind w:firstLine="0"/>
              <w:jc w:val="left"/>
              <w:rPr>
                <w:sz w:val="24"/>
                <w:szCs w:val="24"/>
              </w:rPr>
            </w:pPr>
            <w:r w:rsidRPr="00655522">
              <w:rPr>
                <w:rFonts w:eastAsia="SimSun"/>
                <w:sz w:val="24"/>
                <w:szCs w:val="24"/>
                <w:lang w:eastAsia="zh-CN"/>
              </w:rPr>
              <w:t xml:space="preserve">[4.6] – </w:t>
            </w:r>
            <w:r w:rsidRPr="00655522">
              <w:rPr>
                <w:sz w:val="24"/>
                <w:szCs w:val="24"/>
              </w:rPr>
              <w:t>Общественное питание.</w:t>
            </w:r>
          </w:p>
          <w:p w:rsidR="000D42EC" w:rsidRPr="00655522" w:rsidRDefault="000D42EC" w:rsidP="00390D38">
            <w:pPr>
              <w:spacing w:line="240" w:lineRule="auto"/>
              <w:ind w:firstLine="0"/>
              <w:jc w:val="left"/>
              <w:rPr>
                <w:sz w:val="24"/>
                <w:szCs w:val="24"/>
              </w:rPr>
            </w:pPr>
          </w:p>
          <w:p w:rsidR="000D42EC" w:rsidRPr="00655522" w:rsidRDefault="000D42EC" w:rsidP="00390D38">
            <w:pPr>
              <w:spacing w:line="240" w:lineRule="auto"/>
              <w:ind w:firstLine="0"/>
              <w:jc w:val="left"/>
              <w:rPr>
                <w:sz w:val="24"/>
                <w:szCs w:val="24"/>
              </w:rPr>
            </w:pPr>
          </w:p>
          <w:p w:rsidR="000D42EC" w:rsidRPr="00655522" w:rsidRDefault="000D42EC" w:rsidP="00390D38">
            <w:pPr>
              <w:spacing w:line="240" w:lineRule="auto"/>
              <w:jc w:val="left"/>
              <w:rPr>
                <w:sz w:val="24"/>
                <w:szCs w:val="24"/>
              </w:rPr>
            </w:pPr>
          </w:p>
        </w:tc>
        <w:tc>
          <w:tcPr>
            <w:tcW w:w="3249" w:type="dxa"/>
          </w:tcPr>
          <w:p w:rsidR="000D42EC" w:rsidRPr="00655522" w:rsidRDefault="000D42EC" w:rsidP="00390D38">
            <w:pPr>
              <w:keepLines w:val="0"/>
              <w:widowControl w:val="0"/>
              <w:overflowPunct/>
              <w:autoSpaceDE/>
              <w:autoSpaceDN/>
              <w:adjustRightInd/>
              <w:spacing w:line="240" w:lineRule="auto"/>
              <w:ind w:firstLine="426"/>
              <w:jc w:val="left"/>
              <w:rPr>
                <w:sz w:val="24"/>
                <w:szCs w:val="24"/>
              </w:rPr>
            </w:pPr>
            <w:r w:rsidRPr="00655522">
              <w:rPr>
                <w:sz w:val="24"/>
                <w:szCs w:val="24"/>
              </w:rPr>
              <w:t xml:space="preserve">Рестораны; кафе; столовые; закусочные; бары - не более 50 посадочных мест  (с ограничением по времени работы); </w:t>
            </w:r>
          </w:p>
        </w:tc>
        <w:tc>
          <w:tcPr>
            <w:tcW w:w="3839" w:type="dxa"/>
            <w:gridSpan w:val="2"/>
            <w:vMerge/>
          </w:tcPr>
          <w:p w:rsidR="000D42EC" w:rsidRPr="00655522" w:rsidRDefault="000D42EC" w:rsidP="00390D38">
            <w:pPr>
              <w:keepLines w:val="0"/>
              <w:tabs>
                <w:tab w:val="left" w:pos="1134"/>
              </w:tabs>
              <w:overflowPunct/>
              <w:autoSpaceDE/>
              <w:autoSpaceDN/>
              <w:adjustRightInd/>
              <w:spacing w:line="240" w:lineRule="auto"/>
              <w:ind w:firstLine="426"/>
              <w:jc w:val="left"/>
              <w:rPr>
                <w:rFonts w:eastAsia="SimSun"/>
                <w:sz w:val="24"/>
                <w:szCs w:val="24"/>
                <w:lang w:eastAsia="zh-CN"/>
              </w:rPr>
            </w:pPr>
          </w:p>
        </w:tc>
      </w:tr>
      <w:tr w:rsidR="00655522" w:rsidRPr="00655522" w:rsidTr="00390D38">
        <w:trPr>
          <w:trHeight w:val="3709"/>
        </w:trPr>
        <w:tc>
          <w:tcPr>
            <w:tcW w:w="2518" w:type="dxa"/>
          </w:tcPr>
          <w:p w:rsidR="000D42EC" w:rsidRPr="00655522" w:rsidRDefault="000D42EC" w:rsidP="00390D38">
            <w:pPr>
              <w:keepLines w:val="0"/>
              <w:overflowPunct/>
              <w:autoSpaceDE/>
              <w:autoSpaceDN/>
              <w:adjustRightInd/>
              <w:spacing w:line="240" w:lineRule="auto"/>
              <w:ind w:firstLine="0"/>
              <w:jc w:val="left"/>
              <w:rPr>
                <w:rFonts w:eastAsia="SimSun"/>
                <w:sz w:val="24"/>
                <w:szCs w:val="24"/>
                <w:lang w:eastAsia="zh-CN"/>
              </w:rPr>
            </w:pPr>
            <w:r w:rsidRPr="00655522">
              <w:rPr>
                <w:rFonts w:eastAsia="SimSun"/>
                <w:sz w:val="24"/>
                <w:szCs w:val="24"/>
                <w:lang w:eastAsia="zh-CN"/>
              </w:rPr>
              <w:lastRenderedPageBreak/>
              <w:t>[</w:t>
            </w:r>
            <w:r w:rsidRPr="00655522">
              <w:rPr>
                <w:sz w:val="24"/>
                <w:szCs w:val="24"/>
                <w:lang w:eastAsia="zh-CN"/>
              </w:rPr>
              <w:t>3.2</w:t>
            </w:r>
            <w:r w:rsidRPr="00655522">
              <w:rPr>
                <w:rFonts w:eastAsia="SimSun"/>
                <w:sz w:val="24"/>
                <w:szCs w:val="24"/>
                <w:lang w:eastAsia="zh-CN"/>
              </w:rPr>
              <w:t>] - Социальное обслуживание</w:t>
            </w:r>
          </w:p>
        </w:tc>
        <w:tc>
          <w:tcPr>
            <w:tcW w:w="3249" w:type="dxa"/>
          </w:tcPr>
          <w:p w:rsidR="000D42EC" w:rsidRPr="00655522" w:rsidRDefault="000D42EC" w:rsidP="00390D38">
            <w:pPr>
              <w:keepLines w:val="0"/>
              <w:overflowPunct/>
              <w:autoSpaceDE/>
              <w:autoSpaceDN/>
              <w:adjustRightInd/>
              <w:spacing w:line="240" w:lineRule="auto"/>
              <w:ind w:firstLine="459"/>
              <w:jc w:val="left"/>
              <w:rPr>
                <w:rFonts w:eastAsia="SimSun"/>
                <w:sz w:val="24"/>
                <w:szCs w:val="24"/>
                <w:lang w:eastAsia="zh-CN"/>
              </w:rPr>
            </w:pPr>
            <w:r w:rsidRPr="00655522">
              <w:rPr>
                <w:rFonts w:eastAsia="SimSun"/>
                <w:sz w:val="24"/>
                <w:szCs w:val="24"/>
                <w:lang w:eastAsia="zh-CN"/>
              </w:rPr>
              <w:t xml:space="preserve">Службы психологической и бесплатной юридической помощи; социальные, пенсионные и иные службы (в которых осуществляется прием граждан по вопросам оказания социальной помощи и назначения социальных или пенсионных выплат). </w:t>
            </w:r>
          </w:p>
          <w:p w:rsidR="000D42EC" w:rsidRPr="00655522" w:rsidRDefault="000D42EC" w:rsidP="00390D38">
            <w:pPr>
              <w:keepLines w:val="0"/>
              <w:overflowPunct/>
              <w:autoSpaceDE/>
              <w:autoSpaceDN/>
              <w:adjustRightInd/>
              <w:spacing w:line="240" w:lineRule="auto"/>
              <w:ind w:firstLine="0"/>
              <w:jc w:val="left"/>
              <w:rPr>
                <w:rFonts w:eastAsia="SimSun"/>
                <w:sz w:val="24"/>
                <w:szCs w:val="24"/>
                <w:lang w:eastAsia="zh-CN"/>
              </w:rPr>
            </w:pPr>
            <w:r w:rsidRPr="00655522">
              <w:rPr>
                <w:rFonts w:eastAsia="SimSun"/>
                <w:sz w:val="24"/>
                <w:szCs w:val="24"/>
                <w:lang w:eastAsia="zh-CN"/>
              </w:rPr>
              <w:t>Отделения и пункты почтовой связи; телеграфной связи; переговорные пункты</w:t>
            </w:r>
          </w:p>
        </w:tc>
        <w:tc>
          <w:tcPr>
            <w:tcW w:w="3839" w:type="dxa"/>
            <w:gridSpan w:val="2"/>
            <w:vMerge w:val="restart"/>
          </w:tcPr>
          <w:p w:rsidR="000D42EC" w:rsidRPr="00655522" w:rsidRDefault="000D42EC" w:rsidP="00390D38">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минимальная/максимальная площадь земельных участков  – 10/5000 кв. м;</w:t>
            </w:r>
          </w:p>
          <w:p w:rsidR="000D42EC" w:rsidRPr="00655522" w:rsidRDefault="000D42EC" w:rsidP="00390D38">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максимальное количество надземных этажей зданий – 3 этажа (включая мансардный этаж);</w:t>
            </w:r>
          </w:p>
          <w:p w:rsidR="000D42EC" w:rsidRPr="00655522" w:rsidRDefault="000D42EC" w:rsidP="00390D38">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максимальный процент застройки в границах земельного участка – 80%;</w:t>
            </w:r>
          </w:p>
          <w:p w:rsidR="000D42EC" w:rsidRPr="00655522" w:rsidRDefault="000D42EC" w:rsidP="00390D38">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максимальная общая площадь встроенных объектов - 150 м</w:t>
            </w:r>
            <w:proofErr w:type="gramStart"/>
            <w:r w:rsidRPr="00655522">
              <w:rPr>
                <w:rFonts w:eastAsia="SimSun"/>
                <w:sz w:val="24"/>
                <w:szCs w:val="24"/>
                <w:lang w:eastAsia="zh-CN"/>
              </w:rPr>
              <w:t>2</w:t>
            </w:r>
            <w:proofErr w:type="gramEnd"/>
            <w:r w:rsidRPr="00655522">
              <w:rPr>
                <w:rFonts w:eastAsia="SimSun"/>
                <w:sz w:val="24"/>
                <w:szCs w:val="24"/>
                <w:lang w:eastAsia="zh-CN"/>
              </w:rPr>
              <w:t>;</w:t>
            </w:r>
          </w:p>
          <w:p w:rsidR="000D42EC" w:rsidRPr="00655522" w:rsidRDefault="000D42EC" w:rsidP="00390D38">
            <w:pPr>
              <w:keepLines w:val="0"/>
              <w:overflowPunct/>
              <w:autoSpaceDE/>
              <w:autoSpaceDN/>
              <w:adjustRightInd/>
              <w:spacing w:line="240" w:lineRule="auto"/>
              <w:ind w:left="33" w:firstLine="426"/>
              <w:jc w:val="left"/>
              <w:rPr>
                <w:rFonts w:eastAsia="SimSun"/>
                <w:sz w:val="24"/>
                <w:szCs w:val="24"/>
                <w:lang w:eastAsia="zh-CN"/>
              </w:rPr>
            </w:pPr>
            <w:r w:rsidRPr="00655522">
              <w:rPr>
                <w:rFonts w:eastAsia="SimSun"/>
                <w:sz w:val="24"/>
                <w:szCs w:val="24"/>
                <w:lang w:eastAsia="zh-CN"/>
              </w:rPr>
              <w:t xml:space="preserve">минимальный отступ строений от передней границы участка  - </w:t>
            </w:r>
            <w:r w:rsidR="00DA58C2" w:rsidRPr="00655522">
              <w:rPr>
                <w:rFonts w:eastAsia="SimSun"/>
                <w:sz w:val="24"/>
                <w:szCs w:val="24"/>
                <w:lang w:eastAsia="zh-CN"/>
              </w:rPr>
              <w:t>без ограничений</w:t>
            </w:r>
            <w:r w:rsidRPr="00655522">
              <w:rPr>
                <w:rFonts w:eastAsia="SimSun"/>
                <w:sz w:val="24"/>
                <w:szCs w:val="24"/>
                <w:lang w:eastAsia="zh-CN"/>
              </w:rPr>
              <w:t>;</w:t>
            </w:r>
          </w:p>
          <w:p w:rsidR="000D42EC" w:rsidRPr="00655522" w:rsidRDefault="000D42EC" w:rsidP="00390D38">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минимальный отступ от границ соседнего участка до строений - 1 м.</w:t>
            </w:r>
          </w:p>
          <w:p w:rsidR="000D42EC" w:rsidRPr="00655522" w:rsidRDefault="000D42EC" w:rsidP="00390D38">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Объекты по оказанию услуг и обслуживанию населения допускается размещать в отдельно стоящих, встроенных или пристроенных объектах с изолированными от жилых зданий или их частей входами.</w:t>
            </w:r>
          </w:p>
          <w:p w:rsidR="000D42EC" w:rsidRPr="00655522" w:rsidRDefault="000D42EC" w:rsidP="00390D38">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 xml:space="preserve"> </w:t>
            </w:r>
          </w:p>
          <w:p w:rsidR="000D42EC" w:rsidRPr="00655522" w:rsidRDefault="000D42EC" w:rsidP="00FA4588">
            <w:pPr>
              <w:keepLines w:val="0"/>
              <w:overflowPunct/>
              <w:autoSpaceDE/>
              <w:autoSpaceDN/>
              <w:adjustRightInd/>
              <w:spacing w:line="240" w:lineRule="auto"/>
              <w:ind w:left="33" w:firstLine="426"/>
              <w:jc w:val="left"/>
              <w:rPr>
                <w:rFonts w:eastAsia="SimSun"/>
                <w:sz w:val="24"/>
                <w:szCs w:val="24"/>
                <w:lang w:eastAsia="zh-CN"/>
              </w:rPr>
            </w:pPr>
          </w:p>
        </w:tc>
      </w:tr>
      <w:tr w:rsidR="00655522" w:rsidRPr="00655522" w:rsidTr="00390D38">
        <w:trPr>
          <w:trHeight w:val="20"/>
        </w:trPr>
        <w:tc>
          <w:tcPr>
            <w:tcW w:w="2518" w:type="dxa"/>
          </w:tcPr>
          <w:p w:rsidR="000D42EC" w:rsidRPr="00655522" w:rsidRDefault="000D42EC" w:rsidP="00390D38">
            <w:pPr>
              <w:keepLines w:val="0"/>
              <w:overflowPunct/>
              <w:autoSpaceDE/>
              <w:autoSpaceDN/>
              <w:adjustRightInd/>
              <w:spacing w:line="240" w:lineRule="auto"/>
              <w:ind w:firstLine="0"/>
              <w:jc w:val="left"/>
              <w:rPr>
                <w:rFonts w:eastAsia="SimSun"/>
                <w:sz w:val="24"/>
                <w:szCs w:val="24"/>
                <w:lang w:eastAsia="zh-CN"/>
              </w:rPr>
            </w:pPr>
            <w:r w:rsidRPr="00655522">
              <w:rPr>
                <w:rFonts w:eastAsia="SimSun"/>
                <w:sz w:val="24"/>
                <w:szCs w:val="24"/>
                <w:lang w:eastAsia="zh-CN"/>
              </w:rPr>
              <w:t>[</w:t>
            </w:r>
            <w:r w:rsidRPr="00655522">
              <w:rPr>
                <w:sz w:val="24"/>
                <w:szCs w:val="24"/>
                <w:lang w:eastAsia="zh-CN"/>
              </w:rPr>
              <w:t>3.3</w:t>
            </w:r>
            <w:r w:rsidRPr="00655522">
              <w:rPr>
                <w:rFonts w:eastAsia="SimSun"/>
                <w:sz w:val="24"/>
                <w:szCs w:val="24"/>
                <w:lang w:eastAsia="zh-CN"/>
              </w:rPr>
              <w:t>] - Бытовое обслуживание</w:t>
            </w:r>
          </w:p>
          <w:p w:rsidR="000D42EC" w:rsidRPr="00655522" w:rsidRDefault="000D42EC" w:rsidP="00390D38">
            <w:pPr>
              <w:keepLines w:val="0"/>
              <w:overflowPunct/>
              <w:autoSpaceDE/>
              <w:autoSpaceDN/>
              <w:adjustRightInd/>
              <w:spacing w:line="240" w:lineRule="auto"/>
              <w:ind w:firstLine="0"/>
              <w:jc w:val="left"/>
              <w:rPr>
                <w:rFonts w:eastAsia="SimSun"/>
                <w:sz w:val="24"/>
                <w:szCs w:val="24"/>
                <w:lang w:eastAsia="zh-CN"/>
              </w:rPr>
            </w:pPr>
          </w:p>
          <w:p w:rsidR="000D42EC" w:rsidRPr="00655522" w:rsidRDefault="000D42EC" w:rsidP="00390D38">
            <w:pPr>
              <w:keepLines w:val="0"/>
              <w:overflowPunct/>
              <w:autoSpaceDE/>
              <w:autoSpaceDN/>
              <w:adjustRightInd/>
              <w:spacing w:line="240" w:lineRule="auto"/>
              <w:ind w:firstLine="0"/>
              <w:jc w:val="left"/>
              <w:rPr>
                <w:rFonts w:eastAsia="SimSun"/>
                <w:sz w:val="24"/>
                <w:szCs w:val="24"/>
                <w:lang w:eastAsia="zh-CN"/>
              </w:rPr>
            </w:pPr>
          </w:p>
          <w:p w:rsidR="000D42EC" w:rsidRPr="00655522" w:rsidRDefault="000D42EC" w:rsidP="00390D38">
            <w:pPr>
              <w:keepLines w:val="0"/>
              <w:overflowPunct/>
              <w:autoSpaceDE/>
              <w:autoSpaceDN/>
              <w:adjustRightInd/>
              <w:spacing w:line="240" w:lineRule="auto"/>
              <w:ind w:firstLine="0"/>
              <w:jc w:val="left"/>
              <w:rPr>
                <w:rFonts w:eastAsia="SimSun"/>
                <w:sz w:val="24"/>
                <w:szCs w:val="24"/>
                <w:lang w:eastAsia="zh-CN"/>
              </w:rPr>
            </w:pPr>
          </w:p>
          <w:p w:rsidR="000D42EC" w:rsidRPr="00655522" w:rsidRDefault="000D42EC" w:rsidP="00390D38">
            <w:pPr>
              <w:keepLines w:val="0"/>
              <w:overflowPunct/>
              <w:autoSpaceDE/>
              <w:autoSpaceDN/>
              <w:adjustRightInd/>
              <w:spacing w:line="240" w:lineRule="auto"/>
              <w:ind w:firstLine="0"/>
              <w:jc w:val="left"/>
              <w:rPr>
                <w:rFonts w:eastAsia="SimSun"/>
                <w:sz w:val="24"/>
                <w:szCs w:val="24"/>
                <w:lang w:eastAsia="zh-CN"/>
              </w:rPr>
            </w:pPr>
          </w:p>
          <w:p w:rsidR="000D42EC" w:rsidRPr="00655522" w:rsidRDefault="000D42EC" w:rsidP="00390D38">
            <w:pPr>
              <w:keepLines w:val="0"/>
              <w:overflowPunct/>
              <w:autoSpaceDE/>
              <w:autoSpaceDN/>
              <w:adjustRightInd/>
              <w:spacing w:line="240" w:lineRule="auto"/>
              <w:ind w:firstLine="0"/>
              <w:jc w:val="left"/>
              <w:rPr>
                <w:rFonts w:eastAsia="SimSun"/>
                <w:sz w:val="24"/>
                <w:szCs w:val="24"/>
                <w:lang w:eastAsia="zh-CN"/>
              </w:rPr>
            </w:pPr>
          </w:p>
          <w:p w:rsidR="000D42EC" w:rsidRPr="00655522" w:rsidRDefault="000D42EC" w:rsidP="00390D38">
            <w:pPr>
              <w:keepLines w:val="0"/>
              <w:overflowPunct/>
              <w:autoSpaceDE/>
              <w:autoSpaceDN/>
              <w:adjustRightInd/>
              <w:spacing w:line="240" w:lineRule="auto"/>
              <w:ind w:firstLine="0"/>
              <w:jc w:val="left"/>
              <w:rPr>
                <w:rFonts w:eastAsia="SimSun"/>
                <w:sz w:val="24"/>
                <w:szCs w:val="24"/>
                <w:lang w:eastAsia="zh-CN"/>
              </w:rPr>
            </w:pPr>
          </w:p>
          <w:p w:rsidR="000D42EC" w:rsidRPr="00655522" w:rsidRDefault="000D42EC" w:rsidP="00390D38">
            <w:pPr>
              <w:keepLines w:val="0"/>
              <w:overflowPunct/>
              <w:autoSpaceDE/>
              <w:autoSpaceDN/>
              <w:adjustRightInd/>
              <w:spacing w:line="240" w:lineRule="auto"/>
              <w:ind w:firstLine="0"/>
              <w:jc w:val="left"/>
              <w:rPr>
                <w:rFonts w:eastAsia="SimSun"/>
                <w:sz w:val="24"/>
                <w:szCs w:val="24"/>
                <w:lang w:eastAsia="zh-CN"/>
              </w:rPr>
            </w:pPr>
          </w:p>
          <w:p w:rsidR="000D42EC" w:rsidRPr="00655522" w:rsidRDefault="000D42EC" w:rsidP="00390D38">
            <w:pPr>
              <w:keepLines w:val="0"/>
              <w:overflowPunct/>
              <w:autoSpaceDE/>
              <w:autoSpaceDN/>
              <w:adjustRightInd/>
              <w:spacing w:line="240" w:lineRule="auto"/>
              <w:ind w:firstLine="0"/>
              <w:jc w:val="left"/>
              <w:rPr>
                <w:rFonts w:eastAsia="SimSun"/>
                <w:sz w:val="24"/>
                <w:szCs w:val="24"/>
                <w:lang w:eastAsia="zh-CN"/>
              </w:rPr>
            </w:pPr>
          </w:p>
          <w:p w:rsidR="000D42EC" w:rsidRPr="00655522" w:rsidRDefault="000D42EC" w:rsidP="00390D38">
            <w:pPr>
              <w:keepLines w:val="0"/>
              <w:overflowPunct/>
              <w:autoSpaceDE/>
              <w:autoSpaceDN/>
              <w:adjustRightInd/>
              <w:spacing w:line="240" w:lineRule="auto"/>
              <w:ind w:firstLine="0"/>
              <w:jc w:val="left"/>
              <w:rPr>
                <w:rFonts w:eastAsia="SimSun"/>
                <w:sz w:val="24"/>
                <w:szCs w:val="24"/>
                <w:lang w:eastAsia="zh-CN"/>
              </w:rPr>
            </w:pPr>
          </w:p>
          <w:p w:rsidR="000D42EC" w:rsidRPr="00655522" w:rsidRDefault="000D42EC" w:rsidP="00390D38">
            <w:pPr>
              <w:keepLines w:val="0"/>
              <w:overflowPunct/>
              <w:autoSpaceDE/>
              <w:autoSpaceDN/>
              <w:adjustRightInd/>
              <w:spacing w:line="240" w:lineRule="auto"/>
              <w:ind w:firstLine="0"/>
              <w:jc w:val="left"/>
              <w:rPr>
                <w:rFonts w:eastAsia="SimSun"/>
                <w:sz w:val="24"/>
                <w:szCs w:val="24"/>
                <w:lang w:eastAsia="zh-CN"/>
              </w:rPr>
            </w:pPr>
          </w:p>
          <w:p w:rsidR="000D42EC" w:rsidRPr="00655522" w:rsidRDefault="000D42EC" w:rsidP="00390D38">
            <w:pPr>
              <w:keepLines w:val="0"/>
              <w:overflowPunct/>
              <w:autoSpaceDE/>
              <w:autoSpaceDN/>
              <w:adjustRightInd/>
              <w:spacing w:line="240" w:lineRule="auto"/>
              <w:ind w:firstLine="0"/>
              <w:jc w:val="left"/>
              <w:rPr>
                <w:rFonts w:eastAsia="SimSun"/>
                <w:sz w:val="24"/>
                <w:szCs w:val="24"/>
                <w:lang w:eastAsia="zh-CN"/>
              </w:rPr>
            </w:pPr>
          </w:p>
          <w:p w:rsidR="000D42EC" w:rsidRPr="00655522" w:rsidRDefault="000D42EC" w:rsidP="00390D38">
            <w:pPr>
              <w:keepLines w:val="0"/>
              <w:overflowPunct/>
              <w:autoSpaceDE/>
              <w:autoSpaceDN/>
              <w:adjustRightInd/>
              <w:spacing w:line="240" w:lineRule="auto"/>
              <w:ind w:firstLine="0"/>
              <w:jc w:val="left"/>
              <w:rPr>
                <w:rFonts w:eastAsia="SimSun"/>
                <w:sz w:val="24"/>
                <w:szCs w:val="24"/>
                <w:lang w:eastAsia="zh-CN"/>
              </w:rPr>
            </w:pPr>
          </w:p>
          <w:p w:rsidR="000D42EC" w:rsidRPr="00655522" w:rsidRDefault="000D42EC" w:rsidP="00390D38">
            <w:pPr>
              <w:keepLines w:val="0"/>
              <w:overflowPunct/>
              <w:autoSpaceDE/>
              <w:autoSpaceDN/>
              <w:adjustRightInd/>
              <w:spacing w:line="240" w:lineRule="auto"/>
              <w:ind w:firstLine="0"/>
              <w:jc w:val="left"/>
              <w:rPr>
                <w:rFonts w:eastAsia="SimSun"/>
                <w:sz w:val="24"/>
                <w:szCs w:val="24"/>
                <w:lang w:eastAsia="zh-CN"/>
              </w:rPr>
            </w:pPr>
          </w:p>
          <w:p w:rsidR="000D42EC" w:rsidRPr="00655522" w:rsidRDefault="000D42EC" w:rsidP="00390D38">
            <w:pPr>
              <w:keepLines w:val="0"/>
              <w:overflowPunct/>
              <w:autoSpaceDE/>
              <w:autoSpaceDN/>
              <w:adjustRightInd/>
              <w:spacing w:line="240" w:lineRule="auto"/>
              <w:ind w:firstLine="0"/>
              <w:jc w:val="left"/>
              <w:rPr>
                <w:rFonts w:eastAsia="SimSun"/>
                <w:sz w:val="24"/>
                <w:szCs w:val="24"/>
                <w:lang w:eastAsia="zh-CN"/>
              </w:rPr>
            </w:pPr>
          </w:p>
          <w:p w:rsidR="000D42EC" w:rsidRPr="00655522" w:rsidRDefault="000D42EC" w:rsidP="00390D38">
            <w:pPr>
              <w:keepLines w:val="0"/>
              <w:overflowPunct/>
              <w:autoSpaceDE/>
              <w:autoSpaceDN/>
              <w:adjustRightInd/>
              <w:spacing w:line="240" w:lineRule="auto"/>
              <w:ind w:firstLine="0"/>
              <w:jc w:val="left"/>
              <w:rPr>
                <w:rFonts w:eastAsia="SimSun"/>
                <w:sz w:val="24"/>
                <w:szCs w:val="24"/>
                <w:lang w:eastAsia="zh-CN"/>
              </w:rPr>
            </w:pPr>
          </w:p>
          <w:p w:rsidR="000D42EC" w:rsidRPr="00655522" w:rsidRDefault="000D42EC" w:rsidP="00390D38">
            <w:pPr>
              <w:spacing w:line="240" w:lineRule="auto"/>
              <w:jc w:val="left"/>
              <w:rPr>
                <w:rFonts w:eastAsia="SimSun"/>
                <w:sz w:val="24"/>
                <w:szCs w:val="24"/>
                <w:lang w:eastAsia="zh-CN"/>
              </w:rPr>
            </w:pPr>
          </w:p>
        </w:tc>
        <w:tc>
          <w:tcPr>
            <w:tcW w:w="3249" w:type="dxa"/>
          </w:tcPr>
          <w:p w:rsidR="000D42EC" w:rsidRPr="00655522" w:rsidRDefault="000D42EC" w:rsidP="00390D38">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Производственные помещения (категорий</w:t>
            </w:r>
            <w:proofErr w:type="gramStart"/>
            <w:r w:rsidRPr="00655522">
              <w:rPr>
                <w:rFonts w:eastAsia="SimSun"/>
                <w:sz w:val="24"/>
                <w:szCs w:val="24"/>
                <w:lang w:eastAsia="zh-CN"/>
              </w:rPr>
              <w:t xml:space="preserve"> В</w:t>
            </w:r>
            <w:proofErr w:type="gramEnd"/>
            <w:r w:rsidRPr="00655522">
              <w:rPr>
                <w:rFonts w:eastAsia="SimSun"/>
                <w:sz w:val="24"/>
                <w:szCs w:val="24"/>
                <w:lang w:eastAsia="zh-CN"/>
              </w:rPr>
              <w:t xml:space="preserve"> и Д для труда инвалидов и людей старшего возраста, в их числе: пункты выдачи работы на дом, мастерские для сборочных и декоративных работ); </w:t>
            </w:r>
          </w:p>
          <w:p w:rsidR="000D42EC" w:rsidRPr="00655522" w:rsidRDefault="000D42EC" w:rsidP="00390D38">
            <w:pPr>
              <w:keepLines w:val="0"/>
              <w:widowControl w:val="0"/>
              <w:overflowPunct/>
              <w:autoSpaceDE/>
              <w:autoSpaceDN/>
              <w:adjustRightInd/>
              <w:spacing w:line="240" w:lineRule="auto"/>
              <w:ind w:firstLine="426"/>
              <w:rPr>
                <w:sz w:val="24"/>
                <w:szCs w:val="24"/>
              </w:rPr>
            </w:pPr>
            <w:r w:rsidRPr="00655522">
              <w:rPr>
                <w:sz w:val="24"/>
                <w:szCs w:val="24"/>
              </w:rPr>
              <w:t xml:space="preserve">приемные пункты прачечных и химчисток; </w:t>
            </w:r>
          </w:p>
          <w:p w:rsidR="000D42EC" w:rsidRPr="00655522" w:rsidRDefault="000D42EC" w:rsidP="00390D38">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 xml:space="preserve">пошивочные ателье; </w:t>
            </w:r>
          </w:p>
          <w:p w:rsidR="000D42EC" w:rsidRPr="00655522" w:rsidRDefault="000D42EC" w:rsidP="00390D38">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ремонтные мастерские бытовой техники;</w:t>
            </w:r>
          </w:p>
          <w:p w:rsidR="000D42EC" w:rsidRPr="00655522" w:rsidRDefault="000D42EC" w:rsidP="00390D38">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 xml:space="preserve"> мастерские по пошиву и ремонту обуви;</w:t>
            </w:r>
          </w:p>
          <w:p w:rsidR="000D42EC" w:rsidRPr="00655522" w:rsidRDefault="000D42EC" w:rsidP="00390D38">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 xml:space="preserve"> мастерские по ремонту часов;</w:t>
            </w:r>
          </w:p>
          <w:p w:rsidR="000D42EC" w:rsidRPr="00655522" w:rsidRDefault="000D42EC" w:rsidP="00390D38">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 xml:space="preserve"> парикмахерские; </w:t>
            </w:r>
          </w:p>
          <w:p w:rsidR="000D42EC" w:rsidRPr="00655522" w:rsidRDefault="000D42EC" w:rsidP="00390D38">
            <w:pPr>
              <w:spacing w:line="240" w:lineRule="auto"/>
              <w:ind w:firstLine="426"/>
              <w:jc w:val="left"/>
              <w:rPr>
                <w:rFonts w:eastAsia="SimSun"/>
                <w:sz w:val="24"/>
                <w:szCs w:val="24"/>
                <w:lang w:eastAsia="zh-CN"/>
              </w:rPr>
            </w:pPr>
            <w:r w:rsidRPr="00655522">
              <w:rPr>
                <w:rFonts w:eastAsia="SimSun"/>
                <w:sz w:val="24"/>
                <w:szCs w:val="24"/>
                <w:lang w:eastAsia="zh-CN"/>
              </w:rPr>
              <w:t>бани, сауны;</w:t>
            </w:r>
          </w:p>
        </w:tc>
        <w:tc>
          <w:tcPr>
            <w:tcW w:w="3839" w:type="dxa"/>
            <w:gridSpan w:val="2"/>
            <w:vMerge/>
          </w:tcPr>
          <w:p w:rsidR="000D42EC" w:rsidRPr="00655522" w:rsidRDefault="000D42EC" w:rsidP="00390D38">
            <w:pPr>
              <w:keepLines w:val="0"/>
              <w:tabs>
                <w:tab w:val="left" w:pos="1134"/>
              </w:tabs>
              <w:overflowPunct/>
              <w:autoSpaceDE/>
              <w:autoSpaceDN/>
              <w:adjustRightInd/>
              <w:spacing w:line="240" w:lineRule="auto"/>
              <w:ind w:firstLine="426"/>
              <w:jc w:val="left"/>
              <w:rPr>
                <w:rFonts w:eastAsia="SimSun"/>
                <w:sz w:val="24"/>
                <w:szCs w:val="24"/>
                <w:lang w:eastAsia="zh-CN"/>
              </w:rPr>
            </w:pPr>
          </w:p>
        </w:tc>
      </w:tr>
      <w:tr w:rsidR="00655522" w:rsidRPr="00655522" w:rsidTr="00390D38">
        <w:trPr>
          <w:trHeight w:val="20"/>
        </w:trPr>
        <w:tc>
          <w:tcPr>
            <w:tcW w:w="2518" w:type="dxa"/>
          </w:tcPr>
          <w:p w:rsidR="000D42EC" w:rsidRPr="00655522" w:rsidRDefault="000D42EC" w:rsidP="00390D38">
            <w:pPr>
              <w:keepLines w:val="0"/>
              <w:overflowPunct/>
              <w:autoSpaceDE/>
              <w:autoSpaceDN/>
              <w:adjustRightInd/>
              <w:spacing w:line="240" w:lineRule="auto"/>
              <w:ind w:firstLine="0"/>
              <w:jc w:val="left"/>
              <w:rPr>
                <w:rFonts w:eastAsia="SimSun"/>
                <w:sz w:val="24"/>
                <w:szCs w:val="24"/>
                <w:lang w:eastAsia="zh-CN"/>
              </w:rPr>
            </w:pPr>
            <w:r w:rsidRPr="00655522">
              <w:rPr>
                <w:rFonts w:eastAsia="SimSun"/>
                <w:sz w:val="24"/>
                <w:szCs w:val="24"/>
                <w:lang w:eastAsia="zh-CN"/>
              </w:rPr>
              <w:t>[3.4.1] - Амбулаторно-поликлиническое обслуживание</w:t>
            </w:r>
          </w:p>
        </w:tc>
        <w:tc>
          <w:tcPr>
            <w:tcW w:w="3249" w:type="dxa"/>
          </w:tcPr>
          <w:p w:rsidR="000D42EC" w:rsidRPr="00655522" w:rsidRDefault="000D42EC" w:rsidP="00390D38">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 xml:space="preserve">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 </w:t>
            </w:r>
          </w:p>
        </w:tc>
        <w:tc>
          <w:tcPr>
            <w:tcW w:w="3839" w:type="dxa"/>
            <w:gridSpan w:val="2"/>
            <w:vMerge/>
          </w:tcPr>
          <w:p w:rsidR="000D42EC" w:rsidRPr="00655522" w:rsidRDefault="000D42EC" w:rsidP="00390D38">
            <w:pPr>
              <w:keepLines w:val="0"/>
              <w:tabs>
                <w:tab w:val="left" w:pos="1134"/>
              </w:tabs>
              <w:overflowPunct/>
              <w:autoSpaceDE/>
              <w:autoSpaceDN/>
              <w:adjustRightInd/>
              <w:spacing w:line="240" w:lineRule="auto"/>
              <w:ind w:firstLine="426"/>
              <w:jc w:val="left"/>
              <w:rPr>
                <w:rFonts w:eastAsia="SimSun"/>
                <w:sz w:val="24"/>
                <w:szCs w:val="24"/>
                <w:lang w:eastAsia="zh-CN"/>
              </w:rPr>
            </w:pPr>
          </w:p>
        </w:tc>
      </w:tr>
      <w:tr w:rsidR="00655522" w:rsidRPr="00655522" w:rsidTr="00390D38">
        <w:trPr>
          <w:trHeight w:val="20"/>
        </w:trPr>
        <w:tc>
          <w:tcPr>
            <w:tcW w:w="2518" w:type="dxa"/>
          </w:tcPr>
          <w:p w:rsidR="000D42EC" w:rsidRPr="00655522" w:rsidRDefault="000D42EC" w:rsidP="00390D38">
            <w:pPr>
              <w:keepLines w:val="0"/>
              <w:overflowPunct/>
              <w:autoSpaceDE/>
              <w:autoSpaceDN/>
              <w:adjustRightInd/>
              <w:spacing w:line="240" w:lineRule="auto"/>
              <w:ind w:firstLine="0"/>
              <w:jc w:val="left"/>
              <w:rPr>
                <w:rFonts w:eastAsia="SimSun"/>
                <w:sz w:val="24"/>
                <w:szCs w:val="24"/>
                <w:lang w:eastAsia="zh-CN"/>
              </w:rPr>
            </w:pPr>
            <w:r w:rsidRPr="00655522">
              <w:rPr>
                <w:rFonts w:eastAsia="SimSun"/>
                <w:sz w:val="24"/>
                <w:szCs w:val="24"/>
                <w:lang w:eastAsia="zh-CN"/>
              </w:rPr>
              <w:t>[</w:t>
            </w:r>
            <w:r w:rsidRPr="00655522">
              <w:rPr>
                <w:sz w:val="24"/>
                <w:szCs w:val="24"/>
                <w:lang w:eastAsia="zh-CN"/>
              </w:rPr>
              <w:t>4.4</w:t>
            </w:r>
            <w:r w:rsidRPr="00655522">
              <w:rPr>
                <w:rFonts w:eastAsia="SimSun"/>
                <w:sz w:val="24"/>
                <w:szCs w:val="24"/>
                <w:lang w:eastAsia="zh-CN"/>
              </w:rPr>
              <w:t>] - Магазины</w:t>
            </w:r>
          </w:p>
        </w:tc>
        <w:tc>
          <w:tcPr>
            <w:tcW w:w="3249" w:type="dxa"/>
          </w:tcPr>
          <w:p w:rsidR="000D42EC" w:rsidRPr="00655522" w:rsidRDefault="000D42EC" w:rsidP="00390D38">
            <w:pPr>
              <w:spacing w:line="240" w:lineRule="auto"/>
              <w:ind w:firstLine="426"/>
              <w:jc w:val="left"/>
              <w:rPr>
                <w:rFonts w:eastAsia="SimSun"/>
                <w:sz w:val="24"/>
                <w:szCs w:val="24"/>
                <w:lang w:eastAsia="zh-CN"/>
              </w:rPr>
            </w:pPr>
            <w:r w:rsidRPr="00655522">
              <w:rPr>
                <w:rFonts w:eastAsia="SimSun"/>
                <w:sz w:val="24"/>
                <w:szCs w:val="24"/>
                <w:lang w:eastAsia="zh-CN"/>
              </w:rPr>
              <w:t xml:space="preserve">Магазины </w:t>
            </w:r>
            <w:r w:rsidRPr="00655522">
              <w:rPr>
                <w:rFonts w:eastAsia="SimSun"/>
                <w:sz w:val="24"/>
                <w:szCs w:val="24"/>
                <w:lang w:eastAsia="zh-CN"/>
              </w:rPr>
              <w:lastRenderedPageBreak/>
              <w:t>продовольственных, непродовольственных и смешанных товаров;</w:t>
            </w:r>
          </w:p>
          <w:p w:rsidR="000D42EC" w:rsidRPr="00655522" w:rsidRDefault="000D42EC" w:rsidP="00390D38">
            <w:pPr>
              <w:spacing w:line="240" w:lineRule="auto"/>
              <w:ind w:firstLine="426"/>
              <w:jc w:val="left"/>
              <w:rPr>
                <w:rFonts w:eastAsia="SimSun"/>
                <w:sz w:val="24"/>
                <w:szCs w:val="24"/>
                <w:lang w:eastAsia="zh-CN"/>
              </w:rPr>
            </w:pPr>
            <w:r w:rsidRPr="00655522">
              <w:rPr>
                <w:rFonts w:eastAsia="SimSun"/>
                <w:sz w:val="24"/>
                <w:szCs w:val="24"/>
                <w:lang w:eastAsia="zh-CN"/>
              </w:rPr>
              <w:t xml:space="preserve"> аптеки; </w:t>
            </w:r>
            <w:proofErr w:type="spellStart"/>
            <w:r w:rsidRPr="00655522">
              <w:rPr>
                <w:rFonts w:eastAsia="SimSun"/>
                <w:sz w:val="24"/>
                <w:szCs w:val="24"/>
                <w:lang w:eastAsia="zh-CN"/>
              </w:rPr>
              <w:t>ветаптеки</w:t>
            </w:r>
            <w:proofErr w:type="spellEnd"/>
            <w:r w:rsidRPr="00655522">
              <w:rPr>
                <w:rFonts w:eastAsia="SimSun"/>
                <w:sz w:val="24"/>
                <w:szCs w:val="24"/>
                <w:lang w:eastAsia="zh-CN"/>
              </w:rPr>
              <w:t xml:space="preserve">; </w:t>
            </w:r>
          </w:p>
        </w:tc>
        <w:tc>
          <w:tcPr>
            <w:tcW w:w="3839" w:type="dxa"/>
            <w:gridSpan w:val="2"/>
            <w:vMerge/>
          </w:tcPr>
          <w:p w:rsidR="000D42EC" w:rsidRPr="00655522" w:rsidRDefault="000D42EC" w:rsidP="00390D38">
            <w:pPr>
              <w:keepLines w:val="0"/>
              <w:tabs>
                <w:tab w:val="left" w:pos="1134"/>
              </w:tabs>
              <w:overflowPunct/>
              <w:autoSpaceDE/>
              <w:autoSpaceDN/>
              <w:adjustRightInd/>
              <w:spacing w:line="240" w:lineRule="auto"/>
              <w:ind w:firstLine="426"/>
              <w:jc w:val="left"/>
              <w:rPr>
                <w:rFonts w:eastAsia="SimSun"/>
                <w:sz w:val="24"/>
                <w:szCs w:val="24"/>
                <w:lang w:eastAsia="zh-CN"/>
              </w:rPr>
            </w:pPr>
          </w:p>
        </w:tc>
      </w:tr>
      <w:tr w:rsidR="00655522" w:rsidRPr="00655522" w:rsidTr="00390D38">
        <w:trPr>
          <w:trHeight w:val="20"/>
        </w:trPr>
        <w:tc>
          <w:tcPr>
            <w:tcW w:w="2518" w:type="dxa"/>
          </w:tcPr>
          <w:p w:rsidR="000D42EC" w:rsidRPr="00655522" w:rsidRDefault="000D42EC" w:rsidP="00390D38">
            <w:pPr>
              <w:keepLines w:val="0"/>
              <w:overflowPunct/>
              <w:autoSpaceDE/>
              <w:autoSpaceDN/>
              <w:adjustRightInd/>
              <w:spacing w:line="240" w:lineRule="auto"/>
              <w:ind w:firstLine="0"/>
              <w:jc w:val="left"/>
              <w:rPr>
                <w:rFonts w:eastAsia="SimSun"/>
                <w:sz w:val="24"/>
                <w:szCs w:val="24"/>
                <w:lang w:eastAsia="zh-CN"/>
              </w:rPr>
            </w:pPr>
            <w:r w:rsidRPr="00655522">
              <w:rPr>
                <w:rFonts w:eastAsia="SimSun"/>
                <w:sz w:val="24"/>
                <w:szCs w:val="24"/>
                <w:lang w:eastAsia="zh-CN"/>
              </w:rPr>
              <w:lastRenderedPageBreak/>
              <w:t>[</w:t>
            </w:r>
            <w:r w:rsidRPr="00655522">
              <w:rPr>
                <w:sz w:val="24"/>
                <w:szCs w:val="24"/>
                <w:lang w:eastAsia="zh-CN"/>
              </w:rPr>
              <w:t>5.1</w:t>
            </w:r>
            <w:r w:rsidRPr="00655522">
              <w:rPr>
                <w:rFonts w:eastAsia="SimSun"/>
                <w:sz w:val="24"/>
                <w:szCs w:val="24"/>
                <w:lang w:eastAsia="zh-CN"/>
              </w:rPr>
              <w:t>] - Спорт</w:t>
            </w:r>
          </w:p>
          <w:p w:rsidR="000D42EC" w:rsidRPr="00655522" w:rsidRDefault="000D42EC" w:rsidP="00390D38">
            <w:pPr>
              <w:keepLines w:val="0"/>
              <w:overflowPunct/>
              <w:autoSpaceDE/>
              <w:autoSpaceDN/>
              <w:adjustRightInd/>
              <w:spacing w:line="240" w:lineRule="auto"/>
              <w:ind w:firstLine="0"/>
              <w:jc w:val="left"/>
              <w:rPr>
                <w:rFonts w:eastAsia="SimSun"/>
                <w:sz w:val="24"/>
                <w:szCs w:val="24"/>
                <w:lang w:eastAsia="zh-CN"/>
              </w:rPr>
            </w:pPr>
          </w:p>
          <w:p w:rsidR="000D42EC" w:rsidRPr="00655522" w:rsidRDefault="000D42EC" w:rsidP="00390D38">
            <w:pPr>
              <w:spacing w:line="240" w:lineRule="auto"/>
              <w:jc w:val="left"/>
              <w:rPr>
                <w:rFonts w:eastAsia="SimSun"/>
                <w:sz w:val="24"/>
                <w:szCs w:val="24"/>
                <w:lang w:eastAsia="zh-CN"/>
              </w:rPr>
            </w:pPr>
          </w:p>
        </w:tc>
        <w:tc>
          <w:tcPr>
            <w:tcW w:w="3249" w:type="dxa"/>
          </w:tcPr>
          <w:p w:rsidR="000D42EC" w:rsidRPr="00655522" w:rsidRDefault="000D42EC" w:rsidP="00390D38">
            <w:pPr>
              <w:spacing w:line="240" w:lineRule="auto"/>
              <w:ind w:firstLine="426"/>
              <w:jc w:val="left"/>
              <w:rPr>
                <w:rFonts w:eastAsia="SimSun"/>
                <w:sz w:val="24"/>
                <w:szCs w:val="24"/>
                <w:lang w:eastAsia="zh-CN"/>
              </w:rPr>
            </w:pPr>
            <w:r w:rsidRPr="00655522">
              <w:rPr>
                <w:rFonts w:eastAsia="SimSun"/>
                <w:sz w:val="24"/>
                <w:szCs w:val="24"/>
                <w:lang w:eastAsia="zh-CN"/>
              </w:rPr>
              <w:t xml:space="preserve">Здания физкультурно-оздоровительных клубов и </w:t>
            </w:r>
            <w:proofErr w:type="gramStart"/>
            <w:r w:rsidRPr="00655522">
              <w:rPr>
                <w:rFonts w:eastAsia="SimSun"/>
                <w:sz w:val="24"/>
                <w:szCs w:val="24"/>
                <w:lang w:eastAsia="zh-CN"/>
              </w:rPr>
              <w:t>фитнес-центров</w:t>
            </w:r>
            <w:proofErr w:type="gramEnd"/>
            <w:r w:rsidRPr="00655522">
              <w:rPr>
                <w:rFonts w:eastAsia="SimSun"/>
                <w:sz w:val="24"/>
                <w:szCs w:val="24"/>
                <w:lang w:eastAsia="zh-CN"/>
              </w:rPr>
              <w:t xml:space="preserve">; </w:t>
            </w:r>
          </w:p>
          <w:p w:rsidR="000D42EC" w:rsidRPr="00655522" w:rsidRDefault="000D42EC" w:rsidP="00390D38">
            <w:pPr>
              <w:spacing w:line="240" w:lineRule="auto"/>
              <w:ind w:firstLine="426"/>
              <w:jc w:val="left"/>
              <w:rPr>
                <w:rFonts w:eastAsia="SimSun"/>
                <w:sz w:val="24"/>
                <w:szCs w:val="24"/>
                <w:lang w:eastAsia="zh-CN"/>
              </w:rPr>
            </w:pPr>
            <w:r w:rsidRPr="00655522">
              <w:rPr>
                <w:rFonts w:eastAsia="SimSun"/>
                <w:sz w:val="24"/>
                <w:szCs w:val="24"/>
                <w:lang w:eastAsia="zh-CN"/>
              </w:rPr>
              <w:t xml:space="preserve">бассейны; </w:t>
            </w:r>
          </w:p>
          <w:p w:rsidR="000D42EC" w:rsidRPr="00655522" w:rsidRDefault="000D42EC" w:rsidP="00390D38">
            <w:pPr>
              <w:spacing w:line="240" w:lineRule="auto"/>
              <w:ind w:firstLine="426"/>
              <w:jc w:val="left"/>
              <w:rPr>
                <w:sz w:val="24"/>
                <w:szCs w:val="24"/>
              </w:rPr>
            </w:pPr>
            <w:r w:rsidRPr="00655522">
              <w:rPr>
                <w:sz w:val="24"/>
                <w:szCs w:val="24"/>
              </w:rPr>
              <w:t>площадки для занятия спортом и физкультурой (беговые дорожки, спортивные сооружения, теннисные корты, поля для спортивной игры, автодромы, мотодромы, трамплины, трассы и спортивные стрельбища);</w:t>
            </w:r>
          </w:p>
          <w:p w:rsidR="000D42EC" w:rsidRPr="00655522" w:rsidRDefault="000D42EC" w:rsidP="00390D38">
            <w:pPr>
              <w:spacing w:line="240" w:lineRule="auto"/>
              <w:ind w:firstLine="426"/>
              <w:jc w:val="left"/>
              <w:rPr>
                <w:rFonts w:eastAsia="SimSun"/>
                <w:sz w:val="24"/>
                <w:szCs w:val="24"/>
                <w:lang w:eastAsia="zh-CN"/>
              </w:rPr>
            </w:pPr>
            <w:r w:rsidRPr="00655522">
              <w:rPr>
                <w:sz w:val="24"/>
                <w:szCs w:val="24"/>
              </w:rPr>
              <w:t xml:space="preserve"> детские площадки; площадки для отдыха</w:t>
            </w:r>
          </w:p>
        </w:tc>
        <w:tc>
          <w:tcPr>
            <w:tcW w:w="3839" w:type="dxa"/>
            <w:gridSpan w:val="2"/>
            <w:vMerge/>
          </w:tcPr>
          <w:p w:rsidR="000D42EC" w:rsidRPr="00655522" w:rsidRDefault="000D42EC" w:rsidP="00390D38">
            <w:pPr>
              <w:keepLines w:val="0"/>
              <w:tabs>
                <w:tab w:val="left" w:pos="1134"/>
              </w:tabs>
              <w:overflowPunct/>
              <w:autoSpaceDE/>
              <w:autoSpaceDN/>
              <w:adjustRightInd/>
              <w:spacing w:line="240" w:lineRule="auto"/>
              <w:ind w:firstLine="426"/>
              <w:jc w:val="left"/>
              <w:rPr>
                <w:rFonts w:eastAsia="SimSun"/>
                <w:sz w:val="24"/>
                <w:szCs w:val="24"/>
                <w:lang w:eastAsia="zh-CN"/>
              </w:rPr>
            </w:pPr>
          </w:p>
        </w:tc>
      </w:tr>
      <w:tr w:rsidR="00655522" w:rsidRPr="00655522" w:rsidTr="00390D38">
        <w:trPr>
          <w:trHeight w:val="20"/>
        </w:trPr>
        <w:tc>
          <w:tcPr>
            <w:tcW w:w="2518" w:type="dxa"/>
            <w:vAlign w:val="center"/>
          </w:tcPr>
          <w:p w:rsidR="000D42EC" w:rsidRPr="00655522" w:rsidRDefault="000D42EC" w:rsidP="00390D38">
            <w:pPr>
              <w:keepLines w:val="0"/>
              <w:tabs>
                <w:tab w:val="left" w:pos="2520"/>
              </w:tabs>
              <w:overflowPunct/>
              <w:autoSpaceDE/>
              <w:autoSpaceDN/>
              <w:adjustRightInd/>
              <w:spacing w:line="240" w:lineRule="auto"/>
              <w:ind w:firstLine="0"/>
              <w:rPr>
                <w:rFonts w:eastAsia="SimSun"/>
                <w:sz w:val="24"/>
                <w:szCs w:val="24"/>
                <w:lang w:eastAsia="zh-CN"/>
              </w:rPr>
            </w:pPr>
            <w:r w:rsidRPr="00655522">
              <w:rPr>
                <w:rFonts w:eastAsia="SimSun"/>
                <w:sz w:val="24"/>
                <w:szCs w:val="24"/>
                <w:lang w:eastAsia="zh-CN"/>
              </w:rPr>
              <w:t>[</w:t>
            </w:r>
            <w:r w:rsidRPr="00655522">
              <w:rPr>
                <w:sz w:val="24"/>
                <w:szCs w:val="24"/>
                <w:lang w:eastAsia="zh-CN"/>
              </w:rPr>
              <w:t>2.7.1</w:t>
            </w:r>
            <w:r w:rsidRPr="00655522">
              <w:rPr>
                <w:rFonts w:eastAsia="SimSun"/>
                <w:sz w:val="24"/>
                <w:szCs w:val="24"/>
                <w:lang w:eastAsia="zh-CN"/>
              </w:rPr>
              <w:t>] - Объекты гаражного назначения</w:t>
            </w:r>
          </w:p>
        </w:tc>
        <w:tc>
          <w:tcPr>
            <w:tcW w:w="3249" w:type="dxa"/>
            <w:vMerge w:val="restart"/>
          </w:tcPr>
          <w:p w:rsidR="000D42EC" w:rsidRPr="00655522" w:rsidRDefault="000D42EC" w:rsidP="00390D38">
            <w:pPr>
              <w:keepLines w:val="0"/>
              <w:tabs>
                <w:tab w:val="left" w:pos="2520"/>
              </w:tabs>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Автостоянки боксового типа для постоянного хранения автомобилей и других транспортных средств.</w:t>
            </w:r>
          </w:p>
          <w:p w:rsidR="000D42EC" w:rsidRPr="00655522" w:rsidRDefault="000D42EC" w:rsidP="00390D38">
            <w:pPr>
              <w:keepLines w:val="0"/>
              <w:tabs>
                <w:tab w:val="left" w:pos="2520"/>
              </w:tabs>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Гаражи.</w:t>
            </w:r>
          </w:p>
          <w:p w:rsidR="000D42EC" w:rsidRPr="00655522" w:rsidRDefault="000D42EC" w:rsidP="00390D38">
            <w:pPr>
              <w:keepLines w:val="0"/>
              <w:tabs>
                <w:tab w:val="left" w:pos="2520"/>
              </w:tabs>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Стоянки для автомобилей надземного открытого и закрытого типов; гаражно-строительные кооперативы; подземные автостоянки; автостоянки с пандусами (рампами) и механизированные автостоянки.</w:t>
            </w:r>
          </w:p>
        </w:tc>
        <w:tc>
          <w:tcPr>
            <w:tcW w:w="3839" w:type="dxa"/>
            <w:gridSpan w:val="2"/>
            <w:vMerge w:val="restart"/>
          </w:tcPr>
          <w:p w:rsidR="000D42EC" w:rsidRPr="00655522" w:rsidRDefault="000D42EC" w:rsidP="00390D38">
            <w:pPr>
              <w:keepLines w:val="0"/>
              <w:tabs>
                <w:tab w:val="left" w:pos="1134"/>
              </w:tabs>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минимальная/максимальная площадь земельных участков – 18/1000 кв. м;</w:t>
            </w:r>
          </w:p>
          <w:p w:rsidR="000D42EC" w:rsidRPr="00655522" w:rsidRDefault="000D42EC" w:rsidP="0033554D">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максимальное количество надземных этажей зданий – 2 этажа;</w:t>
            </w:r>
          </w:p>
          <w:p w:rsidR="000D42EC" w:rsidRPr="00655522" w:rsidRDefault="000D42EC" w:rsidP="00390D38">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максимальная высота зданий, строений, сооружений от уровня земли - 5 м;</w:t>
            </w:r>
          </w:p>
          <w:p w:rsidR="000D42EC" w:rsidRPr="00655522" w:rsidRDefault="000D42EC" w:rsidP="00390D38">
            <w:pPr>
              <w:keepLines w:val="0"/>
              <w:tabs>
                <w:tab w:val="left" w:pos="2520"/>
              </w:tabs>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максимальный процент застройки в границах земельного участка – 80%;</w:t>
            </w:r>
          </w:p>
          <w:p w:rsidR="000D42EC" w:rsidRPr="00655522" w:rsidRDefault="000D42EC" w:rsidP="00390D38">
            <w:pPr>
              <w:keepLines w:val="0"/>
              <w:tabs>
                <w:tab w:val="left" w:pos="1134"/>
              </w:tabs>
              <w:overflowPunct/>
              <w:autoSpaceDE/>
              <w:autoSpaceDN/>
              <w:adjustRightInd/>
              <w:spacing w:line="240" w:lineRule="auto"/>
              <w:ind w:firstLine="426"/>
              <w:jc w:val="left"/>
              <w:rPr>
                <w:rFonts w:eastAsia="SimSun"/>
                <w:sz w:val="24"/>
                <w:szCs w:val="24"/>
                <w:lang w:eastAsia="zh-CN"/>
              </w:rPr>
            </w:pPr>
          </w:p>
        </w:tc>
      </w:tr>
      <w:tr w:rsidR="00655522" w:rsidRPr="00655522" w:rsidTr="00390D38">
        <w:trPr>
          <w:trHeight w:val="20"/>
        </w:trPr>
        <w:tc>
          <w:tcPr>
            <w:tcW w:w="2518" w:type="dxa"/>
            <w:vAlign w:val="center"/>
          </w:tcPr>
          <w:p w:rsidR="000D42EC" w:rsidRPr="00655522" w:rsidRDefault="000D42EC" w:rsidP="00390D38">
            <w:pPr>
              <w:tabs>
                <w:tab w:val="left" w:pos="2520"/>
              </w:tabs>
              <w:spacing w:line="240" w:lineRule="auto"/>
              <w:ind w:firstLine="0"/>
              <w:rPr>
                <w:rFonts w:eastAsia="SimSun"/>
                <w:sz w:val="24"/>
                <w:szCs w:val="24"/>
                <w:lang w:eastAsia="zh-CN"/>
              </w:rPr>
            </w:pPr>
            <w:r w:rsidRPr="00655522">
              <w:rPr>
                <w:rFonts w:eastAsia="SimSun"/>
                <w:sz w:val="24"/>
                <w:szCs w:val="24"/>
                <w:lang w:eastAsia="zh-CN"/>
              </w:rPr>
              <w:t>[</w:t>
            </w:r>
            <w:r w:rsidRPr="00655522">
              <w:rPr>
                <w:sz w:val="24"/>
                <w:szCs w:val="24"/>
                <w:lang w:eastAsia="zh-CN"/>
              </w:rPr>
              <w:t>4.9</w:t>
            </w:r>
            <w:r w:rsidRPr="00655522">
              <w:rPr>
                <w:rFonts w:eastAsia="SimSun"/>
                <w:sz w:val="24"/>
                <w:szCs w:val="24"/>
                <w:lang w:eastAsia="zh-CN"/>
              </w:rPr>
              <w:t>] - Обслуживание автотранспорта</w:t>
            </w:r>
          </w:p>
        </w:tc>
        <w:tc>
          <w:tcPr>
            <w:tcW w:w="3249" w:type="dxa"/>
            <w:vMerge/>
          </w:tcPr>
          <w:p w:rsidR="000D42EC" w:rsidRPr="00655522" w:rsidRDefault="000D42EC" w:rsidP="00390D38">
            <w:pPr>
              <w:spacing w:line="240" w:lineRule="auto"/>
              <w:ind w:firstLine="426"/>
              <w:jc w:val="left"/>
              <w:rPr>
                <w:rFonts w:eastAsia="SimSun"/>
                <w:sz w:val="24"/>
                <w:szCs w:val="24"/>
                <w:lang w:eastAsia="zh-CN"/>
              </w:rPr>
            </w:pPr>
          </w:p>
        </w:tc>
        <w:tc>
          <w:tcPr>
            <w:tcW w:w="3839" w:type="dxa"/>
            <w:gridSpan w:val="2"/>
            <w:vMerge/>
            <w:vAlign w:val="center"/>
          </w:tcPr>
          <w:p w:rsidR="000D42EC" w:rsidRPr="00655522" w:rsidRDefault="000D42EC" w:rsidP="00390D38">
            <w:pPr>
              <w:keepLines w:val="0"/>
              <w:tabs>
                <w:tab w:val="left" w:pos="1134"/>
              </w:tabs>
              <w:overflowPunct/>
              <w:autoSpaceDE/>
              <w:autoSpaceDN/>
              <w:adjustRightInd/>
              <w:spacing w:line="240" w:lineRule="auto"/>
              <w:ind w:firstLine="426"/>
              <w:jc w:val="left"/>
              <w:rPr>
                <w:rFonts w:eastAsia="SimSun"/>
                <w:sz w:val="24"/>
                <w:szCs w:val="24"/>
                <w:lang w:eastAsia="zh-CN"/>
              </w:rPr>
            </w:pPr>
          </w:p>
        </w:tc>
      </w:tr>
      <w:tr w:rsidR="00655522" w:rsidRPr="00655522" w:rsidTr="00390D38">
        <w:trPr>
          <w:trHeight w:val="421"/>
        </w:trPr>
        <w:tc>
          <w:tcPr>
            <w:tcW w:w="2518" w:type="dxa"/>
          </w:tcPr>
          <w:p w:rsidR="000D42EC" w:rsidRPr="00655522" w:rsidRDefault="000D42EC" w:rsidP="00390D38">
            <w:pPr>
              <w:widowControl w:val="0"/>
              <w:spacing w:line="240" w:lineRule="auto"/>
              <w:ind w:firstLine="0"/>
              <w:rPr>
                <w:sz w:val="24"/>
                <w:szCs w:val="24"/>
              </w:rPr>
            </w:pPr>
            <w:r w:rsidRPr="00655522">
              <w:rPr>
                <w:rFonts w:eastAsia="SimSun"/>
                <w:sz w:val="24"/>
                <w:szCs w:val="24"/>
                <w:lang w:eastAsia="zh-CN"/>
              </w:rPr>
              <w:t>[3.7] - Религиозное использование</w:t>
            </w:r>
          </w:p>
        </w:tc>
        <w:tc>
          <w:tcPr>
            <w:tcW w:w="3249" w:type="dxa"/>
          </w:tcPr>
          <w:p w:rsidR="000D42EC" w:rsidRPr="00655522" w:rsidRDefault="000D42EC" w:rsidP="00390D38">
            <w:pPr>
              <w:keepLines w:val="0"/>
              <w:overflowPunct/>
              <w:autoSpaceDE/>
              <w:autoSpaceDN/>
              <w:adjustRightInd/>
              <w:spacing w:line="240" w:lineRule="auto"/>
              <w:ind w:firstLine="284"/>
              <w:jc w:val="left"/>
              <w:rPr>
                <w:rFonts w:eastAsia="SimSun"/>
                <w:sz w:val="24"/>
                <w:szCs w:val="24"/>
                <w:lang w:eastAsia="zh-CN"/>
              </w:rPr>
            </w:pPr>
            <w:proofErr w:type="gramStart"/>
            <w:r w:rsidRPr="00655522">
              <w:rPr>
                <w:rFonts w:eastAsia="SimSun"/>
                <w:sz w:val="24"/>
                <w:szCs w:val="24"/>
                <w:lang w:eastAsia="zh-CN"/>
              </w:rPr>
              <w:t>Объекты капитального строительства, предназначенные для отправления религиозных обрядов (церкви, соборы, храмы, часовни, монастыри, мечети, молельные дома);</w:t>
            </w:r>
            <w:proofErr w:type="gramEnd"/>
          </w:p>
          <w:p w:rsidR="000D42EC" w:rsidRPr="00655522" w:rsidRDefault="000D42EC" w:rsidP="00390D38">
            <w:pPr>
              <w:keepLines w:val="0"/>
              <w:overflowPunct/>
              <w:autoSpaceDE/>
              <w:autoSpaceDN/>
              <w:adjustRightInd/>
              <w:spacing w:line="240" w:lineRule="auto"/>
              <w:ind w:firstLine="284"/>
              <w:jc w:val="left"/>
              <w:rPr>
                <w:rFonts w:eastAsia="SimSun"/>
                <w:sz w:val="24"/>
                <w:szCs w:val="24"/>
                <w:lang w:eastAsia="zh-CN"/>
              </w:rPr>
            </w:pPr>
          </w:p>
        </w:tc>
        <w:tc>
          <w:tcPr>
            <w:tcW w:w="3839" w:type="dxa"/>
            <w:gridSpan w:val="2"/>
          </w:tcPr>
          <w:p w:rsidR="000D42EC" w:rsidRPr="00655522" w:rsidRDefault="000D42EC" w:rsidP="00390D38">
            <w:pPr>
              <w:keepLines w:val="0"/>
              <w:overflowPunct/>
              <w:autoSpaceDE/>
              <w:autoSpaceDN/>
              <w:adjustRightInd/>
              <w:spacing w:line="240" w:lineRule="auto"/>
              <w:ind w:firstLine="284"/>
              <w:jc w:val="left"/>
              <w:rPr>
                <w:rFonts w:eastAsia="SimSun"/>
                <w:sz w:val="24"/>
                <w:szCs w:val="24"/>
                <w:lang w:eastAsia="zh-CN"/>
              </w:rPr>
            </w:pPr>
            <w:r w:rsidRPr="00655522">
              <w:rPr>
                <w:rFonts w:eastAsia="SimSun"/>
                <w:sz w:val="24"/>
                <w:szCs w:val="24"/>
                <w:lang w:eastAsia="zh-CN"/>
              </w:rPr>
              <w:t>- минимальная площадь земельного участка - 100 кв. м;</w:t>
            </w:r>
          </w:p>
          <w:p w:rsidR="000D42EC" w:rsidRPr="00655522" w:rsidRDefault="000D42EC" w:rsidP="00390D38">
            <w:pPr>
              <w:keepLines w:val="0"/>
              <w:overflowPunct/>
              <w:autoSpaceDE/>
              <w:autoSpaceDN/>
              <w:adjustRightInd/>
              <w:spacing w:line="240" w:lineRule="auto"/>
              <w:ind w:firstLine="284"/>
              <w:jc w:val="left"/>
              <w:rPr>
                <w:sz w:val="24"/>
                <w:szCs w:val="24"/>
                <w:lang w:eastAsia="ar-SA"/>
              </w:rPr>
            </w:pPr>
            <w:r w:rsidRPr="00655522">
              <w:rPr>
                <w:rFonts w:eastAsia="SimSun"/>
                <w:sz w:val="24"/>
                <w:szCs w:val="24"/>
                <w:lang w:eastAsia="zh-CN"/>
              </w:rPr>
              <w:t xml:space="preserve">- минимальные отступы от границ участка - 3 м,  </w:t>
            </w:r>
            <w:r w:rsidRPr="00655522">
              <w:rPr>
                <w:sz w:val="24"/>
                <w:szCs w:val="24"/>
                <w:lang w:eastAsia="ar-SA"/>
              </w:rPr>
              <w:t>с учетом соблюдения требований технических регламентов;</w:t>
            </w:r>
          </w:p>
          <w:p w:rsidR="000D42EC" w:rsidRPr="00655522" w:rsidRDefault="000D42EC" w:rsidP="0044517F">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максимальное количество надземных этажей зданий – 4 этажа;</w:t>
            </w:r>
          </w:p>
          <w:p w:rsidR="000D42EC" w:rsidRPr="00655522" w:rsidRDefault="000D42EC" w:rsidP="00390D38">
            <w:pPr>
              <w:keepLines w:val="0"/>
              <w:overflowPunct/>
              <w:autoSpaceDE/>
              <w:autoSpaceDN/>
              <w:adjustRightInd/>
              <w:spacing w:line="240" w:lineRule="auto"/>
              <w:ind w:firstLine="284"/>
              <w:jc w:val="left"/>
              <w:rPr>
                <w:rFonts w:eastAsia="SimSun"/>
                <w:sz w:val="24"/>
                <w:szCs w:val="24"/>
                <w:lang w:eastAsia="zh-CN"/>
              </w:rPr>
            </w:pPr>
            <w:r w:rsidRPr="00655522">
              <w:rPr>
                <w:rFonts w:eastAsia="SimSun"/>
                <w:sz w:val="24"/>
                <w:szCs w:val="24"/>
                <w:lang w:eastAsia="zh-CN"/>
              </w:rPr>
              <w:t>- максимальная высота зданий - 30 м от планировочной отметки земли;</w:t>
            </w:r>
          </w:p>
          <w:p w:rsidR="000D42EC" w:rsidRPr="00655522" w:rsidRDefault="000D42EC" w:rsidP="00390D38">
            <w:pPr>
              <w:keepLines w:val="0"/>
              <w:overflowPunct/>
              <w:autoSpaceDE/>
              <w:autoSpaceDN/>
              <w:adjustRightInd/>
              <w:spacing w:line="240" w:lineRule="auto"/>
              <w:ind w:firstLine="284"/>
              <w:jc w:val="left"/>
              <w:rPr>
                <w:rFonts w:eastAsia="SimSun"/>
                <w:sz w:val="24"/>
                <w:szCs w:val="24"/>
                <w:lang w:eastAsia="zh-CN"/>
              </w:rPr>
            </w:pPr>
            <w:r w:rsidRPr="00655522">
              <w:rPr>
                <w:rFonts w:eastAsia="SimSun"/>
                <w:sz w:val="24"/>
                <w:szCs w:val="24"/>
                <w:lang w:eastAsia="zh-CN"/>
              </w:rPr>
              <w:t>- максимальный процент застройки в границах земельного участка – 60%.</w:t>
            </w:r>
          </w:p>
        </w:tc>
      </w:tr>
      <w:tr w:rsidR="00655522" w:rsidRPr="00655522" w:rsidTr="00390D38">
        <w:trPr>
          <w:trHeight w:val="421"/>
        </w:trPr>
        <w:tc>
          <w:tcPr>
            <w:tcW w:w="2518" w:type="dxa"/>
          </w:tcPr>
          <w:p w:rsidR="000D42EC" w:rsidRPr="00655522" w:rsidRDefault="000D42EC" w:rsidP="00390D38">
            <w:pPr>
              <w:widowControl w:val="0"/>
              <w:spacing w:line="240" w:lineRule="auto"/>
              <w:ind w:firstLine="0"/>
              <w:rPr>
                <w:rFonts w:eastAsia="SimSun"/>
                <w:sz w:val="24"/>
                <w:szCs w:val="24"/>
                <w:lang w:eastAsia="zh-CN"/>
              </w:rPr>
            </w:pPr>
            <w:r w:rsidRPr="00655522">
              <w:rPr>
                <w:rFonts w:eastAsia="SimSun"/>
                <w:sz w:val="24"/>
                <w:szCs w:val="24"/>
                <w:lang w:eastAsia="zh-CN"/>
              </w:rPr>
              <w:t xml:space="preserve">[12.0] – Земельные участки (территории) </w:t>
            </w:r>
            <w:r w:rsidRPr="00655522">
              <w:rPr>
                <w:rFonts w:eastAsia="SimSun"/>
                <w:sz w:val="24"/>
                <w:szCs w:val="24"/>
                <w:lang w:eastAsia="zh-CN"/>
              </w:rPr>
              <w:lastRenderedPageBreak/>
              <w:t>общего пользования</w:t>
            </w:r>
          </w:p>
        </w:tc>
        <w:tc>
          <w:tcPr>
            <w:tcW w:w="3249" w:type="dxa"/>
          </w:tcPr>
          <w:p w:rsidR="000D42EC" w:rsidRPr="00655522" w:rsidRDefault="000D42EC" w:rsidP="00390D38">
            <w:pPr>
              <w:keepLines w:val="0"/>
              <w:overflowPunct/>
              <w:autoSpaceDE/>
              <w:autoSpaceDN/>
              <w:adjustRightInd/>
              <w:spacing w:line="240" w:lineRule="auto"/>
              <w:ind w:firstLine="284"/>
              <w:jc w:val="left"/>
              <w:rPr>
                <w:rFonts w:eastAsia="SimSun"/>
                <w:sz w:val="24"/>
                <w:szCs w:val="24"/>
                <w:lang w:eastAsia="zh-CN"/>
              </w:rPr>
            </w:pPr>
            <w:r w:rsidRPr="00655522">
              <w:rPr>
                <w:sz w:val="24"/>
                <w:szCs w:val="24"/>
                <w:shd w:val="clear" w:color="auto" w:fill="FFFFFF"/>
              </w:rPr>
              <w:lastRenderedPageBreak/>
              <w:t xml:space="preserve">Объекты улично-дорожной сети, </w:t>
            </w:r>
            <w:r w:rsidRPr="00655522">
              <w:rPr>
                <w:sz w:val="24"/>
                <w:szCs w:val="24"/>
                <w:shd w:val="clear" w:color="auto" w:fill="FFFFFF"/>
              </w:rPr>
              <w:lastRenderedPageBreak/>
              <w:t>автомобильные дороги и пешеходные тротуары в границах населенных пунктов, пешеходные переходы, набережные, скверы, бульвары, площади, проезды, малые архитектурные формы благоустройства</w:t>
            </w:r>
          </w:p>
        </w:tc>
        <w:tc>
          <w:tcPr>
            <w:tcW w:w="3839" w:type="dxa"/>
            <w:gridSpan w:val="2"/>
          </w:tcPr>
          <w:p w:rsidR="000D42EC" w:rsidRPr="00655522" w:rsidRDefault="000D42EC" w:rsidP="00390D38">
            <w:pPr>
              <w:keepLines w:val="0"/>
              <w:overflowPunct/>
              <w:autoSpaceDE/>
              <w:autoSpaceDN/>
              <w:adjustRightInd/>
              <w:spacing w:line="240" w:lineRule="auto"/>
              <w:ind w:firstLine="284"/>
              <w:jc w:val="left"/>
              <w:rPr>
                <w:rFonts w:eastAsia="SimSun"/>
                <w:sz w:val="24"/>
                <w:szCs w:val="24"/>
                <w:lang w:eastAsia="zh-CN"/>
              </w:rPr>
            </w:pPr>
            <w:r w:rsidRPr="00655522">
              <w:rPr>
                <w:rFonts w:eastAsia="SimSun"/>
                <w:sz w:val="24"/>
                <w:szCs w:val="24"/>
                <w:lang w:eastAsia="zh-CN"/>
              </w:rPr>
              <w:lastRenderedPageBreak/>
              <w:t xml:space="preserve">Минимальная/максимальная площадь земельных участков, </w:t>
            </w:r>
            <w:r w:rsidRPr="00655522">
              <w:rPr>
                <w:rFonts w:eastAsia="SimSun"/>
                <w:sz w:val="24"/>
                <w:szCs w:val="24"/>
                <w:lang w:eastAsia="zh-CN"/>
              </w:rPr>
              <w:lastRenderedPageBreak/>
              <w:t>максимальный процент застройки в границах земельного участка, предельное количество этажей или предельная высота зданий, строений, сооружений и минимальные отступы от границ земельных участков – без ограничений</w:t>
            </w:r>
          </w:p>
        </w:tc>
      </w:tr>
    </w:tbl>
    <w:p w:rsidR="000D42EC" w:rsidRPr="00655522" w:rsidRDefault="000D42EC" w:rsidP="00474148">
      <w:pPr>
        <w:keepLines w:val="0"/>
        <w:tabs>
          <w:tab w:val="left" w:pos="2520"/>
        </w:tabs>
        <w:overflowPunct/>
        <w:autoSpaceDE/>
        <w:autoSpaceDN/>
        <w:adjustRightInd/>
        <w:spacing w:line="240" w:lineRule="auto"/>
        <w:ind w:firstLine="426"/>
        <w:jc w:val="center"/>
        <w:rPr>
          <w:rFonts w:eastAsia="SimSun"/>
          <w:sz w:val="24"/>
          <w:szCs w:val="24"/>
          <w:lang w:eastAsia="zh-CN"/>
        </w:rPr>
      </w:pPr>
      <w:r w:rsidRPr="00655522">
        <w:rPr>
          <w:rFonts w:eastAsia="SimSun"/>
          <w:sz w:val="24"/>
          <w:szCs w:val="24"/>
          <w:lang w:eastAsia="zh-CN"/>
        </w:rPr>
        <w:lastRenderedPageBreak/>
        <w:t>УСЛОВНО РАЗРЕШЕННЫЕ ВИДЫ И ПАРАМЕТРЫ ИСПОЛЬЗОВАНИЯ</w:t>
      </w:r>
    </w:p>
    <w:p w:rsidR="000D42EC" w:rsidRPr="00655522" w:rsidRDefault="000D42EC" w:rsidP="00474148">
      <w:pPr>
        <w:keepLines w:val="0"/>
        <w:tabs>
          <w:tab w:val="left" w:pos="2520"/>
        </w:tabs>
        <w:overflowPunct/>
        <w:autoSpaceDE/>
        <w:autoSpaceDN/>
        <w:adjustRightInd/>
        <w:spacing w:line="240" w:lineRule="auto"/>
        <w:ind w:firstLine="426"/>
        <w:jc w:val="center"/>
        <w:rPr>
          <w:rFonts w:eastAsia="SimSun"/>
          <w:sz w:val="24"/>
          <w:szCs w:val="24"/>
          <w:lang w:eastAsia="zh-CN"/>
        </w:rPr>
      </w:pPr>
      <w:r w:rsidRPr="00655522">
        <w:rPr>
          <w:rFonts w:eastAsia="SimSun"/>
          <w:sz w:val="24"/>
          <w:szCs w:val="24"/>
          <w:lang w:eastAsia="zh-CN"/>
        </w:rPr>
        <w:t>ЗЕМЕЛЬНЫХ УЧАСТКОВ И ОБЪЕКТОВ КАПИТАЛЬНОГО СТРОИТЕЛЬСТВА</w:t>
      </w:r>
    </w:p>
    <w:tbl>
      <w:tblPr>
        <w:tblW w:w="9747"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2518"/>
        <w:gridCol w:w="3238"/>
        <w:gridCol w:w="11"/>
        <w:gridCol w:w="11"/>
        <w:gridCol w:w="3969"/>
      </w:tblGrid>
      <w:tr w:rsidR="00655522" w:rsidRPr="00655522" w:rsidTr="00593C7B">
        <w:trPr>
          <w:trHeight w:val="20"/>
        </w:trPr>
        <w:tc>
          <w:tcPr>
            <w:tcW w:w="2518" w:type="dxa"/>
            <w:tcBorders>
              <w:bottom w:val="single" w:sz="4" w:space="0" w:color="auto"/>
            </w:tcBorders>
            <w:vAlign w:val="center"/>
          </w:tcPr>
          <w:p w:rsidR="000D42EC" w:rsidRPr="00655522" w:rsidRDefault="000D42EC" w:rsidP="00390D38">
            <w:pPr>
              <w:keepLines w:val="0"/>
              <w:tabs>
                <w:tab w:val="left" w:pos="2520"/>
              </w:tabs>
              <w:overflowPunct/>
              <w:autoSpaceDE/>
              <w:autoSpaceDN/>
              <w:adjustRightInd/>
              <w:spacing w:line="240" w:lineRule="auto"/>
              <w:ind w:firstLine="0"/>
              <w:jc w:val="center"/>
              <w:rPr>
                <w:rFonts w:eastAsia="SimSun"/>
                <w:sz w:val="24"/>
                <w:szCs w:val="24"/>
                <w:lang w:eastAsia="zh-CN"/>
              </w:rPr>
            </w:pPr>
            <w:r w:rsidRPr="00655522">
              <w:rPr>
                <w:rFonts w:eastAsia="SimSun"/>
                <w:sz w:val="24"/>
                <w:szCs w:val="24"/>
                <w:lang w:eastAsia="zh-CN"/>
              </w:rPr>
              <w:t>ВИДЫ ИСПОЛЬЗОВАНИЯ ЗЕМЕЛЬНЫХ УЧАСТКОВ</w:t>
            </w:r>
          </w:p>
        </w:tc>
        <w:tc>
          <w:tcPr>
            <w:tcW w:w="3238" w:type="dxa"/>
            <w:tcBorders>
              <w:bottom w:val="single" w:sz="4" w:space="0" w:color="auto"/>
            </w:tcBorders>
            <w:vAlign w:val="center"/>
          </w:tcPr>
          <w:p w:rsidR="000D42EC" w:rsidRPr="00655522" w:rsidRDefault="000D42EC" w:rsidP="00390D38">
            <w:pPr>
              <w:keepLines w:val="0"/>
              <w:tabs>
                <w:tab w:val="left" w:pos="2520"/>
              </w:tabs>
              <w:overflowPunct/>
              <w:autoSpaceDE/>
              <w:autoSpaceDN/>
              <w:adjustRightInd/>
              <w:spacing w:line="240" w:lineRule="auto"/>
              <w:ind w:left="-170" w:firstLine="0"/>
              <w:jc w:val="center"/>
              <w:rPr>
                <w:rFonts w:eastAsia="SimSun"/>
                <w:sz w:val="24"/>
                <w:szCs w:val="24"/>
                <w:lang w:eastAsia="zh-CN"/>
              </w:rPr>
            </w:pPr>
            <w:r w:rsidRPr="00655522">
              <w:rPr>
                <w:rFonts w:eastAsia="SimSun"/>
                <w:sz w:val="24"/>
                <w:szCs w:val="24"/>
                <w:lang w:eastAsia="zh-CN"/>
              </w:rPr>
              <w:t>ВИДЫ ОБЪЕКТОВ КАПИТАЛЬНОГО СТРОИТЕЛЬСТВА</w:t>
            </w:r>
          </w:p>
        </w:tc>
        <w:tc>
          <w:tcPr>
            <w:tcW w:w="3991" w:type="dxa"/>
            <w:gridSpan w:val="3"/>
            <w:vAlign w:val="center"/>
          </w:tcPr>
          <w:p w:rsidR="000D42EC" w:rsidRPr="00655522" w:rsidRDefault="000D42EC" w:rsidP="00390D38">
            <w:pPr>
              <w:keepLines w:val="0"/>
              <w:tabs>
                <w:tab w:val="left" w:pos="2520"/>
              </w:tabs>
              <w:overflowPunct/>
              <w:autoSpaceDE/>
              <w:autoSpaceDN/>
              <w:adjustRightInd/>
              <w:spacing w:line="240" w:lineRule="auto"/>
              <w:ind w:firstLine="34"/>
              <w:jc w:val="center"/>
              <w:rPr>
                <w:rFonts w:eastAsia="SimSun"/>
                <w:sz w:val="24"/>
                <w:szCs w:val="24"/>
                <w:lang w:eastAsia="zh-CN"/>
              </w:rPr>
            </w:pPr>
            <w:r w:rsidRPr="00655522">
              <w:rPr>
                <w:rFonts w:eastAsia="SimSun"/>
                <w:sz w:val="24"/>
                <w:szCs w:val="24"/>
                <w:lang w:eastAsia="zh-CN"/>
              </w:rPr>
              <w:t>ПАРАМЕТРЫ РАЗРЕШЕННОГО ИСПОЛЬЗОВАНИЯ ЗЕМЕЛЬНЫХ УЧАСТКОВ И ОБЪЕКТОВ КАПИТАЛЬНОГО СТРОИТЕЛЬСТВА</w:t>
            </w:r>
          </w:p>
        </w:tc>
      </w:tr>
      <w:tr w:rsidR="00655522" w:rsidRPr="00655522" w:rsidTr="00593C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2518" w:type="dxa"/>
            <w:vMerge w:val="restart"/>
          </w:tcPr>
          <w:p w:rsidR="000D42EC" w:rsidRPr="00655522" w:rsidRDefault="000D42EC" w:rsidP="00390D38">
            <w:pPr>
              <w:widowControl w:val="0"/>
              <w:spacing w:line="240" w:lineRule="auto"/>
              <w:ind w:firstLine="0"/>
              <w:rPr>
                <w:sz w:val="24"/>
                <w:szCs w:val="24"/>
              </w:rPr>
            </w:pPr>
            <w:r w:rsidRPr="00655522">
              <w:rPr>
                <w:rFonts w:eastAsia="SimSun"/>
                <w:sz w:val="24"/>
                <w:szCs w:val="24"/>
                <w:lang w:eastAsia="zh-CN"/>
              </w:rPr>
              <w:t>[</w:t>
            </w:r>
            <w:r w:rsidRPr="00655522">
              <w:rPr>
                <w:sz w:val="24"/>
                <w:szCs w:val="24"/>
                <w:lang w:eastAsia="zh-CN"/>
              </w:rPr>
              <w:t>4.7</w:t>
            </w:r>
            <w:r w:rsidRPr="00655522">
              <w:rPr>
                <w:rFonts w:eastAsia="SimSun"/>
                <w:sz w:val="24"/>
                <w:szCs w:val="24"/>
                <w:lang w:eastAsia="zh-CN"/>
              </w:rPr>
              <w:t>] - Гостиничное обслуживание.</w:t>
            </w:r>
          </w:p>
        </w:tc>
        <w:tc>
          <w:tcPr>
            <w:tcW w:w="3260" w:type="dxa"/>
            <w:gridSpan w:val="3"/>
          </w:tcPr>
          <w:p w:rsidR="000D42EC" w:rsidRPr="00655522" w:rsidRDefault="000D42EC" w:rsidP="00390D38">
            <w:pPr>
              <w:widowControl w:val="0"/>
              <w:overflowPunct/>
              <w:autoSpaceDE/>
              <w:autoSpaceDN/>
              <w:adjustRightInd/>
              <w:spacing w:line="240" w:lineRule="auto"/>
              <w:ind w:firstLine="426"/>
              <w:rPr>
                <w:sz w:val="24"/>
                <w:szCs w:val="24"/>
              </w:rPr>
            </w:pPr>
            <w:r w:rsidRPr="00655522">
              <w:rPr>
                <w:sz w:val="24"/>
                <w:szCs w:val="24"/>
              </w:rPr>
              <w:t>Гостевые дома</w:t>
            </w:r>
          </w:p>
        </w:tc>
        <w:tc>
          <w:tcPr>
            <w:tcW w:w="3969" w:type="dxa"/>
            <w:vMerge w:val="restart"/>
          </w:tcPr>
          <w:p w:rsidR="000D42EC" w:rsidRPr="00655522" w:rsidRDefault="000D42EC" w:rsidP="00390D38">
            <w:pPr>
              <w:keepLines w:val="0"/>
              <w:overflowPunct/>
              <w:autoSpaceDE/>
              <w:autoSpaceDN/>
              <w:adjustRightInd/>
              <w:spacing w:line="240" w:lineRule="auto"/>
              <w:ind w:firstLine="426"/>
              <w:jc w:val="left"/>
              <w:rPr>
                <w:sz w:val="24"/>
                <w:szCs w:val="24"/>
                <w:lang w:eastAsia="zh-CN"/>
              </w:rPr>
            </w:pPr>
            <w:r w:rsidRPr="00655522">
              <w:rPr>
                <w:rFonts w:eastAsia="SimSun"/>
                <w:sz w:val="24"/>
                <w:szCs w:val="24"/>
                <w:lang w:eastAsia="zh-CN"/>
              </w:rPr>
              <w:t>минимальная/максимальная площадь земельных участков  – 100/5000 кв. м;</w:t>
            </w:r>
          </w:p>
          <w:p w:rsidR="000D42EC" w:rsidRPr="00655522" w:rsidRDefault="000D42EC" w:rsidP="00390D38">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максимальное количество надземных этажей зданий – 3 этажа (включая мансардный этаж);</w:t>
            </w:r>
          </w:p>
          <w:p w:rsidR="000D42EC" w:rsidRPr="00655522" w:rsidRDefault="000D42EC" w:rsidP="00390D38">
            <w:pPr>
              <w:spacing w:line="240" w:lineRule="auto"/>
              <w:ind w:firstLine="426"/>
              <w:rPr>
                <w:rFonts w:eastAsia="SimSun"/>
                <w:sz w:val="24"/>
                <w:szCs w:val="24"/>
                <w:lang w:eastAsia="zh-CN"/>
              </w:rPr>
            </w:pPr>
            <w:r w:rsidRPr="00655522">
              <w:rPr>
                <w:rFonts w:eastAsia="SimSun"/>
                <w:sz w:val="24"/>
                <w:szCs w:val="24"/>
                <w:lang w:eastAsia="zh-CN"/>
              </w:rPr>
              <w:t>максимальный процент застройки в границах земельного участка – 60%;</w:t>
            </w:r>
          </w:p>
          <w:p w:rsidR="000D42EC" w:rsidRPr="00655522" w:rsidRDefault="000D42EC" w:rsidP="00390D38">
            <w:pPr>
              <w:spacing w:line="240" w:lineRule="auto"/>
              <w:ind w:firstLine="426"/>
              <w:rPr>
                <w:rFonts w:eastAsia="SimSun"/>
                <w:sz w:val="24"/>
                <w:szCs w:val="24"/>
                <w:lang w:eastAsia="zh-CN"/>
              </w:rPr>
            </w:pPr>
            <w:r w:rsidRPr="00655522">
              <w:rPr>
                <w:sz w:val="24"/>
                <w:szCs w:val="24"/>
              </w:rPr>
              <w:t>данные объекты должны иметь необходимое расчетное количество парковочных мест (отдельно стоящих, встроенных, пристроенных, подземных) только на территории своих земельных участков.</w:t>
            </w:r>
          </w:p>
        </w:tc>
      </w:tr>
      <w:tr w:rsidR="00655522" w:rsidRPr="00655522" w:rsidTr="00593C7B">
        <w:trPr>
          <w:trHeight w:val="1488"/>
        </w:trPr>
        <w:tc>
          <w:tcPr>
            <w:tcW w:w="2518" w:type="dxa"/>
            <w:vMerge/>
          </w:tcPr>
          <w:p w:rsidR="000D42EC" w:rsidRPr="00655522" w:rsidRDefault="000D42EC" w:rsidP="00390D38">
            <w:pPr>
              <w:widowControl w:val="0"/>
              <w:spacing w:line="240" w:lineRule="auto"/>
              <w:ind w:firstLine="0"/>
              <w:rPr>
                <w:rFonts w:eastAsia="SimSun"/>
                <w:sz w:val="24"/>
                <w:szCs w:val="24"/>
                <w:highlight w:val="yellow"/>
                <w:lang w:eastAsia="zh-CN"/>
              </w:rPr>
            </w:pPr>
          </w:p>
        </w:tc>
        <w:tc>
          <w:tcPr>
            <w:tcW w:w="3260" w:type="dxa"/>
            <w:gridSpan w:val="3"/>
          </w:tcPr>
          <w:p w:rsidR="000D42EC" w:rsidRPr="00655522" w:rsidRDefault="000D42EC" w:rsidP="00390D38">
            <w:pPr>
              <w:widowControl w:val="0"/>
              <w:spacing w:line="240" w:lineRule="auto"/>
              <w:ind w:firstLine="426"/>
              <w:rPr>
                <w:sz w:val="24"/>
                <w:szCs w:val="24"/>
                <w:highlight w:val="yellow"/>
              </w:rPr>
            </w:pPr>
            <w:r w:rsidRPr="00655522">
              <w:rPr>
                <w:sz w:val="24"/>
                <w:szCs w:val="24"/>
              </w:rPr>
              <w:t>Малые гостиницы (до 30 номеров);</w:t>
            </w:r>
            <w:r w:rsidRPr="00655522">
              <w:rPr>
                <w:rFonts w:eastAsia="SimSun"/>
                <w:sz w:val="24"/>
                <w:szCs w:val="24"/>
                <w:lang w:eastAsia="zh-CN"/>
              </w:rPr>
              <w:t xml:space="preserve"> </w:t>
            </w:r>
          </w:p>
        </w:tc>
        <w:tc>
          <w:tcPr>
            <w:tcW w:w="3969" w:type="dxa"/>
            <w:vMerge/>
            <w:vAlign w:val="center"/>
          </w:tcPr>
          <w:p w:rsidR="000D42EC" w:rsidRPr="00655522" w:rsidRDefault="000D42EC" w:rsidP="00390D38">
            <w:pPr>
              <w:spacing w:line="240" w:lineRule="auto"/>
              <w:ind w:firstLine="426"/>
              <w:rPr>
                <w:sz w:val="24"/>
                <w:szCs w:val="24"/>
                <w:lang w:eastAsia="zh-CN"/>
              </w:rPr>
            </w:pPr>
          </w:p>
        </w:tc>
      </w:tr>
      <w:tr w:rsidR="00655522" w:rsidRPr="00655522" w:rsidTr="00593C7B">
        <w:trPr>
          <w:trHeight w:val="20"/>
        </w:trPr>
        <w:tc>
          <w:tcPr>
            <w:tcW w:w="2518" w:type="dxa"/>
            <w:tcBorders>
              <w:top w:val="single" w:sz="4" w:space="0" w:color="auto"/>
            </w:tcBorders>
          </w:tcPr>
          <w:p w:rsidR="000D42EC" w:rsidRPr="00655522" w:rsidRDefault="000D42EC" w:rsidP="00390D38">
            <w:pPr>
              <w:spacing w:line="240" w:lineRule="auto"/>
              <w:ind w:firstLine="0"/>
              <w:jc w:val="left"/>
              <w:rPr>
                <w:rFonts w:eastAsia="SimSun"/>
                <w:sz w:val="24"/>
                <w:szCs w:val="24"/>
                <w:lang w:eastAsia="zh-CN"/>
              </w:rPr>
            </w:pPr>
            <w:r w:rsidRPr="00655522">
              <w:rPr>
                <w:rFonts w:eastAsia="SimSun"/>
                <w:sz w:val="24"/>
                <w:szCs w:val="24"/>
                <w:lang w:eastAsia="zh-CN"/>
              </w:rPr>
              <w:t>[3.10.1] - Амбулаторное ветеринарное обслуживание</w:t>
            </w:r>
          </w:p>
        </w:tc>
        <w:tc>
          <w:tcPr>
            <w:tcW w:w="3260" w:type="dxa"/>
            <w:gridSpan w:val="3"/>
            <w:tcBorders>
              <w:top w:val="single" w:sz="4" w:space="0" w:color="auto"/>
            </w:tcBorders>
          </w:tcPr>
          <w:p w:rsidR="000D42EC" w:rsidRPr="00655522" w:rsidRDefault="000D42EC" w:rsidP="00390D38">
            <w:pPr>
              <w:spacing w:line="240" w:lineRule="auto"/>
              <w:ind w:firstLine="437"/>
              <w:jc w:val="left"/>
              <w:rPr>
                <w:rFonts w:eastAsia="SimSun"/>
                <w:sz w:val="24"/>
                <w:szCs w:val="24"/>
                <w:lang w:eastAsia="zh-CN"/>
              </w:rPr>
            </w:pPr>
            <w:r w:rsidRPr="00655522">
              <w:rPr>
                <w:rFonts w:eastAsia="SimSun"/>
                <w:sz w:val="24"/>
                <w:szCs w:val="24"/>
                <w:lang w:eastAsia="zh-CN"/>
              </w:rPr>
              <w:t xml:space="preserve">Ветлечебницы без содержания животных; </w:t>
            </w:r>
          </w:p>
        </w:tc>
        <w:tc>
          <w:tcPr>
            <w:tcW w:w="3969" w:type="dxa"/>
            <w:vMerge/>
            <w:vAlign w:val="center"/>
          </w:tcPr>
          <w:p w:rsidR="000D42EC" w:rsidRPr="00655522" w:rsidRDefault="000D42EC" w:rsidP="00390D38">
            <w:pPr>
              <w:keepLines w:val="0"/>
              <w:overflowPunct/>
              <w:autoSpaceDE/>
              <w:autoSpaceDN/>
              <w:adjustRightInd/>
              <w:spacing w:line="240" w:lineRule="auto"/>
              <w:ind w:firstLine="426"/>
              <w:jc w:val="left"/>
              <w:rPr>
                <w:rFonts w:eastAsia="SimSun"/>
                <w:sz w:val="24"/>
                <w:szCs w:val="24"/>
                <w:lang w:eastAsia="zh-CN"/>
              </w:rPr>
            </w:pPr>
          </w:p>
        </w:tc>
      </w:tr>
      <w:tr w:rsidR="00655522" w:rsidRPr="00655522" w:rsidTr="00593C7B">
        <w:trPr>
          <w:trHeight w:val="6071"/>
        </w:trPr>
        <w:tc>
          <w:tcPr>
            <w:tcW w:w="2518" w:type="dxa"/>
          </w:tcPr>
          <w:p w:rsidR="000D42EC" w:rsidRPr="00655522" w:rsidRDefault="000D42EC" w:rsidP="00390D38">
            <w:pPr>
              <w:spacing w:line="240" w:lineRule="auto"/>
              <w:ind w:firstLine="0"/>
              <w:jc w:val="left"/>
              <w:rPr>
                <w:rFonts w:eastAsia="SimSun"/>
                <w:sz w:val="24"/>
                <w:szCs w:val="24"/>
                <w:lang w:eastAsia="zh-CN"/>
              </w:rPr>
            </w:pPr>
            <w:r w:rsidRPr="00655522">
              <w:rPr>
                <w:rFonts w:eastAsia="SimSun"/>
                <w:sz w:val="24"/>
                <w:szCs w:val="24"/>
                <w:lang w:eastAsia="zh-CN"/>
              </w:rPr>
              <w:lastRenderedPageBreak/>
              <w:t>[</w:t>
            </w:r>
            <w:r w:rsidRPr="00655522">
              <w:rPr>
                <w:sz w:val="24"/>
                <w:szCs w:val="24"/>
                <w:lang w:eastAsia="zh-CN"/>
              </w:rPr>
              <w:t>4.5</w:t>
            </w:r>
            <w:r w:rsidRPr="00655522">
              <w:rPr>
                <w:rFonts w:eastAsia="SimSun"/>
                <w:sz w:val="24"/>
                <w:szCs w:val="24"/>
                <w:lang w:eastAsia="zh-CN"/>
              </w:rPr>
              <w:t>] - Банковская и страховая деятельность</w:t>
            </w:r>
          </w:p>
        </w:tc>
        <w:tc>
          <w:tcPr>
            <w:tcW w:w="3260" w:type="dxa"/>
            <w:gridSpan w:val="3"/>
          </w:tcPr>
          <w:p w:rsidR="000D42EC" w:rsidRPr="00655522" w:rsidRDefault="000D42EC" w:rsidP="00390D38">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 xml:space="preserve">отделения банков; сберкассы; </w:t>
            </w:r>
          </w:p>
          <w:p w:rsidR="000D42EC" w:rsidRPr="00655522" w:rsidRDefault="000D42EC" w:rsidP="00390D38">
            <w:pPr>
              <w:spacing w:line="240" w:lineRule="auto"/>
              <w:ind w:firstLine="426"/>
              <w:jc w:val="left"/>
              <w:rPr>
                <w:rFonts w:eastAsia="SimSun"/>
                <w:sz w:val="24"/>
                <w:szCs w:val="24"/>
                <w:lang w:eastAsia="zh-CN"/>
              </w:rPr>
            </w:pPr>
            <w:r w:rsidRPr="00655522">
              <w:rPr>
                <w:rFonts w:eastAsia="SimSun"/>
                <w:sz w:val="24"/>
                <w:szCs w:val="24"/>
                <w:lang w:eastAsia="zh-CN"/>
              </w:rPr>
              <w:t xml:space="preserve">отделения страховых организаций; </w:t>
            </w:r>
          </w:p>
        </w:tc>
        <w:tc>
          <w:tcPr>
            <w:tcW w:w="3969" w:type="dxa"/>
          </w:tcPr>
          <w:p w:rsidR="000D42EC" w:rsidRPr="00655522" w:rsidRDefault="000D42EC" w:rsidP="00390D38">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минимальная/максимальная площадь земельных участков  – 50/5000 кв. м;</w:t>
            </w:r>
          </w:p>
          <w:p w:rsidR="000D42EC" w:rsidRPr="00655522" w:rsidRDefault="000D42EC" w:rsidP="00390D38">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максимальное количество надземных этажей зданий – 3 этажа (включая мансардный этаж);</w:t>
            </w:r>
          </w:p>
          <w:p w:rsidR="000D42EC" w:rsidRPr="00655522" w:rsidRDefault="000D42EC" w:rsidP="00390D38">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максимальный процент застройки в границах земельного участка – 80%;</w:t>
            </w:r>
          </w:p>
          <w:p w:rsidR="000D42EC" w:rsidRPr="00655522" w:rsidRDefault="000D42EC" w:rsidP="00390D38">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максимальная общая площадь встроенных объектов - 150 м</w:t>
            </w:r>
            <w:proofErr w:type="gramStart"/>
            <w:r w:rsidRPr="00655522">
              <w:rPr>
                <w:rFonts w:eastAsia="SimSun"/>
                <w:sz w:val="24"/>
                <w:szCs w:val="24"/>
                <w:lang w:eastAsia="zh-CN"/>
              </w:rPr>
              <w:t>2</w:t>
            </w:r>
            <w:proofErr w:type="gramEnd"/>
            <w:r w:rsidRPr="00655522">
              <w:rPr>
                <w:rFonts w:eastAsia="SimSun"/>
                <w:sz w:val="24"/>
                <w:szCs w:val="24"/>
                <w:lang w:eastAsia="zh-CN"/>
              </w:rPr>
              <w:t>.</w:t>
            </w:r>
          </w:p>
          <w:p w:rsidR="000D42EC" w:rsidRPr="00655522" w:rsidRDefault="000D42EC" w:rsidP="00390D38">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 xml:space="preserve">Объекты по оказанию услуг и обслуживанию населения допускается размещать в отдельно стоящих, встроенных или пристроенных объектах с изолированными от жилых зданий или их частей входами. </w:t>
            </w:r>
          </w:p>
        </w:tc>
      </w:tr>
      <w:tr w:rsidR="00655522" w:rsidRPr="00655522" w:rsidTr="00593C7B">
        <w:trPr>
          <w:trHeight w:val="905"/>
        </w:trPr>
        <w:tc>
          <w:tcPr>
            <w:tcW w:w="2518" w:type="dxa"/>
            <w:vMerge w:val="restart"/>
          </w:tcPr>
          <w:p w:rsidR="000D42EC" w:rsidRPr="00655522" w:rsidRDefault="000D42EC" w:rsidP="00390D38">
            <w:pPr>
              <w:widowControl w:val="0"/>
              <w:spacing w:line="240" w:lineRule="auto"/>
              <w:rPr>
                <w:rFonts w:eastAsia="SimSun"/>
                <w:sz w:val="24"/>
                <w:szCs w:val="24"/>
                <w:lang w:eastAsia="zh-CN"/>
              </w:rPr>
            </w:pPr>
            <w:r w:rsidRPr="00655522">
              <w:rPr>
                <w:rFonts w:eastAsia="SimSun"/>
                <w:sz w:val="24"/>
                <w:szCs w:val="24"/>
                <w:lang w:eastAsia="zh-CN"/>
              </w:rPr>
              <w:t xml:space="preserve"> [</w:t>
            </w:r>
            <w:r w:rsidRPr="00655522">
              <w:rPr>
                <w:sz w:val="24"/>
                <w:szCs w:val="24"/>
                <w:lang w:eastAsia="zh-CN"/>
              </w:rPr>
              <w:t>2.1.1</w:t>
            </w:r>
            <w:r w:rsidRPr="00655522">
              <w:rPr>
                <w:rFonts w:eastAsia="SimSun"/>
                <w:sz w:val="24"/>
                <w:szCs w:val="24"/>
                <w:lang w:eastAsia="zh-CN"/>
              </w:rPr>
              <w:t>] - Малоэтажная многоквартирная жилая застройка</w:t>
            </w:r>
          </w:p>
        </w:tc>
        <w:tc>
          <w:tcPr>
            <w:tcW w:w="3260" w:type="dxa"/>
            <w:gridSpan w:val="3"/>
          </w:tcPr>
          <w:p w:rsidR="000D42EC" w:rsidRPr="00655522" w:rsidRDefault="000D42EC" w:rsidP="00390D38">
            <w:pPr>
              <w:widowControl w:val="0"/>
              <w:overflowPunct/>
              <w:autoSpaceDE/>
              <w:autoSpaceDN/>
              <w:adjustRightInd/>
              <w:spacing w:line="240" w:lineRule="auto"/>
              <w:ind w:firstLine="426"/>
              <w:rPr>
                <w:sz w:val="24"/>
                <w:szCs w:val="24"/>
              </w:rPr>
            </w:pPr>
            <w:r w:rsidRPr="00655522">
              <w:rPr>
                <w:sz w:val="24"/>
                <w:szCs w:val="24"/>
              </w:rPr>
              <w:t>Многоквартирные жилые дома (блокированного типа);</w:t>
            </w:r>
          </w:p>
          <w:p w:rsidR="000D42EC" w:rsidRPr="00655522" w:rsidRDefault="000D42EC" w:rsidP="00390D38">
            <w:pPr>
              <w:widowControl w:val="0"/>
              <w:overflowPunct/>
              <w:autoSpaceDE/>
              <w:autoSpaceDN/>
              <w:adjustRightInd/>
              <w:spacing w:line="240" w:lineRule="auto"/>
              <w:ind w:firstLine="426"/>
              <w:rPr>
                <w:rFonts w:eastAsia="SimSun"/>
                <w:sz w:val="24"/>
                <w:szCs w:val="24"/>
                <w:lang w:eastAsia="zh-CN"/>
              </w:rPr>
            </w:pPr>
          </w:p>
        </w:tc>
        <w:tc>
          <w:tcPr>
            <w:tcW w:w="3969" w:type="dxa"/>
            <w:vMerge w:val="restart"/>
          </w:tcPr>
          <w:p w:rsidR="000D42EC" w:rsidRPr="00655522" w:rsidRDefault="000D42EC" w:rsidP="00390D38">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минимальная/ максимальная площадь земельных участков  – 400/3500 кв. м;</w:t>
            </w:r>
          </w:p>
          <w:p w:rsidR="000D42EC" w:rsidRPr="00655522" w:rsidRDefault="000D42EC" w:rsidP="00390D38">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минимальная ширина земельных участков вдоль фронта улицы (проезда) – 12 м;</w:t>
            </w:r>
          </w:p>
          <w:p w:rsidR="000D42EC" w:rsidRPr="00655522" w:rsidRDefault="000D42EC" w:rsidP="00390D38">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 xml:space="preserve">максимальное количество надземных этажей зданий – 4 этажа (включая мансардный этаж); </w:t>
            </w:r>
          </w:p>
          <w:p w:rsidR="000D42EC" w:rsidRPr="00655522" w:rsidRDefault="000D42EC" w:rsidP="00390D38">
            <w:pPr>
              <w:spacing w:line="240" w:lineRule="auto"/>
              <w:ind w:left="33" w:firstLine="426"/>
              <w:jc w:val="left"/>
              <w:rPr>
                <w:rFonts w:eastAsia="SimSun"/>
                <w:sz w:val="24"/>
                <w:szCs w:val="24"/>
                <w:lang w:eastAsia="zh-CN"/>
              </w:rPr>
            </w:pPr>
            <w:r w:rsidRPr="00655522">
              <w:rPr>
                <w:rFonts w:eastAsia="SimSun"/>
                <w:sz w:val="24"/>
                <w:szCs w:val="24"/>
                <w:lang w:eastAsia="zh-CN"/>
              </w:rPr>
              <w:t>максимальный процент застройки в границах земельного участка – 60%;</w:t>
            </w:r>
          </w:p>
        </w:tc>
      </w:tr>
      <w:tr w:rsidR="00655522" w:rsidRPr="00655522" w:rsidTr="00860E65">
        <w:trPr>
          <w:trHeight w:val="2260"/>
        </w:trPr>
        <w:tc>
          <w:tcPr>
            <w:tcW w:w="2518" w:type="dxa"/>
            <w:vMerge/>
          </w:tcPr>
          <w:p w:rsidR="000D42EC" w:rsidRPr="00655522" w:rsidRDefault="000D42EC" w:rsidP="00390D38">
            <w:pPr>
              <w:widowControl w:val="0"/>
              <w:spacing w:line="240" w:lineRule="auto"/>
              <w:rPr>
                <w:sz w:val="24"/>
                <w:szCs w:val="24"/>
                <w:highlight w:val="yellow"/>
              </w:rPr>
            </w:pPr>
          </w:p>
        </w:tc>
        <w:tc>
          <w:tcPr>
            <w:tcW w:w="3260" w:type="dxa"/>
            <w:gridSpan w:val="3"/>
          </w:tcPr>
          <w:p w:rsidR="000D42EC" w:rsidRPr="00655522" w:rsidRDefault="000D42EC" w:rsidP="00390D38">
            <w:pPr>
              <w:keepLines w:val="0"/>
              <w:widowControl w:val="0"/>
              <w:overflowPunct/>
              <w:autoSpaceDE/>
              <w:autoSpaceDN/>
              <w:adjustRightInd/>
              <w:spacing w:line="240" w:lineRule="auto"/>
              <w:ind w:firstLine="426"/>
              <w:rPr>
                <w:rFonts w:eastAsia="SimSun"/>
                <w:sz w:val="24"/>
                <w:szCs w:val="24"/>
                <w:lang w:eastAsia="zh-CN"/>
              </w:rPr>
            </w:pPr>
            <w:r w:rsidRPr="00655522">
              <w:rPr>
                <w:sz w:val="24"/>
                <w:szCs w:val="24"/>
              </w:rPr>
              <w:t>Многоквартирные  жилые дома (секционные, галерейные, коридорные).</w:t>
            </w:r>
          </w:p>
        </w:tc>
        <w:tc>
          <w:tcPr>
            <w:tcW w:w="3969" w:type="dxa"/>
            <w:vMerge/>
          </w:tcPr>
          <w:p w:rsidR="000D42EC" w:rsidRPr="00655522" w:rsidRDefault="000D42EC" w:rsidP="00390D38">
            <w:pPr>
              <w:spacing w:line="240" w:lineRule="auto"/>
              <w:ind w:left="33" w:firstLine="426"/>
              <w:jc w:val="left"/>
              <w:rPr>
                <w:rFonts w:eastAsia="SimSun"/>
                <w:sz w:val="24"/>
                <w:szCs w:val="24"/>
                <w:lang w:eastAsia="zh-CN"/>
              </w:rPr>
            </w:pPr>
          </w:p>
        </w:tc>
      </w:tr>
      <w:tr w:rsidR="00655522" w:rsidRPr="00655522" w:rsidTr="00593C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2518" w:type="dxa"/>
          </w:tcPr>
          <w:p w:rsidR="000D42EC" w:rsidRPr="00655522" w:rsidRDefault="000D42EC" w:rsidP="00390D38">
            <w:pPr>
              <w:keepLines w:val="0"/>
              <w:tabs>
                <w:tab w:val="left" w:pos="2520"/>
              </w:tabs>
              <w:overflowPunct/>
              <w:autoSpaceDE/>
              <w:autoSpaceDN/>
              <w:adjustRightInd/>
              <w:spacing w:line="240" w:lineRule="auto"/>
              <w:ind w:firstLine="0"/>
              <w:rPr>
                <w:rFonts w:eastAsia="SimSun"/>
                <w:sz w:val="24"/>
                <w:szCs w:val="24"/>
                <w:lang w:eastAsia="zh-CN"/>
              </w:rPr>
            </w:pPr>
            <w:r w:rsidRPr="00655522">
              <w:rPr>
                <w:rFonts w:eastAsia="SimSun"/>
                <w:sz w:val="24"/>
                <w:szCs w:val="24"/>
                <w:lang w:eastAsia="zh-CN"/>
              </w:rPr>
              <w:t>[</w:t>
            </w:r>
            <w:r w:rsidRPr="00655522">
              <w:rPr>
                <w:sz w:val="24"/>
                <w:szCs w:val="24"/>
                <w:lang w:eastAsia="zh-CN"/>
              </w:rPr>
              <w:t>4.9.1</w:t>
            </w:r>
            <w:r w:rsidRPr="00655522">
              <w:rPr>
                <w:rFonts w:eastAsia="SimSun"/>
                <w:sz w:val="24"/>
                <w:szCs w:val="24"/>
                <w:lang w:eastAsia="zh-CN"/>
              </w:rPr>
              <w:t>] - Объекты придорожного сервиса</w:t>
            </w:r>
          </w:p>
        </w:tc>
        <w:tc>
          <w:tcPr>
            <w:tcW w:w="3249" w:type="dxa"/>
            <w:gridSpan w:val="2"/>
          </w:tcPr>
          <w:p w:rsidR="000D42EC" w:rsidRPr="00655522" w:rsidRDefault="000D42EC" w:rsidP="00390D38">
            <w:pPr>
              <w:keepLines w:val="0"/>
              <w:widowControl w:val="0"/>
              <w:overflowPunct/>
              <w:spacing w:line="240" w:lineRule="auto"/>
              <w:ind w:firstLine="426"/>
              <w:jc w:val="left"/>
              <w:rPr>
                <w:rFonts w:eastAsia="SimSun"/>
                <w:sz w:val="24"/>
                <w:szCs w:val="24"/>
                <w:lang w:eastAsia="zh-CN"/>
              </w:rPr>
            </w:pPr>
            <w:r w:rsidRPr="00655522">
              <w:rPr>
                <w:rFonts w:eastAsia="SimSun"/>
                <w:sz w:val="24"/>
                <w:szCs w:val="24"/>
                <w:lang w:eastAsia="zh-CN"/>
              </w:rPr>
              <w:t>Станции технического обслуживания легковых автомобилей до 5 постов (без малярно-жестяных работ); шиномонтажные мастерские; мойки автомобилей до двух постов.</w:t>
            </w:r>
          </w:p>
        </w:tc>
        <w:tc>
          <w:tcPr>
            <w:tcW w:w="3980" w:type="dxa"/>
            <w:gridSpan w:val="2"/>
            <w:vAlign w:val="center"/>
          </w:tcPr>
          <w:p w:rsidR="000D42EC" w:rsidRPr="00655522" w:rsidRDefault="000D42EC" w:rsidP="00390D38">
            <w:pPr>
              <w:keepLines w:val="0"/>
              <w:tabs>
                <w:tab w:val="left" w:pos="1134"/>
              </w:tabs>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минимальная/максимальная площадь земельных участков - 50/1000 кв. м;</w:t>
            </w:r>
          </w:p>
          <w:p w:rsidR="000D42EC" w:rsidRPr="00655522" w:rsidRDefault="000D42EC" w:rsidP="0044517F">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максимальное количество надземных этажей зданий – 2 этажа;</w:t>
            </w:r>
          </w:p>
          <w:p w:rsidR="000D42EC" w:rsidRPr="00655522" w:rsidRDefault="000D42EC" w:rsidP="00390D38">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максимальная высота зданий, строений, сооружений от уровня земли - 5 м;</w:t>
            </w:r>
          </w:p>
          <w:p w:rsidR="000D42EC" w:rsidRPr="00655522" w:rsidRDefault="000D42EC" w:rsidP="00390D38">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максимальный процент застройки в границах земельного участка – 60%;</w:t>
            </w:r>
          </w:p>
          <w:p w:rsidR="000D42EC" w:rsidRPr="00655522" w:rsidRDefault="000D42EC" w:rsidP="00390D38">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Расстояние до жилых и общественных зданий, общеобразовательных школ и дошкольных образовательных учреждений,  лечебных учреждений со стационаром - 50 м;</w:t>
            </w:r>
          </w:p>
        </w:tc>
      </w:tr>
      <w:tr w:rsidR="00655522" w:rsidRPr="00655522" w:rsidTr="00860E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373"/>
        </w:trPr>
        <w:tc>
          <w:tcPr>
            <w:tcW w:w="2518" w:type="dxa"/>
          </w:tcPr>
          <w:p w:rsidR="000D42EC" w:rsidRPr="00655522" w:rsidRDefault="000D42EC" w:rsidP="00390D38">
            <w:pPr>
              <w:tabs>
                <w:tab w:val="left" w:pos="2520"/>
              </w:tabs>
              <w:spacing w:line="240" w:lineRule="auto"/>
              <w:ind w:firstLine="0"/>
              <w:rPr>
                <w:rFonts w:eastAsia="SimSun"/>
                <w:sz w:val="24"/>
                <w:szCs w:val="24"/>
                <w:lang w:eastAsia="zh-CN"/>
              </w:rPr>
            </w:pPr>
            <w:r w:rsidRPr="00655522">
              <w:rPr>
                <w:rFonts w:eastAsia="SimSun"/>
                <w:sz w:val="24"/>
                <w:szCs w:val="24"/>
                <w:lang w:eastAsia="zh-CN"/>
              </w:rPr>
              <w:lastRenderedPageBreak/>
              <w:t>[</w:t>
            </w:r>
            <w:r w:rsidRPr="00655522">
              <w:rPr>
                <w:sz w:val="24"/>
                <w:szCs w:val="24"/>
                <w:lang w:eastAsia="zh-CN"/>
              </w:rPr>
              <w:t>6.4</w:t>
            </w:r>
            <w:r w:rsidRPr="00655522">
              <w:rPr>
                <w:rFonts w:eastAsia="SimSun"/>
                <w:sz w:val="24"/>
                <w:szCs w:val="24"/>
                <w:lang w:eastAsia="zh-CN"/>
              </w:rPr>
              <w:t>] - Пищевая промышленность</w:t>
            </w:r>
          </w:p>
        </w:tc>
        <w:tc>
          <w:tcPr>
            <w:tcW w:w="3249" w:type="dxa"/>
            <w:gridSpan w:val="2"/>
          </w:tcPr>
          <w:p w:rsidR="000D42EC" w:rsidRPr="00655522" w:rsidRDefault="000D42EC" w:rsidP="00390D38">
            <w:pPr>
              <w:keepLines w:val="0"/>
              <w:tabs>
                <w:tab w:val="left" w:pos="2520"/>
              </w:tabs>
              <w:overflowPunct/>
              <w:autoSpaceDE/>
              <w:autoSpaceDN/>
              <w:adjustRightInd/>
              <w:spacing w:line="240" w:lineRule="auto"/>
              <w:ind w:firstLine="426"/>
              <w:jc w:val="left"/>
              <w:rPr>
                <w:rFonts w:eastAsia="SimSun"/>
                <w:sz w:val="24"/>
                <w:szCs w:val="24"/>
                <w:lang w:eastAsia="zh-CN"/>
              </w:rPr>
            </w:pPr>
            <w:r w:rsidRPr="00655522">
              <w:rPr>
                <w:sz w:val="24"/>
                <w:szCs w:val="24"/>
              </w:rPr>
              <w:t xml:space="preserve">Размещение объектов пищевой промышленности (по переработке сельскохозяйственной продукции способом, приводящим к ее переработке в иную продукцию </w:t>
            </w:r>
            <w:proofErr w:type="gramStart"/>
            <w:r w:rsidRPr="00655522">
              <w:rPr>
                <w:sz w:val="24"/>
                <w:szCs w:val="24"/>
              </w:rPr>
              <w:t>-к</w:t>
            </w:r>
            <w:proofErr w:type="gramEnd"/>
            <w:r w:rsidRPr="00655522">
              <w:rPr>
                <w:sz w:val="24"/>
                <w:szCs w:val="24"/>
              </w:rPr>
              <w:t>онсервирование, копчение, хлебопечение)</w:t>
            </w:r>
          </w:p>
        </w:tc>
        <w:tc>
          <w:tcPr>
            <w:tcW w:w="3980" w:type="dxa"/>
            <w:gridSpan w:val="2"/>
          </w:tcPr>
          <w:p w:rsidR="000D42EC" w:rsidRPr="00655522" w:rsidRDefault="000D42EC" w:rsidP="00390D38">
            <w:pPr>
              <w:suppressAutoHyphens/>
              <w:autoSpaceDN/>
              <w:adjustRightInd/>
              <w:spacing w:line="240" w:lineRule="auto"/>
              <w:ind w:firstLine="426"/>
              <w:jc w:val="left"/>
              <w:textAlignment w:val="baseline"/>
              <w:rPr>
                <w:rFonts w:eastAsia="SimSun"/>
                <w:sz w:val="24"/>
                <w:szCs w:val="24"/>
                <w:lang w:eastAsia="zh-CN"/>
              </w:rPr>
            </w:pPr>
            <w:r w:rsidRPr="00655522">
              <w:rPr>
                <w:rFonts w:eastAsia="SimSun"/>
                <w:sz w:val="24"/>
                <w:szCs w:val="24"/>
                <w:lang w:eastAsia="zh-CN"/>
              </w:rPr>
              <w:t>минимальная/максимальная площадь земельных участков   – 1000 /5000 кв. м;</w:t>
            </w:r>
          </w:p>
          <w:p w:rsidR="000D42EC" w:rsidRPr="00655522" w:rsidRDefault="000D42EC" w:rsidP="00390D38">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 xml:space="preserve">максимальное количество надземных этажей зданий – 3 этажа; </w:t>
            </w:r>
          </w:p>
          <w:p w:rsidR="000D42EC" w:rsidRPr="00655522" w:rsidRDefault="000D42EC" w:rsidP="00390D38">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максимальная высота зданий от уровня земли до верха перекрытия последнего этажа (или конька кровли) - 12 м;</w:t>
            </w:r>
          </w:p>
          <w:p w:rsidR="000D42EC" w:rsidRPr="00655522" w:rsidRDefault="000D42EC" w:rsidP="00390D38">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максимальный процент застройки в границах земельного участка – 60%;</w:t>
            </w:r>
          </w:p>
        </w:tc>
      </w:tr>
      <w:tr w:rsidR="00655522" w:rsidRPr="00655522" w:rsidTr="00593C7B">
        <w:trPr>
          <w:trHeight w:val="3138"/>
        </w:trPr>
        <w:tc>
          <w:tcPr>
            <w:tcW w:w="2518" w:type="dxa"/>
          </w:tcPr>
          <w:p w:rsidR="000D42EC" w:rsidRPr="00655522" w:rsidRDefault="000D42EC" w:rsidP="00390D38">
            <w:pPr>
              <w:widowControl w:val="0"/>
              <w:spacing w:line="240" w:lineRule="auto"/>
              <w:ind w:firstLine="0"/>
              <w:rPr>
                <w:sz w:val="24"/>
                <w:szCs w:val="24"/>
              </w:rPr>
            </w:pPr>
            <w:r w:rsidRPr="00655522">
              <w:rPr>
                <w:rFonts w:eastAsia="SimSun"/>
                <w:sz w:val="24"/>
                <w:szCs w:val="24"/>
                <w:lang w:eastAsia="zh-CN"/>
              </w:rPr>
              <w:t>[</w:t>
            </w:r>
            <w:r w:rsidRPr="00655522">
              <w:rPr>
                <w:sz w:val="24"/>
                <w:szCs w:val="24"/>
                <w:lang w:eastAsia="zh-CN"/>
              </w:rPr>
              <w:t>6.9</w:t>
            </w:r>
            <w:r w:rsidRPr="00655522">
              <w:rPr>
                <w:rFonts w:eastAsia="SimSun"/>
                <w:sz w:val="24"/>
                <w:szCs w:val="24"/>
                <w:lang w:eastAsia="zh-CN"/>
              </w:rPr>
              <w:t>] – Склады</w:t>
            </w:r>
          </w:p>
        </w:tc>
        <w:tc>
          <w:tcPr>
            <w:tcW w:w="3260" w:type="dxa"/>
            <w:gridSpan w:val="3"/>
          </w:tcPr>
          <w:p w:rsidR="000D42EC" w:rsidRPr="00655522" w:rsidRDefault="000D42EC" w:rsidP="00390D38">
            <w:pPr>
              <w:keepLines w:val="0"/>
              <w:overflowPunct/>
              <w:autoSpaceDE/>
              <w:autoSpaceDN/>
              <w:adjustRightInd/>
              <w:spacing w:line="240" w:lineRule="auto"/>
              <w:ind w:firstLine="540"/>
              <w:jc w:val="left"/>
              <w:rPr>
                <w:rFonts w:eastAsia="SimSun"/>
                <w:sz w:val="24"/>
                <w:szCs w:val="24"/>
                <w:lang w:eastAsia="zh-CN"/>
              </w:rPr>
            </w:pPr>
            <w:r w:rsidRPr="00655522">
              <w:rPr>
                <w:rFonts w:eastAsia="SimSun"/>
                <w:sz w:val="24"/>
                <w:szCs w:val="24"/>
                <w:lang w:eastAsia="zh-CN"/>
              </w:rPr>
              <w:t xml:space="preserve">Промышленные базы, склады, погрузочные терминалы </w:t>
            </w:r>
          </w:p>
        </w:tc>
        <w:tc>
          <w:tcPr>
            <w:tcW w:w="3969" w:type="dxa"/>
          </w:tcPr>
          <w:p w:rsidR="000D42EC" w:rsidRPr="00655522" w:rsidRDefault="000D42EC" w:rsidP="00390D38">
            <w:pPr>
              <w:keepLines w:val="0"/>
              <w:overflowPunct/>
              <w:autoSpaceDE/>
              <w:autoSpaceDN/>
              <w:adjustRightInd/>
              <w:spacing w:line="240" w:lineRule="auto"/>
              <w:ind w:firstLine="515"/>
              <w:jc w:val="left"/>
              <w:rPr>
                <w:rFonts w:eastAsia="SimSun"/>
                <w:sz w:val="24"/>
                <w:szCs w:val="24"/>
                <w:lang w:eastAsia="zh-CN"/>
              </w:rPr>
            </w:pPr>
            <w:r w:rsidRPr="00655522">
              <w:rPr>
                <w:rFonts w:eastAsia="SimSun"/>
                <w:sz w:val="24"/>
                <w:szCs w:val="24"/>
                <w:lang w:eastAsia="zh-CN"/>
              </w:rPr>
              <w:t>минимальная/ максимальная площадь земельных участков  – 100/25000 кв. м;</w:t>
            </w:r>
          </w:p>
          <w:p w:rsidR="000D42EC" w:rsidRPr="00655522" w:rsidRDefault="000D42EC" w:rsidP="00390D38">
            <w:pPr>
              <w:keepLines w:val="0"/>
              <w:overflowPunct/>
              <w:autoSpaceDE/>
              <w:autoSpaceDN/>
              <w:adjustRightInd/>
              <w:spacing w:line="240" w:lineRule="auto"/>
              <w:ind w:firstLine="515"/>
              <w:jc w:val="left"/>
              <w:rPr>
                <w:rFonts w:eastAsia="SimSun"/>
                <w:sz w:val="24"/>
                <w:szCs w:val="24"/>
                <w:lang w:eastAsia="zh-CN"/>
              </w:rPr>
            </w:pPr>
            <w:r w:rsidRPr="00655522">
              <w:rPr>
                <w:rFonts w:eastAsia="SimSun"/>
                <w:sz w:val="24"/>
                <w:szCs w:val="24"/>
                <w:lang w:eastAsia="zh-CN"/>
              </w:rPr>
              <w:t>максимальный процент застройки в границах земельного участка – 80%;</w:t>
            </w:r>
          </w:p>
          <w:p w:rsidR="000D42EC" w:rsidRPr="00655522" w:rsidRDefault="000D42EC" w:rsidP="00390D38">
            <w:pPr>
              <w:keepLines w:val="0"/>
              <w:overflowPunct/>
              <w:autoSpaceDE/>
              <w:autoSpaceDN/>
              <w:adjustRightInd/>
              <w:spacing w:line="240" w:lineRule="auto"/>
              <w:ind w:firstLine="515"/>
              <w:jc w:val="left"/>
              <w:rPr>
                <w:rFonts w:eastAsia="SimSun"/>
                <w:sz w:val="24"/>
                <w:szCs w:val="24"/>
                <w:lang w:eastAsia="zh-CN"/>
              </w:rPr>
            </w:pPr>
            <w:r w:rsidRPr="00655522">
              <w:rPr>
                <w:rFonts w:eastAsia="SimSun"/>
                <w:sz w:val="24"/>
                <w:szCs w:val="24"/>
                <w:lang w:eastAsia="zh-CN"/>
              </w:rPr>
              <w:t>максимальная высота зданий, строений, сооружений от уровня земли - 50 м;</w:t>
            </w:r>
          </w:p>
          <w:p w:rsidR="000D42EC" w:rsidRPr="00655522" w:rsidRDefault="000D42EC" w:rsidP="00390D38">
            <w:pPr>
              <w:keepLines w:val="0"/>
              <w:overflowPunct/>
              <w:autoSpaceDE/>
              <w:autoSpaceDN/>
              <w:adjustRightInd/>
              <w:spacing w:line="240" w:lineRule="auto"/>
              <w:ind w:firstLine="515"/>
              <w:jc w:val="left"/>
              <w:rPr>
                <w:rFonts w:eastAsia="SimSun"/>
                <w:sz w:val="24"/>
                <w:szCs w:val="24"/>
                <w:lang w:eastAsia="zh-CN"/>
              </w:rPr>
            </w:pPr>
            <w:r w:rsidRPr="00655522">
              <w:rPr>
                <w:rFonts w:eastAsia="SimSun"/>
                <w:sz w:val="24"/>
                <w:szCs w:val="24"/>
                <w:lang w:eastAsia="zh-CN"/>
              </w:rPr>
              <w:t>Минимальный отступ зданий, строений и сооружений от красной линии улиц, проездов - 5м;</w:t>
            </w:r>
          </w:p>
          <w:p w:rsidR="000D42EC" w:rsidRPr="00655522" w:rsidRDefault="000D42EC" w:rsidP="00390D38">
            <w:pPr>
              <w:keepLines w:val="0"/>
              <w:tabs>
                <w:tab w:val="left" w:pos="1134"/>
              </w:tabs>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Допускается уменьшение отступа либо расположение зданий, строений и сооружений; по красной линии с учетом сложившейся градостроительной ситуации и линией застройки.</w:t>
            </w:r>
          </w:p>
        </w:tc>
      </w:tr>
    </w:tbl>
    <w:p w:rsidR="000D42EC" w:rsidRPr="00655522" w:rsidRDefault="000D42EC" w:rsidP="00474148">
      <w:pPr>
        <w:keepLines w:val="0"/>
        <w:tabs>
          <w:tab w:val="left" w:pos="2520"/>
        </w:tabs>
        <w:overflowPunct/>
        <w:autoSpaceDE/>
        <w:autoSpaceDN/>
        <w:adjustRightInd/>
        <w:spacing w:line="240" w:lineRule="auto"/>
        <w:ind w:firstLine="426"/>
        <w:jc w:val="center"/>
        <w:rPr>
          <w:rFonts w:eastAsia="SimSun"/>
          <w:sz w:val="24"/>
          <w:szCs w:val="24"/>
          <w:lang w:eastAsia="zh-CN"/>
        </w:rPr>
      </w:pPr>
      <w:r w:rsidRPr="00655522">
        <w:rPr>
          <w:rFonts w:eastAsia="SimSun"/>
          <w:sz w:val="24"/>
          <w:szCs w:val="24"/>
          <w:lang w:eastAsia="zh-CN"/>
        </w:rPr>
        <w:t>ВСПОМОГАТЕЛЬНЫЕ ВИДЫ И ПАРАМЕТРЫ РАЗРЕШЕННОГО ИСПОЛЬЗОВАНИЯ ЗЕМЕЛЬНЫХ УЧАСТКОВ И ОБЪЕКТОВ КАПИТАЛЬНОГО СТРОИТЕЛЬСТВА</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02"/>
        <w:gridCol w:w="6945"/>
      </w:tblGrid>
      <w:tr w:rsidR="00655522" w:rsidRPr="00655522" w:rsidTr="00390D38">
        <w:trPr>
          <w:trHeight w:val="552"/>
        </w:trPr>
        <w:tc>
          <w:tcPr>
            <w:tcW w:w="2802" w:type="dxa"/>
            <w:vAlign w:val="center"/>
          </w:tcPr>
          <w:p w:rsidR="000D42EC" w:rsidRPr="00655522" w:rsidRDefault="000D42EC" w:rsidP="00390D38">
            <w:pPr>
              <w:keepLines w:val="0"/>
              <w:tabs>
                <w:tab w:val="left" w:pos="2520"/>
              </w:tabs>
              <w:overflowPunct/>
              <w:autoSpaceDE/>
              <w:autoSpaceDN/>
              <w:adjustRightInd/>
              <w:spacing w:line="240" w:lineRule="auto"/>
              <w:ind w:firstLine="426"/>
              <w:jc w:val="center"/>
              <w:rPr>
                <w:rFonts w:eastAsia="SimSun"/>
                <w:sz w:val="24"/>
                <w:szCs w:val="24"/>
                <w:lang w:eastAsia="zh-CN"/>
              </w:rPr>
            </w:pPr>
            <w:r w:rsidRPr="00655522">
              <w:rPr>
                <w:rFonts w:eastAsia="SimSun"/>
                <w:sz w:val="24"/>
                <w:szCs w:val="24"/>
                <w:lang w:eastAsia="zh-CN"/>
              </w:rPr>
              <w:t xml:space="preserve">ВИДЫ </w:t>
            </w:r>
          </w:p>
        </w:tc>
        <w:tc>
          <w:tcPr>
            <w:tcW w:w="6945" w:type="dxa"/>
            <w:vAlign w:val="center"/>
          </w:tcPr>
          <w:p w:rsidR="000D42EC" w:rsidRPr="00655522" w:rsidRDefault="000D42EC" w:rsidP="00390D38">
            <w:pPr>
              <w:keepLines w:val="0"/>
              <w:tabs>
                <w:tab w:val="left" w:pos="2520"/>
              </w:tabs>
              <w:overflowPunct/>
              <w:autoSpaceDE/>
              <w:autoSpaceDN/>
              <w:adjustRightInd/>
              <w:spacing w:line="240" w:lineRule="auto"/>
              <w:ind w:firstLine="426"/>
              <w:jc w:val="center"/>
              <w:rPr>
                <w:rFonts w:eastAsia="SimSun"/>
                <w:sz w:val="24"/>
                <w:szCs w:val="24"/>
                <w:lang w:eastAsia="zh-CN"/>
              </w:rPr>
            </w:pPr>
            <w:r w:rsidRPr="00655522">
              <w:rPr>
                <w:rFonts w:eastAsia="SimSun"/>
                <w:sz w:val="24"/>
                <w:szCs w:val="24"/>
                <w:lang w:eastAsia="zh-CN"/>
              </w:rPr>
              <w:t>ПАРАМЕТРЫ</w:t>
            </w:r>
          </w:p>
        </w:tc>
      </w:tr>
      <w:tr w:rsidR="00655522" w:rsidRPr="00655522" w:rsidTr="00390D38">
        <w:trPr>
          <w:trHeight w:val="914"/>
        </w:trPr>
        <w:tc>
          <w:tcPr>
            <w:tcW w:w="2802" w:type="dxa"/>
            <w:vAlign w:val="center"/>
          </w:tcPr>
          <w:p w:rsidR="000D42EC" w:rsidRPr="00655522" w:rsidRDefault="000D42EC" w:rsidP="0044517F">
            <w:pPr>
              <w:keepLines w:val="0"/>
              <w:overflowPunct/>
              <w:spacing w:line="240" w:lineRule="auto"/>
              <w:ind w:firstLine="426"/>
              <w:rPr>
                <w:rFonts w:eastAsia="SimSun"/>
                <w:sz w:val="24"/>
                <w:szCs w:val="24"/>
                <w:lang w:eastAsia="zh-CN"/>
              </w:rPr>
            </w:pPr>
            <w:r w:rsidRPr="00655522">
              <w:rPr>
                <w:rFonts w:eastAsia="SimSun"/>
                <w:sz w:val="24"/>
                <w:szCs w:val="24"/>
                <w:lang w:eastAsia="zh-CN"/>
              </w:rPr>
              <w:t xml:space="preserve">Встроенные или отдельно стоящие коллективные хранилища сельскохозяйственных продуктов (для многоквартирных домов). </w:t>
            </w:r>
          </w:p>
        </w:tc>
        <w:tc>
          <w:tcPr>
            <w:tcW w:w="6945" w:type="dxa"/>
            <w:vAlign w:val="center"/>
          </w:tcPr>
          <w:p w:rsidR="000D42EC" w:rsidRPr="00655522" w:rsidRDefault="000D42EC" w:rsidP="0044517F">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 xml:space="preserve">Максимальное количество надземных этажей  – не более 1 </w:t>
            </w:r>
            <w:proofErr w:type="spellStart"/>
            <w:r w:rsidRPr="00655522">
              <w:rPr>
                <w:rFonts w:eastAsia="SimSun"/>
                <w:sz w:val="24"/>
                <w:szCs w:val="24"/>
                <w:lang w:eastAsia="zh-CN"/>
              </w:rPr>
              <w:t>эт</w:t>
            </w:r>
            <w:proofErr w:type="spellEnd"/>
            <w:r w:rsidRPr="00655522">
              <w:rPr>
                <w:rFonts w:eastAsia="SimSun"/>
                <w:sz w:val="24"/>
                <w:szCs w:val="24"/>
                <w:lang w:eastAsia="zh-CN"/>
              </w:rPr>
              <w:t>.</w:t>
            </w:r>
          </w:p>
          <w:p w:rsidR="000D42EC" w:rsidRPr="00655522" w:rsidRDefault="000D42EC" w:rsidP="0044517F">
            <w:pPr>
              <w:rPr>
                <w:rFonts w:eastAsia="SimSun"/>
                <w:sz w:val="24"/>
                <w:szCs w:val="24"/>
                <w:lang w:eastAsia="zh-CN"/>
              </w:rPr>
            </w:pPr>
            <w:r w:rsidRPr="00655522">
              <w:rPr>
                <w:rFonts w:eastAsia="SimSun"/>
                <w:sz w:val="24"/>
                <w:szCs w:val="24"/>
                <w:lang w:eastAsia="zh-CN"/>
              </w:rPr>
              <w:t>Минимальная/максимальная площадь земельных участков и максимальный процент застройки в границах земельного участка должен соответствовать  параметрам основного или условно разрешенного вида использования земельных участков.</w:t>
            </w:r>
          </w:p>
          <w:p w:rsidR="000D42EC" w:rsidRPr="00655522" w:rsidRDefault="000D42EC" w:rsidP="0044517F">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Общая площадь коллективных хранилищ сельскохозяйственных продуктов определяется из расчета 4 - 5 м</w:t>
            </w:r>
            <w:proofErr w:type="gramStart"/>
            <w:r w:rsidRPr="00655522">
              <w:rPr>
                <w:rFonts w:eastAsia="SimSun"/>
                <w:sz w:val="24"/>
                <w:szCs w:val="24"/>
                <w:lang w:eastAsia="zh-CN"/>
              </w:rPr>
              <w:t>2</w:t>
            </w:r>
            <w:proofErr w:type="gramEnd"/>
            <w:r w:rsidRPr="00655522">
              <w:rPr>
                <w:rFonts w:eastAsia="SimSun"/>
                <w:sz w:val="24"/>
                <w:szCs w:val="24"/>
                <w:lang w:eastAsia="zh-CN"/>
              </w:rPr>
              <w:t xml:space="preserve"> на одну семью.</w:t>
            </w:r>
          </w:p>
        </w:tc>
      </w:tr>
      <w:tr w:rsidR="00655522" w:rsidRPr="00655522" w:rsidTr="00390D38">
        <w:trPr>
          <w:trHeight w:val="273"/>
        </w:trPr>
        <w:tc>
          <w:tcPr>
            <w:tcW w:w="2802" w:type="dxa"/>
          </w:tcPr>
          <w:p w:rsidR="000D42EC" w:rsidRPr="00655522" w:rsidRDefault="000D42EC" w:rsidP="00390D38">
            <w:pPr>
              <w:keepLines w:val="0"/>
              <w:overflowPunct/>
              <w:autoSpaceDE/>
              <w:autoSpaceDN/>
              <w:adjustRightInd/>
              <w:spacing w:line="240" w:lineRule="auto"/>
              <w:ind w:firstLine="426"/>
              <w:jc w:val="left"/>
              <w:rPr>
                <w:rFonts w:eastAsia="SimSun"/>
                <w:sz w:val="24"/>
                <w:szCs w:val="24"/>
                <w:lang w:eastAsia="zh-CN"/>
              </w:rPr>
            </w:pPr>
            <w:proofErr w:type="gramStart"/>
            <w:r w:rsidRPr="00655522">
              <w:rPr>
                <w:rFonts w:eastAsia="SimSun"/>
                <w:sz w:val="24"/>
                <w:szCs w:val="24"/>
                <w:lang w:eastAsia="zh-CN"/>
              </w:rPr>
              <w:t xml:space="preserve">Постройки хозяйственного назначения (летние кухни, хозяйственные постройки, кладовые, подвалы, бани, бассейны, теплицы, </w:t>
            </w:r>
            <w:r w:rsidRPr="00655522">
              <w:rPr>
                <w:rFonts w:eastAsia="SimSun"/>
                <w:sz w:val="24"/>
                <w:szCs w:val="24"/>
                <w:lang w:eastAsia="zh-CN"/>
              </w:rPr>
              <w:lastRenderedPageBreak/>
              <w:t xml:space="preserve">оранжереи, сады, огороды, навесы) индивидуального использования. </w:t>
            </w:r>
            <w:proofErr w:type="gramEnd"/>
          </w:p>
          <w:p w:rsidR="000D42EC" w:rsidRPr="00655522" w:rsidRDefault="000D42EC" w:rsidP="00390D38">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Хозяйственные постройки для содержания скота и птицы, хранения кормов, инвентаря, топлива и других хозяйственных нужд, а также - хозяйственные подъезды и скотопрогоны (для территорий с местами приложения труда и с возможностью ведения развитого товарного личного подсобного хозяйства, сельскохозяйственного производства, садоводства, огородничества)</w:t>
            </w:r>
          </w:p>
        </w:tc>
        <w:tc>
          <w:tcPr>
            <w:tcW w:w="6945" w:type="dxa"/>
          </w:tcPr>
          <w:p w:rsidR="000D42EC" w:rsidRPr="00655522" w:rsidRDefault="000D42EC" w:rsidP="00390D38">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lastRenderedPageBreak/>
              <w:t xml:space="preserve">Максимальное количество надземных этажей  – не более 2 </w:t>
            </w:r>
            <w:proofErr w:type="spellStart"/>
            <w:r w:rsidRPr="00655522">
              <w:rPr>
                <w:rFonts w:eastAsia="SimSun"/>
                <w:sz w:val="24"/>
                <w:szCs w:val="24"/>
                <w:lang w:eastAsia="zh-CN"/>
              </w:rPr>
              <w:t>эт</w:t>
            </w:r>
            <w:proofErr w:type="spellEnd"/>
            <w:r w:rsidRPr="00655522">
              <w:rPr>
                <w:rFonts w:eastAsia="SimSun"/>
                <w:sz w:val="24"/>
                <w:szCs w:val="24"/>
                <w:lang w:eastAsia="zh-CN"/>
              </w:rPr>
              <w:t>. (при условии обеспечения нормативной инсоляции на территории соседних земельных  участков).</w:t>
            </w:r>
          </w:p>
          <w:p w:rsidR="000D42EC" w:rsidRPr="00655522" w:rsidRDefault="000D42EC" w:rsidP="00390D38">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 xml:space="preserve">Максимальная высота – 8 м. </w:t>
            </w:r>
          </w:p>
          <w:p w:rsidR="000D42EC" w:rsidRPr="00655522" w:rsidRDefault="000D42EC" w:rsidP="00390D38">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 xml:space="preserve">Минимальная/максимальная площадь земельных участков и максимальный процент застройки в границах земельного участка должен соответствовать  параметрам основного или условно </w:t>
            </w:r>
            <w:r w:rsidRPr="00655522">
              <w:rPr>
                <w:rFonts w:eastAsia="SimSun"/>
                <w:sz w:val="24"/>
                <w:szCs w:val="24"/>
                <w:lang w:eastAsia="zh-CN"/>
              </w:rPr>
              <w:lastRenderedPageBreak/>
              <w:t>разрешенного вида использования земельных участков.</w:t>
            </w:r>
          </w:p>
          <w:p w:rsidR="000D42EC" w:rsidRPr="00655522" w:rsidRDefault="000D42EC" w:rsidP="00390D38">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Общая площадь помещений  - до 100 кв. м.</w:t>
            </w:r>
          </w:p>
          <w:p w:rsidR="000D42EC" w:rsidRPr="00655522" w:rsidRDefault="000D42EC" w:rsidP="00390D38">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Общая площадь теплиц – до 2000 кв. м.</w:t>
            </w:r>
          </w:p>
          <w:p w:rsidR="000D42EC" w:rsidRPr="00655522" w:rsidRDefault="000D42EC" w:rsidP="00390D38">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Расстояние от хозяйственных построек до красных линий улиц и проездов не менее - 5 м.</w:t>
            </w:r>
          </w:p>
          <w:p w:rsidR="000D42EC" w:rsidRPr="00655522" w:rsidRDefault="000D42EC" w:rsidP="00390D38">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Расстояние от окон жилых комнат до стен соседнего дома и хозяйственных построек (сарая, гаража, бани), расположенных на соседних земельных участках, должно быть не менее - 6 м.</w:t>
            </w:r>
          </w:p>
          <w:p w:rsidR="000D42EC" w:rsidRPr="00655522" w:rsidRDefault="000D42EC" w:rsidP="00390D38">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Допускается блокировка хозяйственных построек на смежных приусадебных земельных участках по взаимному (удостоверенному) согласию домовладельцев при новом строительстве с учетом противопожарных требований.</w:t>
            </w:r>
          </w:p>
          <w:p w:rsidR="000D42EC" w:rsidRPr="00655522" w:rsidRDefault="000D42EC" w:rsidP="00390D38">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Группы сараев должны содержать не более 30 блоков каждая. Площадь застройки сблокированных сараев не должна превышать 800 м</w:t>
            </w:r>
            <w:proofErr w:type="gramStart"/>
            <w:r w:rsidRPr="00655522">
              <w:rPr>
                <w:rFonts w:eastAsia="SimSun"/>
                <w:sz w:val="24"/>
                <w:szCs w:val="24"/>
                <w:lang w:eastAsia="zh-CN"/>
              </w:rPr>
              <w:t>2</w:t>
            </w:r>
            <w:proofErr w:type="gramEnd"/>
            <w:r w:rsidRPr="00655522">
              <w:rPr>
                <w:rFonts w:eastAsia="SimSun"/>
                <w:sz w:val="24"/>
                <w:szCs w:val="24"/>
                <w:lang w:eastAsia="zh-CN"/>
              </w:rPr>
              <w:t>.</w:t>
            </w:r>
          </w:p>
          <w:p w:rsidR="000D42EC" w:rsidRPr="00655522" w:rsidRDefault="000D42EC" w:rsidP="00390D38">
            <w:pPr>
              <w:keepLines w:val="0"/>
              <w:tabs>
                <w:tab w:val="left" w:pos="1134"/>
              </w:tabs>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 xml:space="preserve">Размещение навесов должно осуществляться  с учетом противопожарных требований и соблюдения нормативной  продолжительности инсоляции придомовых территорий и жилых помещений. </w:t>
            </w:r>
          </w:p>
          <w:p w:rsidR="000D42EC" w:rsidRPr="00655522" w:rsidRDefault="000D42EC" w:rsidP="00390D38">
            <w:pPr>
              <w:keepLines w:val="0"/>
              <w:tabs>
                <w:tab w:val="left" w:pos="1134"/>
              </w:tabs>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Устройство навесов не должно ущемлять  законных интересов соседних домовладельцев, в части водоотведения атмосферных осадков с кровли навесов,     при устройстве навесов  минимальный отступ от границы участка – 1м.</w:t>
            </w:r>
          </w:p>
          <w:p w:rsidR="000D42EC" w:rsidRPr="00655522" w:rsidRDefault="000D42EC" w:rsidP="00390D38">
            <w:pPr>
              <w:keepLines w:val="0"/>
              <w:tabs>
                <w:tab w:val="left" w:pos="1134"/>
              </w:tabs>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Хозяйственные постройки должны быть  обеспечены системами водоотведения с кровли, с целью предотвращения подтопления соседних земельных участков и строений. Допускается не выполнять организованный сток воды с кровли при условии, когда смежные земельные участки находятся на одном уровне и между строениями, расположенными на соседних земельных участках расстояние не менее 4 м.</w:t>
            </w:r>
          </w:p>
          <w:p w:rsidR="000D42EC" w:rsidRPr="00655522" w:rsidRDefault="000D42EC" w:rsidP="00390D38">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Вспомогательные строения, за исключением гаражей, размещать со стороны улиц не допускается.</w:t>
            </w:r>
          </w:p>
          <w:p w:rsidR="000D42EC" w:rsidRPr="00655522" w:rsidRDefault="000D42EC" w:rsidP="00390D38">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Постройки для содержания скота и птицы допускается пристраивать к усадебным одно-, двухквартирным домам при изоляции их от жилых комнат не менее чем тремя подсобными помещениями; при этом помещения для скота и птицы должны иметь изолированный наружный вход, расположенный не ближе 7 м от входа в дом.</w:t>
            </w:r>
          </w:p>
        </w:tc>
      </w:tr>
      <w:tr w:rsidR="00655522" w:rsidRPr="00655522" w:rsidTr="00390D38">
        <w:trPr>
          <w:trHeight w:val="488"/>
        </w:trPr>
        <w:tc>
          <w:tcPr>
            <w:tcW w:w="2802" w:type="dxa"/>
          </w:tcPr>
          <w:p w:rsidR="000D42EC" w:rsidRPr="00655522" w:rsidRDefault="000D42EC" w:rsidP="00390D38">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lastRenderedPageBreak/>
              <w:t>Площадки для игр детей дошкольного и младшего школьного возраста, для отдыха взрослого населения,</w:t>
            </w:r>
          </w:p>
          <w:p w:rsidR="000D42EC" w:rsidRPr="00655522" w:rsidRDefault="000D42EC" w:rsidP="00390D38">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 xml:space="preserve">для занятий физкультурой, для хозяйственных целей и выгула собак. </w:t>
            </w:r>
          </w:p>
          <w:p w:rsidR="000D42EC" w:rsidRPr="00655522" w:rsidRDefault="000D42EC" w:rsidP="0044517F">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Гостевые автостоянки для парковки легковых автомобилей посетителей.</w:t>
            </w:r>
          </w:p>
        </w:tc>
        <w:tc>
          <w:tcPr>
            <w:tcW w:w="6945" w:type="dxa"/>
          </w:tcPr>
          <w:p w:rsidR="000D42EC" w:rsidRPr="00655522" w:rsidRDefault="000D42EC" w:rsidP="00390D38">
            <w:pPr>
              <w:keepLines w:val="0"/>
              <w:overflowPunct/>
              <w:spacing w:line="240" w:lineRule="auto"/>
              <w:ind w:firstLine="426"/>
              <w:rPr>
                <w:rFonts w:eastAsia="SimSun"/>
                <w:sz w:val="24"/>
                <w:szCs w:val="24"/>
                <w:lang w:eastAsia="zh-CN"/>
              </w:rPr>
            </w:pPr>
            <w:r w:rsidRPr="00655522">
              <w:rPr>
                <w:rFonts w:eastAsia="SimSun"/>
                <w:sz w:val="24"/>
                <w:szCs w:val="24"/>
                <w:lang w:eastAsia="zh-CN"/>
              </w:rPr>
              <w:t>Минимальная/максимальная площадь земельных участков и максимальный процент застройки в границах земельного участка должен соответствовать  параметрам основного или условно разрешенного вида использования земельных участков.</w:t>
            </w:r>
          </w:p>
          <w:p w:rsidR="000D42EC" w:rsidRPr="00655522" w:rsidRDefault="000D42EC" w:rsidP="0044517F">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Максимальная высота – 5м.</w:t>
            </w:r>
          </w:p>
          <w:p w:rsidR="000D42EC" w:rsidRPr="00655522" w:rsidRDefault="000D42EC" w:rsidP="00390D38">
            <w:pPr>
              <w:keepLines w:val="0"/>
              <w:overflowPunct/>
              <w:spacing w:line="240" w:lineRule="auto"/>
              <w:ind w:firstLine="426"/>
              <w:rPr>
                <w:rFonts w:eastAsia="SimSun"/>
                <w:sz w:val="24"/>
                <w:szCs w:val="24"/>
                <w:lang w:eastAsia="zh-CN"/>
              </w:rPr>
            </w:pPr>
            <w:r w:rsidRPr="00655522">
              <w:rPr>
                <w:rFonts w:eastAsia="SimSun"/>
                <w:sz w:val="24"/>
                <w:szCs w:val="24"/>
                <w:lang w:eastAsia="zh-CN"/>
              </w:rPr>
              <w:t>Минимально допустимое расстояние от окон жилых и общественных зданий до площадок:</w:t>
            </w:r>
          </w:p>
          <w:p w:rsidR="000D42EC" w:rsidRPr="00655522" w:rsidRDefault="000D42EC" w:rsidP="00390D38">
            <w:pPr>
              <w:keepLines w:val="0"/>
              <w:overflowPunct/>
              <w:spacing w:line="240" w:lineRule="auto"/>
              <w:ind w:firstLine="426"/>
              <w:rPr>
                <w:rFonts w:eastAsia="SimSun"/>
                <w:sz w:val="24"/>
                <w:szCs w:val="24"/>
                <w:lang w:eastAsia="zh-CN"/>
              </w:rPr>
            </w:pPr>
            <w:r w:rsidRPr="00655522">
              <w:rPr>
                <w:rFonts w:eastAsia="SimSun"/>
                <w:sz w:val="24"/>
                <w:szCs w:val="24"/>
                <w:lang w:eastAsia="zh-CN"/>
              </w:rPr>
              <w:t>для игр детей дошкольного и младшего школьного возраста - не менее 12 м;</w:t>
            </w:r>
          </w:p>
          <w:p w:rsidR="000D42EC" w:rsidRPr="00655522" w:rsidRDefault="000D42EC" w:rsidP="00390D38">
            <w:pPr>
              <w:keepLines w:val="0"/>
              <w:overflowPunct/>
              <w:spacing w:line="240" w:lineRule="auto"/>
              <w:ind w:firstLine="426"/>
              <w:rPr>
                <w:rFonts w:eastAsia="SimSun"/>
                <w:sz w:val="24"/>
                <w:szCs w:val="24"/>
                <w:lang w:eastAsia="zh-CN"/>
              </w:rPr>
            </w:pPr>
            <w:r w:rsidRPr="00655522">
              <w:rPr>
                <w:rFonts w:eastAsia="SimSun"/>
                <w:sz w:val="24"/>
                <w:szCs w:val="24"/>
                <w:lang w:eastAsia="zh-CN"/>
              </w:rPr>
              <w:t>для отдыха взрослого населения - не менее 10 м;</w:t>
            </w:r>
          </w:p>
          <w:p w:rsidR="000D42EC" w:rsidRPr="00655522" w:rsidRDefault="000D42EC" w:rsidP="00390D38">
            <w:pPr>
              <w:keepLines w:val="0"/>
              <w:overflowPunct/>
              <w:spacing w:line="240" w:lineRule="auto"/>
              <w:ind w:firstLine="426"/>
              <w:rPr>
                <w:rFonts w:eastAsia="SimSun"/>
                <w:sz w:val="24"/>
                <w:szCs w:val="24"/>
                <w:lang w:eastAsia="zh-CN"/>
              </w:rPr>
            </w:pPr>
            <w:r w:rsidRPr="00655522">
              <w:rPr>
                <w:rFonts w:eastAsia="SimSun"/>
                <w:sz w:val="24"/>
                <w:szCs w:val="24"/>
                <w:lang w:eastAsia="zh-CN"/>
              </w:rPr>
              <w:t>для занятий физкультурой, в зависимости от шумовых характеристик (наибольшие значения принимаются для хоккейных и футбольных площадок, наименьшие - для площадок для настольного тенниса) - 10 - 40 м;</w:t>
            </w:r>
          </w:p>
          <w:p w:rsidR="000D42EC" w:rsidRPr="00655522" w:rsidRDefault="000D42EC" w:rsidP="00390D38">
            <w:pPr>
              <w:keepLines w:val="0"/>
              <w:overflowPunct/>
              <w:spacing w:line="240" w:lineRule="auto"/>
              <w:ind w:firstLine="426"/>
              <w:rPr>
                <w:rFonts w:eastAsia="SimSun"/>
                <w:sz w:val="24"/>
                <w:szCs w:val="24"/>
                <w:lang w:eastAsia="zh-CN"/>
              </w:rPr>
            </w:pPr>
            <w:r w:rsidRPr="00655522">
              <w:rPr>
                <w:rFonts w:eastAsia="SimSun"/>
                <w:sz w:val="24"/>
                <w:szCs w:val="24"/>
                <w:lang w:eastAsia="zh-CN"/>
              </w:rPr>
              <w:lastRenderedPageBreak/>
              <w:t>для хозяйственных целей - не менее 20 м;</w:t>
            </w:r>
          </w:p>
          <w:p w:rsidR="000D42EC" w:rsidRPr="00655522" w:rsidRDefault="000D42EC" w:rsidP="00390D38">
            <w:pPr>
              <w:keepLines w:val="0"/>
              <w:overflowPunct/>
              <w:spacing w:line="240" w:lineRule="auto"/>
              <w:ind w:firstLine="426"/>
              <w:rPr>
                <w:rFonts w:eastAsia="SimSun"/>
                <w:sz w:val="24"/>
                <w:szCs w:val="24"/>
                <w:lang w:eastAsia="zh-CN"/>
              </w:rPr>
            </w:pPr>
            <w:r w:rsidRPr="00655522">
              <w:rPr>
                <w:rFonts w:eastAsia="SimSun"/>
                <w:sz w:val="24"/>
                <w:szCs w:val="24"/>
                <w:lang w:eastAsia="zh-CN"/>
              </w:rPr>
              <w:t>для выгула собак - не менее 40 м;</w:t>
            </w:r>
          </w:p>
          <w:p w:rsidR="000D42EC" w:rsidRPr="00655522" w:rsidRDefault="000D42EC" w:rsidP="00390D38">
            <w:pPr>
              <w:keepLines w:val="0"/>
              <w:overflowPunct/>
              <w:spacing w:line="240" w:lineRule="auto"/>
              <w:ind w:firstLine="426"/>
              <w:rPr>
                <w:rFonts w:eastAsia="SimSun"/>
                <w:sz w:val="24"/>
                <w:szCs w:val="24"/>
                <w:lang w:eastAsia="zh-CN"/>
              </w:rPr>
            </w:pPr>
            <w:r w:rsidRPr="00655522">
              <w:rPr>
                <w:rFonts w:eastAsia="SimSun"/>
                <w:sz w:val="24"/>
                <w:szCs w:val="24"/>
                <w:lang w:eastAsia="zh-CN"/>
              </w:rPr>
              <w:t>Расстояния от площадок для сушки белья не нормируются.</w:t>
            </w:r>
          </w:p>
          <w:p w:rsidR="000D42EC" w:rsidRPr="00655522" w:rsidRDefault="000D42EC" w:rsidP="00390D38">
            <w:pPr>
              <w:keepLines w:val="0"/>
              <w:overflowPunct/>
              <w:spacing w:line="240" w:lineRule="auto"/>
              <w:ind w:firstLine="426"/>
              <w:rPr>
                <w:rFonts w:eastAsia="SimSun"/>
                <w:sz w:val="24"/>
                <w:szCs w:val="24"/>
                <w:lang w:eastAsia="zh-CN"/>
              </w:rPr>
            </w:pPr>
            <w:r w:rsidRPr="00655522">
              <w:rPr>
                <w:rFonts w:eastAsia="SimSun"/>
                <w:sz w:val="24"/>
                <w:szCs w:val="24"/>
                <w:lang w:eastAsia="zh-CN"/>
              </w:rPr>
              <w:t xml:space="preserve">Расстояния от площадок для хозяйственных целей до наиболее удаленного входа в жилое здание - не более 100 м </w:t>
            </w:r>
          </w:p>
        </w:tc>
      </w:tr>
      <w:tr w:rsidR="00655522" w:rsidRPr="00655522" w:rsidTr="00390D38">
        <w:trPr>
          <w:trHeight w:val="1078"/>
        </w:trPr>
        <w:tc>
          <w:tcPr>
            <w:tcW w:w="2802" w:type="dxa"/>
          </w:tcPr>
          <w:p w:rsidR="000D42EC" w:rsidRPr="00655522" w:rsidRDefault="000D42EC" w:rsidP="0044517F">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lastRenderedPageBreak/>
              <w:t>Площадки для сбора твердых бытовых отходов.</w:t>
            </w:r>
          </w:p>
        </w:tc>
        <w:tc>
          <w:tcPr>
            <w:tcW w:w="6945" w:type="dxa"/>
          </w:tcPr>
          <w:p w:rsidR="000D42EC" w:rsidRPr="00655522" w:rsidRDefault="000D42EC" w:rsidP="00390D38">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Минимальная/максимальная площадь земельных участков и максимальный процент застройки в границах земельного участка должен соответствовать  параметрам основного или условно разрешенного вида использования земельных участков.</w:t>
            </w:r>
          </w:p>
          <w:p w:rsidR="000D42EC" w:rsidRPr="00655522" w:rsidRDefault="000D42EC" w:rsidP="00390D38">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Максимальная высота – 2м.</w:t>
            </w:r>
          </w:p>
          <w:p w:rsidR="000D42EC" w:rsidRPr="00655522" w:rsidRDefault="000D42EC" w:rsidP="00390D38">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 xml:space="preserve">Расстояние от площадок с контейнерами до окон жилых домов, границ участков детских, лечебных учреждений, мест отдыха должны быть не менее 20 м, и не более 100 м. </w:t>
            </w:r>
          </w:p>
          <w:p w:rsidR="000D42EC" w:rsidRPr="00655522" w:rsidRDefault="000D42EC" w:rsidP="00390D38">
            <w:pPr>
              <w:keepLines w:val="0"/>
              <w:overflowPunct/>
              <w:spacing w:line="240" w:lineRule="auto"/>
              <w:ind w:firstLine="426"/>
              <w:rPr>
                <w:rFonts w:eastAsia="SimSun"/>
                <w:sz w:val="24"/>
                <w:szCs w:val="24"/>
                <w:lang w:eastAsia="zh-CN"/>
              </w:rPr>
            </w:pPr>
            <w:r w:rsidRPr="00655522">
              <w:rPr>
                <w:rFonts w:eastAsia="SimSun"/>
                <w:sz w:val="24"/>
                <w:szCs w:val="24"/>
                <w:lang w:eastAsia="zh-CN"/>
              </w:rPr>
              <w:t>Общее количество контейнеров не более 5 шт.</w:t>
            </w:r>
          </w:p>
        </w:tc>
      </w:tr>
      <w:tr w:rsidR="00655522" w:rsidRPr="00655522" w:rsidTr="00390D38">
        <w:tc>
          <w:tcPr>
            <w:tcW w:w="2802" w:type="dxa"/>
          </w:tcPr>
          <w:p w:rsidR="000D42EC" w:rsidRPr="00655522" w:rsidRDefault="000D42EC" w:rsidP="0044517F">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Надворные туалеты, гидронепроницаемые выгребы, септики.</w:t>
            </w:r>
          </w:p>
        </w:tc>
        <w:tc>
          <w:tcPr>
            <w:tcW w:w="6945" w:type="dxa"/>
          </w:tcPr>
          <w:p w:rsidR="000D42EC" w:rsidRPr="00655522" w:rsidRDefault="000D42EC" w:rsidP="00390D38">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Минимальная/максимальная площадь земельных участков и максимальный процент застройки в границах земельного участка должен соответствовать  параметрам основного или условно разрешенного вида использования земельных участков.</w:t>
            </w:r>
          </w:p>
          <w:p w:rsidR="000D42EC" w:rsidRPr="00655522" w:rsidRDefault="000D42EC" w:rsidP="00390D38">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Максимальное количество этажей – не более 1.</w:t>
            </w:r>
          </w:p>
          <w:p w:rsidR="000D42EC" w:rsidRPr="00655522" w:rsidRDefault="000D42EC" w:rsidP="00390D38">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Расстояние от соседнего жилого дома не менее - 12 м.</w:t>
            </w:r>
          </w:p>
          <w:p w:rsidR="00066A4E" w:rsidRPr="00655522" w:rsidRDefault="00066A4E" w:rsidP="00066A4E">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 xml:space="preserve">Для туалетов - расстояние от красной линии не менее - </w:t>
            </w:r>
            <w:smartTag w:uri="urn:schemas-microsoft-com:office:smarttags" w:element="metricconverter">
              <w:smartTagPr>
                <w:attr w:name="ProductID" w:val="10 м"/>
              </w:smartTagPr>
              <w:r w:rsidRPr="00655522">
                <w:rPr>
                  <w:rFonts w:eastAsia="SimSun"/>
                  <w:sz w:val="24"/>
                  <w:szCs w:val="24"/>
                  <w:lang w:eastAsia="zh-CN"/>
                </w:rPr>
                <w:t>10 м</w:t>
              </w:r>
            </w:smartTag>
            <w:r w:rsidRPr="00655522">
              <w:rPr>
                <w:rFonts w:eastAsia="SimSun"/>
                <w:sz w:val="24"/>
                <w:szCs w:val="24"/>
                <w:lang w:eastAsia="zh-CN"/>
              </w:rPr>
              <w:t xml:space="preserve">. </w:t>
            </w:r>
          </w:p>
          <w:p w:rsidR="000D42EC" w:rsidRPr="00655522" w:rsidRDefault="000D42EC" w:rsidP="00390D38">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Расстояние от границы смежного земельного участка не менее - 4 м.</w:t>
            </w:r>
          </w:p>
        </w:tc>
      </w:tr>
      <w:tr w:rsidR="00655522" w:rsidRPr="00655522" w:rsidTr="00390D38">
        <w:tc>
          <w:tcPr>
            <w:tcW w:w="2802" w:type="dxa"/>
          </w:tcPr>
          <w:p w:rsidR="000D42EC" w:rsidRPr="00655522" w:rsidRDefault="000D42EC" w:rsidP="0044517F">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Объекты хранения индивидуального легкового автотранспорта одно-, двухквартирных усадебных жилых домов</w:t>
            </w:r>
          </w:p>
        </w:tc>
        <w:tc>
          <w:tcPr>
            <w:tcW w:w="6945" w:type="dxa"/>
          </w:tcPr>
          <w:p w:rsidR="000D42EC" w:rsidRPr="00655522" w:rsidRDefault="000D42EC" w:rsidP="0044517F">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Минимальная/максимальная площадь земельных участков и максимальный процент застройки в границах земельного участка должен соответствовать  параметрам основного или условно разрешенного вида использования земельных участков.</w:t>
            </w:r>
          </w:p>
          <w:p w:rsidR="000D42EC" w:rsidRPr="00655522" w:rsidRDefault="000D42EC" w:rsidP="0044517F">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Максимальное количество этажей – не более 2.</w:t>
            </w:r>
          </w:p>
          <w:p w:rsidR="000D42EC" w:rsidRPr="00655522" w:rsidRDefault="000D42EC" w:rsidP="00390D38">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Допускается размещать по красной линии без устройства распашных ворот. Допускается делать встроенными в первые этажи жилого дома.</w:t>
            </w:r>
          </w:p>
        </w:tc>
      </w:tr>
      <w:tr w:rsidR="00655522" w:rsidRPr="00655522" w:rsidTr="00390D38">
        <w:tc>
          <w:tcPr>
            <w:tcW w:w="2802" w:type="dxa"/>
          </w:tcPr>
          <w:p w:rsidR="000D42EC" w:rsidRPr="00655522" w:rsidRDefault="000D42EC" w:rsidP="00390D38">
            <w:pPr>
              <w:keepLines w:val="0"/>
              <w:overflowPunct/>
              <w:spacing w:line="240" w:lineRule="auto"/>
              <w:ind w:firstLine="426"/>
              <w:rPr>
                <w:rFonts w:eastAsia="SimSun"/>
                <w:sz w:val="24"/>
                <w:szCs w:val="24"/>
                <w:lang w:eastAsia="zh-CN"/>
              </w:rPr>
            </w:pPr>
            <w:r w:rsidRPr="00655522">
              <w:rPr>
                <w:rFonts w:eastAsia="SimSun"/>
                <w:sz w:val="24"/>
                <w:szCs w:val="24"/>
                <w:lang w:eastAsia="zh-CN"/>
              </w:rPr>
              <w:t xml:space="preserve">Гаражи-автостоянки на территории жилой, смешанной жилой застройки (встроенные, встроенно-пристроенные, подземные) до 150 </w:t>
            </w:r>
            <w:proofErr w:type="spellStart"/>
            <w:r w:rsidRPr="00655522">
              <w:rPr>
                <w:rFonts w:eastAsia="SimSun"/>
                <w:sz w:val="24"/>
                <w:szCs w:val="24"/>
                <w:lang w:eastAsia="zh-CN"/>
              </w:rPr>
              <w:t>машино</w:t>
            </w:r>
            <w:proofErr w:type="spellEnd"/>
            <w:r w:rsidRPr="00655522">
              <w:rPr>
                <w:rFonts w:eastAsia="SimSun"/>
                <w:sz w:val="24"/>
                <w:szCs w:val="24"/>
                <w:lang w:eastAsia="zh-CN"/>
              </w:rPr>
              <w:t>-мест.</w:t>
            </w:r>
          </w:p>
          <w:p w:rsidR="000D42EC" w:rsidRPr="00655522" w:rsidRDefault="000D42EC" w:rsidP="00390D38">
            <w:pPr>
              <w:keepLines w:val="0"/>
              <w:overflowPunct/>
              <w:autoSpaceDE/>
              <w:autoSpaceDN/>
              <w:adjustRightInd/>
              <w:spacing w:line="240" w:lineRule="auto"/>
              <w:ind w:firstLine="426"/>
              <w:jc w:val="left"/>
              <w:rPr>
                <w:rFonts w:eastAsia="SimSun"/>
                <w:sz w:val="24"/>
                <w:szCs w:val="24"/>
                <w:lang w:eastAsia="zh-CN"/>
              </w:rPr>
            </w:pPr>
          </w:p>
        </w:tc>
        <w:tc>
          <w:tcPr>
            <w:tcW w:w="6945" w:type="dxa"/>
          </w:tcPr>
          <w:p w:rsidR="000D42EC" w:rsidRPr="00655522" w:rsidRDefault="000D42EC" w:rsidP="0044517F">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Минимальная/максимальная площадь земельных участков и максимальный процент застройки в границах земельного участка должен соответствовать  параметрам основного или условно разрешенного вида использования земельных участков.</w:t>
            </w:r>
          </w:p>
          <w:p w:rsidR="000D42EC" w:rsidRPr="00655522" w:rsidRDefault="000D42EC" w:rsidP="0044517F">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Максимальное количество этажей – не более 2.</w:t>
            </w:r>
          </w:p>
          <w:p w:rsidR="000D42EC" w:rsidRPr="00655522" w:rsidRDefault="000D42EC" w:rsidP="00390D38">
            <w:pPr>
              <w:keepLines w:val="0"/>
              <w:overflowPunct/>
              <w:spacing w:line="240" w:lineRule="auto"/>
              <w:ind w:firstLine="426"/>
              <w:rPr>
                <w:rFonts w:eastAsia="SimSun"/>
                <w:sz w:val="24"/>
                <w:szCs w:val="24"/>
                <w:lang w:eastAsia="zh-CN"/>
              </w:rPr>
            </w:pPr>
            <w:r w:rsidRPr="00655522">
              <w:rPr>
                <w:rFonts w:eastAsia="SimSun"/>
                <w:sz w:val="24"/>
                <w:szCs w:val="24"/>
                <w:lang w:eastAsia="zh-CN"/>
              </w:rPr>
              <w:t xml:space="preserve">Подъезды к гаражам-автостоянкам должны быть изолированы от площадок для отдыха и игр детей, спортивных площадок. </w:t>
            </w:r>
          </w:p>
          <w:p w:rsidR="000D42EC" w:rsidRPr="00655522" w:rsidRDefault="000D42EC" w:rsidP="00390D38">
            <w:pPr>
              <w:keepLines w:val="0"/>
              <w:overflowPunct/>
              <w:spacing w:line="240" w:lineRule="auto"/>
              <w:ind w:firstLine="426"/>
              <w:rPr>
                <w:rFonts w:eastAsia="SimSun"/>
                <w:sz w:val="24"/>
                <w:szCs w:val="24"/>
                <w:lang w:eastAsia="zh-CN"/>
              </w:rPr>
            </w:pPr>
            <w:r w:rsidRPr="00655522">
              <w:rPr>
                <w:rFonts w:eastAsia="SimSun"/>
                <w:sz w:val="24"/>
                <w:szCs w:val="24"/>
                <w:lang w:eastAsia="zh-CN"/>
              </w:rPr>
              <w:t xml:space="preserve">Размещение отдельно стоящих гаражей на 1 </w:t>
            </w:r>
            <w:proofErr w:type="spellStart"/>
            <w:r w:rsidRPr="00655522">
              <w:rPr>
                <w:rFonts w:eastAsia="SimSun"/>
                <w:sz w:val="24"/>
                <w:szCs w:val="24"/>
                <w:lang w:eastAsia="zh-CN"/>
              </w:rPr>
              <w:t>машино</w:t>
            </w:r>
            <w:proofErr w:type="spellEnd"/>
            <w:r w:rsidRPr="00655522">
              <w:rPr>
                <w:rFonts w:eastAsia="SimSun"/>
                <w:sz w:val="24"/>
                <w:szCs w:val="24"/>
                <w:lang w:eastAsia="zh-CN"/>
              </w:rPr>
              <w:t>-место и подъездов к ним на придомовой территории многоквартирных домов не допускается.</w:t>
            </w:r>
          </w:p>
          <w:p w:rsidR="000D42EC" w:rsidRPr="00655522" w:rsidRDefault="000D42EC" w:rsidP="00390D38">
            <w:pPr>
              <w:keepLines w:val="0"/>
              <w:overflowPunct/>
              <w:spacing w:line="240" w:lineRule="auto"/>
              <w:ind w:firstLine="426"/>
              <w:rPr>
                <w:rFonts w:eastAsia="SimSun"/>
                <w:sz w:val="24"/>
                <w:szCs w:val="24"/>
                <w:lang w:eastAsia="zh-CN"/>
              </w:rPr>
            </w:pPr>
            <w:proofErr w:type="gramStart"/>
            <w:r w:rsidRPr="00655522">
              <w:rPr>
                <w:rFonts w:eastAsia="SimSun"/>
                <w:sz w:val="24"/>
                <w:szCs w:val="24"/>
                <w:lang w:eastAsia="zh-CN"/>
              </w:rPr>
              <w:t>При устройстве гаражей (в том числе пристроенных) в цокольном, подвальном этажах одно-, двухквартирных усадебных и блокированных домов допускается их проектирование без соблюдения нормативов расчета стоянок автомобилей.</w:t>
            </w:r>
            <w:proofErr w:type="gramEnd"/>
          </w:p>
          <w:p w:rsidR="000D42EC" w:rsidRPr="00655522" w:rsidRDefault="000D42EC" w:rsidP="00390D38">
            <w:pPr>
              <w:keepLines w:val="0"/>
              <w:overflowPunct/>
              <w:spacing w:line="240" w:lineRule="auto"/>
              <w:ind w:firstLine="426"/>
              <w:rPr>
                <w:rFonts w:eastAsia="SimSun"/>
                <w:sz w:val="24"/>
                <w:szCs w:val="24"/>
                <w:lang w:eastAsia="zh-CN"/>
              </w:rPr>
            </w:pPr>
            <w:r w:rsidRPr="00655522">
              <w:rPr>
                <w:rFonts w:eastAsia="SimSun"/>
                <w:sz w:val="24"/>
                <w:szCs w:val="24"/>
                <w:lang w:eastAsia="zh-CN"/>
              </w:rPr>
              <w:t xml:space="preserve">На территории с застройкой жилыми домами с </w:t>
            </w:r>
            <w:proofErr w:type="spellStart"/>
            <w:r w:rsidRPr="00655522">
              <w:rPr>
                <w:rFonts w:eastAsia="SimSun"/>
                <w:sz w:val="24"/>
                <w:szCs w:val="24"/>
                <w:lang w:eastAsia="zh-CN"/>
              </w:rPr>
              <w:t>приквартирными</w:t>
            </w:r>
            <w:proofErr w:type="spellEnd"/>
            <w:r w:rsidRPr="00655522">
              <w:rPr>
                <w:rFonts w:eastAsia="SimSun"/>
                <w:sz w:val="24"/>
                <w:szCs w:val="24"/>
                <w:lang w:eastAsia="zh-CN"/>
              </w:rPr>
              <w:t xml:space="preserve"> участками (одно-, двухквартирными и многоквартирными блокированными) гаражи-стоянки следует размещать в пределах отведенного участка.</w:t>
            </w:r>
          </w:p>
          <w:p w:rsidR="000D42EC" w:rsidRPr="00655522" w:rsidRDefault="000D42EC" w:rsidP="00390D38">
            <w:pPr>
              <w:keepLines w:val="0"/>
              <w:overflowPunct/>
              <w:spacing w:line="240" w:lineRule="auto"/>
              <w:ind w:firstLine="426"/>
              <w:rPr>
                <w:rFonts w:eastAsia="SimSun"/>
                <w:sz w:val="24"/>
                <w:szCs w:val="24"/>
                <w:lang w:eastAsia="zh-CN"/>
              </w:rPr>
            </w:pPr>
            <w:r w:rsidRPr="00655522">
              <w:rPr>
                <w:rFonts w:eastAsia="SimSun"/>
                <w:sz w:val="24"/>
                <w:szCs w:val="24"/>
                <w:lang w:eastAsia="zh-CN"/>
              </w:rPr>
              <w:t xml:space="preserve">На территории малоэтажной застройки на приусадебных </w:t>
            </w:r>
            <w:r w:rsidRPr="00655522">
              <w:rPr>
                <w:rFonts w:eastAsia="SimSun"/>
                <w:sz w:val="24"/>
                <w:szCs w:val="24"/>
                <w:lang w:eastAsia="zh-CN"/>
              </w:rPr>
              <w:lastRenderedPageBreak/>
              <w:t>участках запрещается строительство гаражей для грузового транспорта и транспорта для перевозки людей, находящегося в личной собственности, кроме автотранспорта с максимальной разрешенной массой не более 3,5 тонн.</w:t>
            </w:r>
          </w:p>
        </w:tc>
      </w:tr>
    </w:tbl>
    <w:p w:rsidR="000D42EC" w:rsidRPr="00655522" w:rsidRDefault="000D42EC" w:rsidP="0044517F">
      <w:pPr>
        <w:keepLines w:val="0"/>
        <w:overflowPunct/>
        <w:spacing w:line="240" w:lineRule="auto"/>
        <w:ind w:firstLine="426"/>
        <w:rPr>
          <w:rFonts w:eastAsia="SimSun"/>
          <w:sz w:val="24"/>
          <w:szCs w:val="24"/>
          <w:lang w:eastAsia="zh-CN"/>
        </w:rPr>
      </w:pPr>
      <w:r w:rsidRPr="00655522">
        <w:rPr>
          <w:rFonts w:eastAsia="SimSun"/>
          <w:sz w:val="24"/>
          <w:szCs w:val="24"/>
          <w:lang w:eastAsia="zh-CN"/>
        </w:rPr>
        <w:lastRenderedPageBreak/>
        <w:t>Минимальные отступы от границ земельных участков для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0D42EC" w:rsidRPr="00655522" w:rsidRDefault="000D42EC" w:rsidP="0044517F">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-для жилых зданий 3 м (кроме земельных участков в сложившейся застройке, при ширине земельного участка 12 метров и менее)</w:t>
      </w:r>
    </w:p>
    <w:p w:rsidR="000D42EC" w:rsidRPr="00655522" w:rsidRDefault="000D42EC" w:rsidP="0044517F">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 xml:space="preserve">- для общественных зданий 1 м; </w:t>
      </w:r>
    </w:p>
    <w:p w:rsidR="000D42EC" w:rsidRPr="00655522" w:rsidRDefault="000D42EC" w:rsidP="0044517F">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 для остальных зданий и сооружений - 1 м.</w:t>
      </w:r>
    </w:p>
    <w:p w:rsidR="000D42EC" w:rsidRPr="00655522" w:rsidRDefault="000D42EC" w:rsidP="00627A51">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Расстояния между крайними строениями и группами строений следует принимать на основе расчетов инсоляции и освещенности, учета противопожарных, зооветеринарных требований.</w:t>
      </w:r>
    </w:p>
    <w:p w:rsidR="000D42EC" w:rsidRPr="00655522" w:rsidRDefault="000D42EC" w:rsidP="00627A51">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Расстояние до красной линии:</w:t>
      </w:r>
    </w:p>
    <w:p w:rsidR="000D42EC" w:rsidRPr="00655522" w:rsidRDefault="000D42EC" w:rsidP="00627A51">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1) от Дошкольных    образовательных учреждений и общеобразовательных школ (стены здания) -10 м;</w:t>
      </w:r>
    </w:p>
    <w:p w:rsidR="000D42EC" w:rsidRPr="00655522" w:rsidRDefault="000D42EC" w:rsidP="00627A51">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 xml:space="preserve">2) от Пожарных депо - 10 м (15 м - для депо </w:t>
      </w:r>
      <w:r w:rsidRPr="00655522">
        <w:rPr>
          <w:rFonts w:eastAsia="SimSun"/>
          <w:sz w:val="24"/>
          <w:szCs w:val="24"/>
          <w:lang w:val="en-US" w:eastAsia="zh-CN"/>
        </w:rPr>
        <w:t>I</w:t>
      </w:r>
      <w:r w:rsidRPr="00655522">
        <w:rPr>
          <w:rFonts w:eastAsia="SimSun"/>
          <w:sz w:val="24"/>
          <w:szCs w:val="24"/>
          <w:lang w:eastAsia="zh-CN"/>
        </w:rPr>
        <w:t xml:space="preserve"> типа);</w:t>
      </w:r>
    </w:p>
    <w:p w:rsidR="000D42EC" w:rsidRPr="00655522" w:rsidRDefault="000D42EC" w:rsidP="00627A51">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3) улиц, от жилых и общественных зданий  – 3 м;</w:t>
      </w:r>
    </w:p>
    <w:p w:rsidR="000D42EC" w:rsidRPr="00655522" w:rsidRDefault="000D42EC" w:rsidP="00627A51">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4) проездов, от жилых и общественных зданий – 3 м;</w:t>
      </w:r>
    </w:p>
    <w:p w:rsidR="000D42EC" w:rsidRPr="00655522" w:rsidRDefault="000D42EC" w:rsidP="00627A51">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5) от остальных зданий и сооружений - 5 м.</w:t>
      </w:r>
    </w:p>
    <w:p w:rsidR="000D42EC" w:rsidRPr="00655522" w:rsidRDefault="000D42EC" w:rsidP="00627A51">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На территории сложившейся застройки жилые и общественные здания могут размещаться по красной линии улиц по согласованию с органами местного самоуправления.</w:t>
      </w:r>
    </w:p>
    <w:p w:rsidR="000D42EC" w:rsidRPr="00655522" w:rsidRDefault="000D42EC" w:rsidP="00627A51">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До границы соседнего земельного участка расстояния по санитарно-бытовым условиям должны быть не менее:</w:t>
      </w:r>
    </w:p>
    <w:p w:rsidR="000D42EC" w:rsidRPr="00655522" w:rsidRDefault="000D42EC" w:rsidP="00627A51">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от усадебного одно-, двухквартирного и блокированного дома - 3 м;</w:t>
      </w:r>
    </w:p>
    <w:p w:rsidR="000D42EC" w:rsidRPr="00655522" w:rsidRDefault="000D42EC" w:rsidP="00627A51">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в сложившейся застройке, при ширине земельного участка 12 метров и менее, для строительства жилого дома минимальный отступ от границы соседнего участка составляет не менее:</w:t>
      </w:r>
    </w:p>
    <w:p w:rsidR="000D42EC" w:rsidRPr="00655522" w:rsidRDefault="000D42EC" w:rsidP="00627A51">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1,0 м - для одноэтажного жилого дома;</w:t>
      </w:r>
    </w:p>
    <w:p w:rsidR="000D42EC" w:rsidRPr="00655522" w:rsidRDefault="000D42EC" w:rsidP="00627A51">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1,5 м - для двухэтажного жилого дома;</w:t>
      </w:r>
    </w:p>
    <w:p w:rsidR="000D42EC" w:rsidRPr="00655522" w:rsidRDefault="000D42EC" w:rsidP="00627A51">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2,0 м - для трехэтажного жилого дома, при условии, что расстояние до расположенного на соседнем земельном участке жилого дома не менее 5 м;</w:t>
      </w:r>
    </w:p>
    <w:p w:rsidR="000D42EC" w:rsidRPr="00655522" w:rsidRDefault="000D42EC" w:rsidP="00627A51">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от других построек (баня, гараж и другие) - 1 м;</w:t>
      </w:r>
    </w:p>
    <w:p w:rsidR="000D42EC" w:rsidRPr="00655522" w:rsidRDefault="000D42EC" w:rsidP="00627A51">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от стволов высокорослых деревьев - 4 м;</w:t>
      </w:r>
    </w:p>
    <w:p w:rsidR="000D42EC" w:rsidRPr="00655522" w:rsidRDefault="000D42EC" w:rsidP="00627A51">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от стволов среднерослых деревьев - 2 м;</w:t>
      </w:r>
    </w:p>
    <w:p w:rsidR="000D42EC" w:rsidRPr="00655522" w:rsidRDefault="000D42EC" w:rsidP="00627A51">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от кустарника - 1 м.</w:t>
      </w:r>
    </w:p>
    <w:p w:rsidR="000D42EC" w:rsidRPr="00655522" w:rsidRDefault="000D42EC" w:rsidP="00627A51">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 xml:space="preserve">Расстояния между длинными сторонами секционных жилых зданий высотой 2 - 3 этажа должны быть не менее 15 м, а </w:t>
      </w:r>
      <w:proofErr w:type="gramStart"/>
      <w:r w:rsidRPr="00655522">
        <w:rPr>
          <w:rFonts w:eastAsia="SimSun"/>
          <w:sz w:val="24"/>
          <w:szCs w:val="24"/>
          <w:lang w:eastAsia="zh-CN"/>
        </w:rPr>
        <w:t>между</w:t>
      </w:r>
      <w:proofErr w:type="gramEnd"/>
      <w:r w:rsidRPr="00655522">
        <w:rPr>
          <w:rFonts w:eastAsia="SimSun"/>
          <w:sz w:val="24"/>
          <w:szCs w:val="24"/>
          <w:lang w:eastAsia="zh-CN"/>
        </w:rPr>
        <w:t xml:space="preserve"> </w:t>
      </w:r>
      <w:proofErr w:type="gramStart"/>
      <w:r w:rsidRPr="00655522">
        <w:rPr>
          <w:rFonts w:eastAsia="SimSun"/>
          <w:sz w:val="24"/>
          <w:szCs w:val="24"/>
          <w:lang w:eastAsia="zh-CN"/>
        </w:rPr>
        <w:t>одно</w:t>
      </w:r>
      <w:proofErr w:type="gramEnd"/>
      <w:r w:rsidRPr="00655522">
        <w:rPr>
          <w:rFonts w:eastAsia="SimSun"/>
          <w:sz w:val="24"/>
          <w:szCs w:val="24"/>
          <w:lang w:eastAsia="zh-CN"/>
        </w:rPr>
        <w:t>-, двухквартирными жилыми домами и хозяйственными постройками - в соответствии с противопожарными требованиями.</w:t>
      </w:r>
    </w:p>
    <w:p w:rsidR="000D42EC" w:rsidRPr="00655522" w:rsidRDefault="000D42EC" w:rsidP="00627A51">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Режим использования территории приусадебного участка для хозяйственных целей определяется градостроительным регламентом территории с учетом социально-демографических потребностей семей, образа жизни и профессиональной деятельности, санитарно-гигиенических и зооветеринарных требований.</w:t>
      </w:r>
    </w:p>
    <w:p w:rsidR="000D42EC" w:rsidRPr="00655522" w:rsidRDefault="000D42EC" w:rsidP="00627A51">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На территориях с застройкой усадебными одно-, двухквартирными домами расстояние от окон жилых помещений (комнат, кухонь и веранд) до стен соседнего дома и хозяйственных построек (сарая, гаража, бани), расположенных на соседних земельных участках, должно быть не менее 6 м.</w:t>
      </w:r>
    </w:p>
    <w:p w:rsidR="000D42EC" w:rsidRPr="00655522" w:rsidRDefault="000D42EC" w:rsidP="00627A51">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Вспомогательные строения, за исключением гаражей, размещать со стороны улиц не допускается. При этом этажность их не должна превышать двух этажей, при условии обеспечения нормативной инсоляции на территории соседних земельных участков.</w:t>
      </w:r>
    </w:p>
    <w:p w:rsidR="000D42EC" w:rsidRPr="00655522" w:rsidRDefault="000D42EC" w:rsidP="00627A51">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lastRenderedPageBreak/>
        <w:t>Допускается блокировка зданий и сооружений, а также хозяйственных построек на смежных земельных участках по взаимному (удостоверенному) согласию владельцев при новом строительстве с соблюдением технических регламентов.</w:t>
      </w:r>
    </w:p>
    <w:p w:rsidR="000D42EC" w:rsidRPr="00655522" w:rsidRDefault="000D42EC" w:rsidP="00627A51">
      <w:pPr>
        <w:keepLines w:val="0"/>
        <w:overflowPunct/>
        <w:autoSpaceDE/>
        <w:autoSpaceDN/>
        <w:adjustRightInd/>
        <w:spacing w:line="240" w:lineRule="auto"/>
        <w:ind w:firstLine="426"/>
        <w:rPr>
          <w:rFonts w:eastAsia="SimSun"/>
          <w:sz w:val="24"/>
          <w:szCs w:val="24"/>
          <w:lang w:eastAsia="zh-CN"/>
        </w:rPr>
      </w:pPr>
    </w:p>
    <w:p w:rsidR="000D42EC" w:rsidRPr="00655522" w:rsidRDefault="000D42EC" w:rsidP="00627A51">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Примечание (общее):</w:t>
      </w:r>
    </w:p>
    <w:p w:rsidR="000D42EC" w:rsidRPr="00655522" w:rsidRDefault="000D42EC" w:rsidP="00627A51">
      <w:pPr>
        <w:keepLines w:val="0"/>
        <w:overflowPunct/>
        <w:autoSpaceDE/>
        <w:autoSpaceDN/>
        <w:adjustRightInd/>
        <w:spacing w:line="240" w:lineRule="auto"/>
        <w:ind w:firstLine="426"/>
        <w:rPr>
          <w:rFonts w:eastAsia="SimSun"/>
          <w:sz w:val="24"/>
          <w:szCs w:val="24"/>
          <w:lang w:eastAsia="zh-CN"/>
        </w:rPr>
      </w:pPr>
      <w:proofErr w:type="gramStart"/>
      <w:r w:rsidRPr="00655522">
        <w:rPr>
          <w:rFonts w:eastAsia="SimSun"/>
          <w:sz w:val="24"/>
          <w:szCs w:val="24"/>
          <w:lang w:eastAsia="zh-CN"/>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roofErr w:type="gramEnd"/>
    </w:p>
    <w:p w:rsidR="000D42EC" w:rsidRPr="00655522" w:rsidRDefault="000D42EC" w:rsidP="00627A51">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rsidR="000D42EC" w:rsidRPr="00655522" w:rsidRDefault="000D42EC" w:rsidP="00627A51">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Размещение новых населенных пунктов и строительство объектов капитального строительства без проведения специальных защитных мероприятий по предотвращению негативного воздействия вод в границах зон затопления, подтопления запрещаются.</w:t>
      </w:r>
    </w:p>
    <w:p w:rsidR="000D42EC" w:rsidRPr="00655522" w:rsidRDefault="000D42EC" w:rsidP="00627A51">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В границах зон затопления, подтопления запрещаются:</w:t>
      </w:r>
    </w:p>
    <w:p w:rsidR="000D42EC" w:rsidRPr="00655522" w:rsidRDefault="000D42EC" w:rsidP="00627A51">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1) использование сточных вод в целях регулирования плодородия почв;</w:t>
      </w:r>
    </w:p>
    <w:p w:rsidR="000D42EC" w:rsidRPr="00655522" w:rsidRDefault="000D42EC" w:rsidP="00627A51">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2) размещение кладбищ, скотомогильников, мест захоронения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rsidR="000D42EC" w:rsidRPr="00655522" w:rsidRDefault="000D42EC" w:rsidP="00627A51">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3) осуществление авиационных мер по борьбе с вредными организмами.</w:t>
      </w:r>
    </w:p>
    <w:p w:rsidR="000D42EC" w:rsidRPr="00655522" w:rsidRDefault="000D42EC" w:rsidP="00627A51">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Все жилые дома и хозяйственные постройки должны быть  обеспечены системами водоотведения с кровли, с целью предотвращения подтопления соседних земельных участков и строений. Допускается не выполнять организованный сток воды с кровли при условии, когда смежные земельные участки находятся на одном уровне и между строениями, расположенными на соседних земельных участках расстояние не менее - 4 м.</w:t>
      </w:r>
    </w:p>
    <w:p w:rsidR="000D42EC" w:rsidRPr="00655522" w:rsidRDefault="000D42EC" w:rsidP="00627A51">
      <w:pPr>
        <w:keepLines w:val="0"/>
        <w:overflowPunct/>
        <w:spacing w:line="240" w:lineRule="auto"/>
        <w:ind w:firstLine="426"/>
        <w:rPr>
          <w:rFonts w:eastAsia="SimSun"/>
          <w:sz w:val="24"/>
          <w:szCs w:val="24"/>
          <w:lang w:eastAsia="zh-CN"/>
        </w:rPr>
      </w:pPr>
      <w:r w:rsidRPr="00655522">
        <w:rPr>
          <w:rFonts w:eastAsia="SimSun"/>
          <w:sz w:val="24"/>
          <w:szCs w:val="24"/>
          <w:lang w:eastAsia="zh-CN"/>
        </w:rPr>
        <w:t>Поднятие уровня земельного участка путем отсыпки грунта допускается при наличии письменного согласия правообладателей соседних земельных участков, подпись которых должна быть удостоверена нотариально.</w:t>
      </w:r>
    </w:p>
    <w:p w:rsidR="000D42EC" w:rsidRPr="00655522" w:rsidRDefault="000D42EC" w:rsidP="00627A51">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2,0 м. (кроме объектов со специальными требованиями к ограждению их территории). 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rsidR="000D42EC" w:rsidRPr="00655522" w:rsidRDefault="000D42EC" w:rsidP="00627A51">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По границе с соседним земельным участком ограждения должны быть проветриваемыми на высоту не менее 0,5 м от уровня земли ограждения и высотой не более 2,0 м.</w:t>
      </w:r>
    </w:p>
    <w:p w:rsidR="000D42EC" w:rsidRPr="00655522" w:rsidRDefault="000D42EC" w:rsidP="00627A51">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Размещение зданий, строений и сооружений возможно при соблюдении требований статей 31, 32, 33, 34, 35 настоящих Правил.</w:t>
      </w:r>
    </w:p>
    <w:p w:rsidR="000D42EC" w:rsidRPr="00655522" w:rsidRDefault="000D42EC" w:rsidP="00474148">
      <w:pPr>
        <w:keepLines w:val="0"/>
        <w:overflowPunct/>
        <w:autoSpaceDE/>
        <w:autoSpaceDN/>
        <w:adjustRightInd/>
        <w:spacing w:line="240" w:lineRule="auto"/>
        <w:ind w:firstLine="426"/>
        <w:rPr>
          <w:rFonts w:eastAsia="SimSun"/>
          <w:sz w:val="24"/>
          <w:szCs w:val="24"/>
          <w:lang w:eastAsia="zh-CN"/>
        </w:rPr>
      </w:pPr>
    </w:p>
    <w:p w:rsidR="000D42EC" w:rsidRPr="00655522" w:rsidRDefault="000D42EC" w:rsidP="001054EF">
      <w:pPr>
        <w:keepLines w:val="0"/>
        <w:widowControl w:val="0"/>
        <w:overflowPunct/>
        <w:autoSpaceDE/>
        <w:autoSpaceDN/>
        <w:adjustRightInd/>
        <w:spacing w:line="240" w:lineRule="auto"/>
        <w:ind w:firstLine="426"/>
        <w:jc w:val="center"/>
        <w:rPr>
          <w:rFonts w:eastAsia="SimSun"/>
          <w:sz w:val="24"/>
          <w:szCs w:val="24"/>
          <w:u w:val="single"/>
          <w:lang w:eastAsia="zh-CN"/>
        </w:rPr>
      </w:pPr>
      <w:proofErr w:type="gramStart"/>
      <w:r w:rsidRPr="00655522">
        <w:rPr>
          <w:rFonts w:eastAsia="SimSun"/>
          <w:sz w:val="24"/>
          <w:szCs w:val="24"/>
          <w:u w:val="single"/>
          <w:lang w:eastAsia="zh-CN"/>
        </w:rPr>
        <w:t>Ж</w:t>
      </w:r>
      <w:proofErr w:type="gramEnd"/>
      <w:r w:rsidRPr="00655522">
        <w:rPr>
          <w:rFonts w:eastAsia="SimSun"/>
          <w:sz w:val="24"/>
          <w:szCs w:val="24"/>
          <w:u w:val="single"/>
          <w:lang w:eastAsia="zh-CN"/>
        </w:rPr>
        <w:t xml:space="preserve"> – 1Б. Зона застройки индивидуальными жилыми домами с содержанием домашнего скота  и птицы.</w:t>
      </w:r>
    </w:p>
    <w:p w:rsidR="000D42EC" w:rsidRPr="00655522" w:rsidRDefault="000D42EC" w:rsidP="001054EF">
      <w:pPr>
        <w:keepLines w:val="0"/>
        <w:widowControl w:val="0"/>
        <w:overflowPunct/>
        <w:autoSpaceDE/>
        <w:autoSpaceDN/>
        <w:adjustRightInd/>
        <w:spacing w:line="240" w:lineRule="auto"/>
        <w:ind w:firstLine="426"/>
        <w:rPr>
          <w:i/>
          <w:iCs/>
          <w:sz w:val="24"/>
          <w:szCs w:val="24"/>
        </w:rPr>
      </w:pPr>
      <w:r w:rsidRPr="00655522">
        <w:rPr>
          <w:i/>
          <w:iCs/>
          <w:sz w:val="24"/>
          <w:szCs w:val="24"/>
        </w:rPr>
        <w:t>Зона индивидуальной жилой застройки Ж-1</w:t>
      </w:r>
      <w:proofErr w:type="gramStart"/>
      <w:r w:rsidRPr="00655522">
        <w:rPr>
          <w:i/>
          <w:iCs/>
          <w:sz w:val="24"/>
          <w:szCs w:val="24"/>
        </w:rPr>
        <w:t xml:space="preserve"> Б</w:t>
      </w:r>
      <w:proofErr w:type="gramEnd"/>
      <w:r w:rsidRPr="00655522">
        <w:rPr>
          <w:i/>
          <w:iCs/>
          <w:sz w:val="24"/>
          <w:szCs w:val="24"/>
        </w:rPr>
        <w:t xml:space="preserve"> выделена для обеспечения правовых,</w:t>
      </w:r>
      <w:r w:rsidRPr="00655522">
        <w:rPr>
          <w:i/>
          <w:sz w:val="24"/>
          <w:szCs w:val="24"/>
        </w:rPr>
        <w:t xml:space="preserve"> социальных,</w:t>
      </w:r>
      <w:r w:rsidRPr="00655522">
        <w:rPr>
          <w:i/>
          <w:iCs/>
          <w:sz w:val="24"/>
          <w:szCs w:val="24"/>
        </w:rPr>
        <w:t xml:space="preserve"> </w:t>
      </w:r>
      <w:r w:rsidRPr="00655522">
        <w:rPr>
          <w:i/>
          <w:sz w:val="24"/>
          <w:szCs w:val="24"/>
        </w:rPr>
        <w:t>культурных</w:t>
      </w:r>
      <w:r w:rsidRPr="00655522">
        <w:rPr>
          <w:i/>
          <w:iCs/>
          <w:sz w:val="24"/>
          <w:szCs w:val="24"/>
        </w:rPr>
        <w:t>,</w:t>
      </w:r>
      <w:r w:rsidRPr="00655522">
        <w:rPr>
          <w:sz w:val="24"/>
          <w:szCs w:val="24"/>
        </w:rPr>
        <w:t xml:space="preserve"> </w:t>
      </w:r>
      <w:r w:rsidRPr="00655522">
        <w:rPr>
          <w:i/>
          <w:sz w:val="24"/>
          <w:szCs w:val="24"/>
        </w:rPr>
        <w:t>бытовых</w:t>
      </w:r>
      <w:r w:rsidRPr="00655522">
        <w:rPr>
          <w:i/>
          <w:iCs/>
          <w:sz w:val="24"/>
          <w:szCs w:val="24"/>
        </w:rPr>
        <w:t xml:space="preserve"> условий формирования жилых районов из отдельно стоящих </w:t>
      </w:r>
      <w:r w:rsidRPr="00655522">
        <w:rPr>
          <w:i/>
          <w:sz w:val="24"/>
          <w:szCs w:val="24"/>
        </w:rPr>
        <w:t>индивидуальных</w:t>
      </w:r>
      <w:r w:rsidRPr="00655522">
        <w:rPr>
          <w:i/>
          <w:iCs/>
          <w:sz w:val="24"/>
          <w:szCs w:val="24"/>
        </w:rPr>
        <w:t xml:space="preserve"> жилых домов усадебного типа с возможностью ведения развитого личного подсобного хозяйства, а также с минимально разрешенным набором услуг местного значения.</w:t>
      </w:r>
    </w:p>
    <w:p w:rsidR="000D42EC" w:rsidRPr="00655522" w:rsidRDefault="000D42EC" w:rsidP="001054EF">
      <w:pPr>
        <w:keepLines w:val="0"/>
        <w:tabs>
          <w:tab w:val="left" w:pos="2520"/>
        </w:tabs>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ОСНОВНЫЕ ВИДЫ И ПАРАМЕТРЫ РАЗРЕШЕННОГО ИСПОЛЬЗОВАНИЯ</w:t>
      </w:r>
    </w:p>
    <w:p w:rsidR="000D42EC" w:rsidRPr="00655522" w:rsidRDefault="000D42EC" w:rsidP="001054EF">
      <w:pPr>
        <w:keepLines w:val="0"/>
        <w:tabs>
          <w:tab w:val="left" w:pos="2520"/>
        </w:tabs>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ЗЕМЕЛЬНЫХ УЧАСТКОВ И ОБЪЕКТОВ КАПИТАЛЬНОГО СТРОИТЕЛЬСТВА</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35"/>
        <w:gridCol w:w="3118"/>
        <w:gridCol w:w="4394"/>
      </w:tblGrid>
      <w:tr w:rsidR="00655522" w:rsidRPr="00655522" w:rsidTr="00BF7B87">
        <w:trPr>
          <w:trHeight w:val="20"/>
        </w:trPr>
        <w:tc>
          <w:tcPr>
            <w:tcW w:w="2235" w:type="dxa"/>
            <w:vAlign w:val="center"/>
          </w:tcPr>
          <w:p w:rsidR="000D42EC" w:rsidRPr="00655522" w:rsidRDefault="000D42EC" w:rsidP="00BF7B87">
            <w:pPr>
              <w:keepLines w:val="0"/>
              <w:tabs>
                <w:tab w:val="left" w:pos="2520"/>
              </w:tabs>
              <w:overflowPunct/>
              <w:autoSpaceDE/>
              <w:autoSpaceDN/>
              <w:adjustRightInd/>
              <w:spacing w:line="240" w:lineRule="auto"/>
              <w:ind w:firstLine="0"/>
              <w:jc w:val="center"/>
              <w:rPr>
                <w:rFonts w:eastAsia="SimSun"/>
                <w:sz w:val="24"/>
                <w:szCs w:val="24"/>
                <w:lang w:eastAsia="zh-CN"/>
              </w:rPr>
            </w:pPr>
            <w:r w:rsidRPr="00655522">
              <w:rPr>
                <w:rFonts w:eastAsia="SimSun"/>
                <w:sz w:val="24"/>
                <w:szCs w:val="24"/>
                <w:lang w:eastAsia="zh-CN"/>
              </w:rPr>
              <w:t xml:space="preserve">ВИДЫ </w:t>
            </w:r>
            <w:r w:rsidRPr="00655522">
              <w:rPr>
                <w:rFonts w:eastAsia="SimSun"/>
                <w:sz w:val="24"/>
                <w:szCs w:val="24"/>
                <w:lang w:eastAsia="zh-CN"/>
              </w:rPr>
              <w:lastRenderedPageBreak/>
              <w:t>ИСПОЛЬЗОВАНИЯ ЗЕМЕЛЬНЫХ УЧАСТКОВ</w:t>
            </w:r>
          </w:p>
        </w:tc>
        <w:tc>
          <w:tcPr>
            <w:tcW w:w="3118" w:type="dxa"/>
            <w:vAlign w:val="center"/>
          </w:tcPr>
          <w:p w:rsidR="000D42EC" w:rsidRPr="00655522" w:rsidRDefault="000D42EC" w:rsidP="00BF7B87">
            <w:pPr>
              <w:keepLines w:val="0"/>
              <w:tabs>
                <w:tab w:val="left" w:pos="2520"/>
              </w:tabs>
              <w:overflowPunct/>
              <w:autoSpaceDE/>
              <w:autoSpaceDN/>
              <w:adjustRightInd/>
              <w:spacing w:line="240" w:lineRule="auto"/>
              <w:ind w:left="-170" w:firstLine="0"/>
              <w:jc w:val="center"/>
              <w:rPr>
                <w:rFonts w:eastAsia="SimSun"/>
                <w:sz w:val="24"/>
                <w:szCs w:val="24"/>
                <w:lang w:eastAsia="zh-CN"/>
              </w:rPr>
            </w:pPr>
            <w:r w:rsidRPr="00655522">
              <w:rPr>
                <w:rFonts w:eastAsia="SimSun"/>
                <w:sz w:val="24"/>
                <w:szCs w:val="24"/>
                <w:lang w:eastAsia="zh-CN"/>
              </w:rPr>
              <w:lastRenderedPageBreak/>
              <w:t xml:space="preserve">ВИДЫ ОБЪЕКТОВ </w:t>
            </w:r>
            <w:r w:rsidRPr="00655522">
              <w:rPr>
                <w:rFonts w:eastAsia="SimSun"/>
                <w:sz w:val="24"/>
                <w:szCs w:val="24"/>
                <w:lang w:eastAsia="zh-CN"/>
              </w:rPr>
              <w:lastRenderedPageBreak/>
              <w:t>КАПИТАЛЬНОГО СТРОИТЕЛЬСТВА</w:t>
            </w:r>
          </w:p>
        </w:tc>
        <w:tc>
          <w:tcPr>
            <w:tcW w:w="4394" w:type="dxa"/>
            <w:vAlign w:val="center"/>
          </w:tcPr>
          <w:p w:rsidR="000D42EC" w:rsidRPr="00655522" w:rsidRDefault="000D42EC" w:rsidP="00BF7B87">
            <w:pPr>
              <w:keepLines w:val="0"/>
              <w:tabs>
                <w:tab w:val="left" w:pos="2520"/>
              </w:tabs>
              <w:overflowPunct/>
              <w:autoSpaceDE/>
              <w:autoSpaceDN/>
              <w:adjustRightInd/>
              <w:spacing w:line="240" w:lineRule="auto"/>
              <w:ind w:firstLine="34"/>
              <w:jc w:val="center"/>
              <w:rPr>
                <w:rFonts w:eastAsia="SimSun"/>
                <w:sz w:val="24"/>
                <w:szCs w:val="24"/>
                <w:lang w:eastAsia="zh-CN"/>
              </w:rPr>
            </w:pPr>
            <w:r w:rsidRPr="00655522">
              <w:rPr>
                <w:rFonts w:eastAsia="SimSun"/>
                <w:sz w:val="24"/>
                <w:szCs w:val="24"/>
                <w:lang w:eastAsia="zh-CN"/>
              </w:rPr>
              <w:lastRenderedPageBreak/>
              <w:t xml:space="preserve">ПАРАМЕТРЫ РАЗРЕШЕННОГО </w:t>
            </w:r>
            <w:r w:rsidRPr="00655522">
              <w:rPr>
                <w:rFonts w:eastAsia="SimSun"/>
                <w:sz w:val="24"/>
                <w:szCs w:val="24"/>
                <w:lang w:eastAsia="zh-CN"/>
              </w:rPr>
              <w:lastRenderedPageBreak/>
              <w:t>ИСПОЛЬЗОВАНИЯ ЗЕМЕЛЬНЫХ УЧАСТКОВ И ОБЪЕКТОВ КАПИТАЛЬНОГО СТРОИТЕЛЬСТВА</w:t>
            </w:r>
          </w:p>
        </w:tc>
      </w:tr>
      <w:tr w:rsidR="00655522" w:rsidRPr="00655522" w:rsidTr="00BF7B87">
        <w:trPr>
          <w:trHeight w:val="3607"/>
        </w:trPr>
        <w:tc>
          <w:tcPr>
            <w:tcW w:w="2235" w:type="dxa"/>
          </w:tcPr>
          <w:p w:rsidR="000D42EC" w:rsidRPr="00655522" w:rsidRDefault="000D42EC" w:rsidP="00BF7B87">
            <w:pPr>
              <w:widowControl w:val="0"/>
              <w:overflowPunct/>
              <w:autoSpaceDE/>
              <w:autoSpaceDN/>
              <w:adjustRightInd/>
              <w:spacing w:line="240" w:lineRule="auto"/>
              <w:ind w:firstLine="0"/>
              <w:rPr>
                <w:sz w:val="24"/>
                <w:szCs w:val="24"/>
              </w:rPr>
            </w:pPr>
            <w:r w:rsidRPr="00655522">
              <w:rPr>
                <w:sz w:val="24"/>
                <w:szCs w:val="24"/>
              </w:rPr>
              <w:lastRenderedPageBreak/>
              <w:t xml:space="preserve"> [2.1] - Для индивидуального жилищного строительства</w:t>
            </w:r>
          </w:p>
          <w:p w:rsidR="000D42EC" w:rsidRPr="00655522" w:rsidRDefault="000D42EC" w:rsidP="00BF7B87">
            <w:pPr>
              <w:widowControl w:val="0"/>
              <w:overflowPunct/>
              <w:autoSpaceDE/>
              <w:autoSpaceDN/>
              <w:adjustRightInd/>
              <w:spacing w:line="240" w:lineRule="auto"/>
              <w:ind w:firstLine="0"/>
              <w:rPr>
                <w:sz w:val="24"/>
                <w:szCs w:val="24"/>
              </w:rPr>
            </w:pPr>
          </w:p>
        </w:tc>
        <w:tc>
          <w:tcPr>
            <w:tcW w:w="3118" w:type="dxa"/>
          </w:tcPr>
          <w:p w:rsidR="000D42EC" w:rsidRPr="00655522" w:rsidRDefault="000D42EC" w:rsidP="00BF7B87">
            <w:pPr>
              <w:widowControl w:val="0"/>
              <w:overflowPunct/>
              <w:autoSpaceDE/>
              <w:autoSpaceDN/>
              <w:adjustRightInd/>
              <w:spacing w:line="240" w:lineRule="auto"/>
              <w:ind w:firstLine="0"/>
              <w:rPr>
                <w:rFonts w:eastAsia="SimSun"/>
                <w:sz w:val="24"/>
                <w:szCs w:val="24"/>
                <w:lang w:eastAsia="zh-CN"/>
              </w:rPr>
            </w:pPr>
            <w:r w:rsidRPr="00655522">
              <w:rPr>
                <w:sz w:val="24"/>
                <w:szCs w:val="24"/>
              </w:rPr>
              <w:t xml:space="preserve">Отдельно стоящие усадебные жилые дома </w:t>
            </w:r>
          </w:p>
        </w:tc>
        <w:tc>
          <w:tcPr>
            <w:tcW w:w="4394" w:type="dxa"/>
          </w:tcPr>
          <w:p w:rsidR="000D42EC" w:rsidRPr="00655522" w:rsidRDefault="000D42EC" w:rsidP="00BF7B87">
            <w:pPr>
              <w:suppressAutoHyphens/>
              <w:autoSpaceDN/>
              <w:adjustRightInd/>
              <w:spacing w:line="240" w:lineRule="auto"/>
              <w:ind w:left="33" w:firstLine="426"/>
              <w:textAlignment w:val="baseline"/>
              <w:rPr>
                <w:rFonts w:eastAsia="SimSun"/>
                <w:sz w:val="24"/>
                <w:szCs w:val="24"/>
                <w:lang w:eastAsia="zh-CN"/>
              </w:rPr>
            </w:pPr>
            <w:r w:rsidRPr="00655522">
              <w:rPr>
                <w:rFonts w:eastAsia="SimSun"/>
                <w:sz w:val="24"/>
                <w:szCs w:val="24"/>
                <w:lang w:eastAsia="zh-CN"/>
              </w:rPr>
              <w:t>минимальная/максимальная площадь земельных участков   – 400 /3500 кв. м;</w:t>
            </w:r>
          </w:p>
          <w:p w:rsidR="000D42EC" w:rsidRPr="00655522" w:rsidRDefault="000D42EC" w:rsidP="00BF7B87">
            <w:pPr>
              <w:keepLines w:val="0"/>
              <w:overflowPunct/>
              <w:autoSpaceDE/>
              <w:autoSpaceDN/>
              <w:adjustRightInd/>
              <w:spacing w:line="240" w:lineRule="auto"/>
              <w:ind w:left="33" w:firstLine="426"/>
              <w:jc w:val="left"/>
              <w:rPr>
                <w:rFonts w:eastAsia="SimSun"/>
                <w:sz w:val="24"/>
                <w:szCs w:val="24"/>
                <w:lang w:eastAsia="zh-CN"/>
              </w:rPr>
            </w:pPr>
            <w:r w:rsidRPr="00655522">
              <w:rPr>
                <w:rFonts w:eastAsia="SimSun"/>
                <w:sz w:val="24"/>
                <w:szCs w:val="24"/>
                <w:lang w:eastAsia="zh-CN"/>
              </w:rPr>
              <w:t xml:space="preserve">минимальная ширина земельных участков вдоль фронта улицы (проезда) – 12 м; </w:t>
            </w:r>
          </w:p>
          <w:p w:rsidR="000D42EC" w:rsidRPr="00655522" w:rsidRDefault="000D42EC" w:rsidP="00BF7B87">
            <w:pPr>
              <w:keepLines w:val="0"/>
              <w:overflowPunct/>
              <w:autoSpaceDE/>
              <w:autoSpaceDN/>
              <w:adjustRightInd/>
              <w:spacing w:line="240" w:lineRule="auto"/>
              <w:ind w:left="33" w:firstLine="426"/>
              <w:jc w:val="left"/>
              <w:rPr>
                <w:rFonts w:eastAsia="SimSun"/>
                <w:sz w:val="24"/>
                <w:szCs w:val="24"/>
                <w:lang w:eastAsia="zh-CN"/>
              </w:rPr>
            </w:pPr>
            <w:r w:rsidRPr="00655522">
              <w:rPr>
                <w:rFonts w:eastAsia="SimSun"/>
                <w:sz w:val="24"/>
                <w:szCs w:val="24"/>
                <w:lang w:eastAsia="zh-CN"/>
              </w:rPr>
              <w:t xml:space="preserve">максимальное количество надземных этажей зданий – 3 этажа (включая мансардный этаж); </w:t>
            </w:r>
          </w:p>
          <w:p w:rsidR="000D42EC" w:rsidRPr="00655522" w:rsidRDefault="000D42EC" w:rsidP="00BF7B87">
            <w:pPr>
              <w:keepLines w:val="0"/>
              <w:overflowPunct/>
              <w:autoSpaceDE/>
              <w:autoSpaceDN/>
              <w:adjustRightInd/>
              <w:spacing w:line="240" w:lineRule="auto"/>
              <w:ind w:left="33" w:firstLine="426"/>
              <w:jc w:val="left"/>
              <w:rPr>
                <w:rFonts w:eastAsia="SimSun"/>
                <w:sz w:val="24"/>
                <w:szCs w:val="24"/>
                <w:lang w:eastAsia="zh-CN"/>
              </w:rPr>
            </w:pPr>
            <w:r w:rsidRPr="00655522">
              <w:rPr>
                <w:rFonts w:eastAsia="SimSun"/>
                <w:sz w:val="24"/>
                <w:szCs w:val="24"/>
                <w:lang w:eastAsia="zh-CN"/>
              </w:rPr>
              <w:t>максимальная высота зданий от уровня земли до верха перекрытия последнего этажа (или конька кровли) - 12 м;</w:t>
            </w:r>
          </w:p>
          <w:p w:rsidR="000D42EC" w:rsidRPr="00655522" w:rsidRDefault="000D42EC" w:rsidP="00BF7B87">
            <w:pPr>
              <w:keepLines w:val="0"/>
              <w:overflowPunct/>
              <w:autoSpaceDE/>
              <w:autoSpaceDN/>
              <w:adjustRightInd/>
              <w:spacing w:line="240" w:lineRule="auto"/>
              <w:ind w:left="33" w:firstLine="426"/>
              <w:jc w:val="left"/>
              <w:rPr>
                <w:rFonts w:eastAsia="SimSun"/>
                <w:sz w:val="24"/>
                <w:szCs w:val="24"/>
                <w:lang w:eastAsia="zh-CN"/>
              </w:rPr>
            </w:pPr>
            <w:r w:rsidRPr="00655522">
              <w:rPr>
                <w:rFonts w:eastAsia="SimSun"/>
                <w:sz w:val="24"/>
                <w:szCs w:val="24"/>
                <w:lang w:eastAsia="zh-CN"/>
              </w:rPr>
              <w:t>максимальный процент застройки в границах земельного участка – 60%.</w:t>
            </w:r>
          </w:p>
        </w:tc>
      </w:tr>
      <w:tr w:rsidR="00655522" w:rsidRPr="00655522" w:rsidTr="00BF7B87">
        <w:trPr>
          <w:trHeight w:val="3607"/>
        </w:trPr>
        <w:tc>
          <w:tcPr>
            <w:tcW w:w="2235" w:type="dxa"/>
          </w:tcPr>
          <w:p w:rsidR="000D42EC" w:rsidRPr="00655522" w:rsidRDefault="000D42EC" w:rsidP="00BF7B87">
            <w:pPr>
              <w:widowControl w:val="0"/>
              <w:spacing w:line="240" w:lineRule="auto"/>
              <w:ind w:firstLine="0"/>
              <w:rPr>
                <w:sz w:val="24"/>
                <w:szCs w:val="24"/>
              </w:rPr>
            </w:pPr>
            <w:r w:rsidRPr="00655522">
              <w:rPr>
                <w:sz w:val="24"/>
                <w:szCs w:val="24"/>
              </w:rPr>
              <w:t>[2.2] - Для ведения личного подсобного хозяйства</w:t>
            </w:r>
          </w:p>
        </w:tc>
        <w:tc>
          <w:tcPr>
            <w:tcW w:w="3118" w:type="dxa"/>
          </w:tcPr>
          <w:p w:rsidR="000D42EC" w:rsidRPr="00655522" w:rsidRDefault="000D42EC" w:rsidP="00BF7B87">
            <w:pPr>
              <w:widowControl w:val="0"/>
              <w:overflowPunct/>
              <w:autoSpaceDE/>
              <w:autoSpaceDN/>
              <w:adjustRightInd/>
              <w:spacing w:line="240" w:lineRule="auto"/>
              <w:ind w:firstLine="426"/>
              <w:rPr>
                <w:rFonts w:eastAsia="SimSun"/>
                <w:sz w:val="24"/>
                <w:szCs w:val="24"/>
                <w:lang w:eastAsia="zh-CN"/>
              </w:rPr>
            </w:pPr>
            <w:r w:rsidRPr="00655522">
              <w:rPr>
                <w:sz w:val="24"/>
                <w:szCs w:val="24"/>
              </w:rPr>
              <w:t xml:space="preserve">Отдельно стоящие индивидуальные жилые дома </w:t>
            </w:r>
          </w:p>
        </w:tc>
        <w:tc>
          <w:tcPr>
            <w:tcW w:w="4394" w:type="dxa"/>
          </w:tcPr>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минимальная/максимальная площадь земельных участков  – 1000-5000 кв. м;</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 xml:space="preserve">минимальная ширина земельных участков вдоль фронта улицы (проезда) – 12 м; </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 xml:space="preserve">максимальное количество надземных этажей зданий – 3 этажа (включая мансардный этаж); </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максимальная высота зданий от уровня земли до верха перекрытия последнего этажа (или конька кровли) - 12 м;</w:t>
            </w:r>
          </w:p>
          <w:p w:rsidR="000D42EC" w:rsidRPr="00655522" w:rsidRDefault="000D42EC" w:rsidP="00BF7B87">
            <w:pPr>
              <w:keepLines w:val="0"/>
              <w:overflowPunct/>
              <w:autoSpaceDE/>
              <w:autoSpaceDN/>
              <w:adjustRightInd/>
              <w:spacing w:line="240" w:lineRule="auto"/>
              <w:ind w:left="33" w:firstLine="426"/>
              <w:jc w:val="left"/>
              <w:rPr>
                <w:rFonts w:eastAsia="SimSun"/>
                <w:sz w:val="24"/>
                <w:szCs w:val="24"/>
                <w:lang w:eastAsia="zh-CN"/>
              </w:rPr>
            </w:pPr>
            <w:r w:rsidRPr="00655522">
              <w:rPr>
                <w:rFonts w:eastAsia="SimSun"/>
                <w:sz w:val="24"/>
                <w:szCs w:val="24"/>
                <w:lang w:eastAsia="zh-CN"/>
              </w:rPr>
              <w:t>максимальный процент застройки в границах земельного участка – 50%;</w:t>
            </w:r>
          </w:p>
        </w:tc>
      </w:tr>
      <w:tr w:rsidR="00655522" w:rsidRPr="00655522" w:rsidTr="00BF7B87">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478"/>
        </w:trPr>
        <w:tc>
          <w:tcPr>
            <w:tcW w:w="2235" w:type="dxa"/>
            <w:vMerge w:val="restart"/>
          </w:tcPr>
          <w:p w:rsidR="000D42EC" w:rsidRPr="00655522" w:rsidRDefault="000D42EC" w:rsidP="00BF7B87">
            <w:pPr>
              <w:widowControl w:val="0"/>
              <w:overflowPunct/>
              <w:autoSpaceDE/>
              <w:autoSpaceDN/>
              <w:adjustRightInd/>
              <w:spacing w:line="240" w:lineRule="auto"/>
              <w:ind w:firstLine="0"/>
              <w:rPr>
                <w:rFonts w:eastAsia="SimSun"/>
                <w:sz w:val="24"/>
                <w:szCs w:val="24"/>
                <w:lang w:eastAsia="zh-CN"/>
              </w:rPr>
            </w:pPr>
            <w:r w:rsidRPr="00655522">
              <w:rPr>
                <w:rFonts w:eastAsia="SimSun"/>
                <w:sz w:val="24"/>
                <w:szCs w:val="24"/>
                <w:lang w:eastAsia="zh-CN"/>
              </w:rPr>
              <w:t xml:space="preserve"> [</w:t>
            </w:r>
            <w:r w:rsidRPr="00655522">
              <w:rPr>
                <w:sz w:val="24"/>
                <w:szCs w:val="24"/>
                <w:lang w:eastAsia="zh-CN"/>
              </w:rPr>
              <w:t>2.1.1</w:t>
            </w:r>
            <w:r w:rsidRPr="00655522">
              <w:rPr>
                <w:rFonts w:eastAsia="SimSun"/>
                <w:sz w:val="24"/>
                <w:szCs w:val="24"/>
                <w:lang w:eastAsia="zh-CN"/>
              </w:rPr>
              <w:t>] - Малоэтажная многоквартирная жилая застройка</w:t>
            </w:r>
          </w:p>
          <w:p w:rsidR="000D42EC" w:rsidRPr="00655522" w:rsidRDefault="000D42EC" w:rsidP="00BF7B87">
            <w:pPr>
              <w:widowControl w:val="0"/>
              <w:spacing w:line="240" w:lineRule="auto"/>
              <w:rPr>
                <w:rFonts w:eastAsia="SimSun"/>
                <w:sz w:val="24"/>
                <w:szCs w:val="24"/>
                <w:lang w:eastAsia="zh-CN"/>
              </w:rPr>
            </w:pPr>
            <w:r w:rsidRPr="00655522">
              <w:rPr>
                <w:rFonts w:eastAsia="SimSun"/>
                <w:sz w:val="24"/>
                <w:szCs w:val="24"/>
                <w:lang w:eastAsia="zh-CN"/>
              </w:rPr>
              <w:t xml:space="preserve"> </w:t>
            </w:r>
          </w:p>
        </w:tc>
        <w:tc>
          <w:tcPr>
            <w:tcW w:w="3118" w:type="dxa"/>
          </w:tcPr>
          <w:p w:rsidR="000D42EC" w:rsidRPr="00655522" w:rsidRDefault="000D42EC" w:rsidP="00BF7B87">
            <w:pPr>
              <w:widowControl w:val="0"/>
              <w:spacing w:line="240" w:lineRule="auto"/>
              <w:ind w:firstLine="426"/>
              <w:rPr>
                <w:rFonts w:eastAsia="SimSun"/>
                <w:sz w:val="24"/>
                <w:szCs w:val="24"/>
                <w:lang w:eastAsia="zh-CN"/>
              </w:rPr>
            </w:pPr>
            <w:r w:rsidRPr="00655522">
              <w:rPr>
                <w:sz w:val="24"/>
                <w:szCs w:val="24"/>
              </w:rPr>
              <w:t>2-4 - квартирные жилые дома</w:t>
            </w:r>
          </w:p>
        </w:tc>
        <w:tc>
          <w:tcPr>
            <w:tcW w:w="4394" w:type="dxa"/>
            <w:vMerge w:val="restart"/>
          </w:tcPr>
          <w:p w:rsidR="000D42EC" w:rsidRPr="00655522" w:rsidRDefault="000D42EC" w:rsidP="00BF7B87">
            <w:pPr>
              <w:suppressAutoHyphens/>
              <w:autoSpaceDN/>
              <w:adjustRightInd/>
              <w:spacing w:line="240" w:lineRule="auto"/>
              <w:ind w:firstLine="426"/>
              <w:textAlignment w:val="baseline"/>
              <w:rPr>
                <w:rFonts w:eastAsia="SimSun"/>
                <w:sz w:val="24"/>
                <w:szCs w:val="24"/>
                <w:lang w:eastAsia="zh-CN"/>
              </w:rPr>
            </w:pPr>
            <w:r w:rsidRPr="00655522">
              <w:rPr>
                <w:rFonts w:eastAsia="SimSun"/>
                <w:sz w:val="24"/>
                <w:szCs w:val="24"/>
                <w:lang w:eastAsia="zh-CN"/>
              </w:rPr>
              <w:t>минимальная/максимальная площадь земельных участков   – 400 /3500 кв. м;</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 xml:space="preserve">минимальная ширина земельных участков вдоль фронта улицы (проезда) – 12 м; </w:t>
            </w:r>
          </w:p>
          <w:p w:rsidR="000D42EC" w:rsidRPr="00655522" w:rsidRDefault="000D42EC" w:rsidP="00D37028">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 xml:space="preserve">максимальное количество надземных этажей зданий – 2 этажа (включая мансардный этаж); </w:t>
            </w:r>
          </w:p>
          <w:p w:rsidR="000D42EC" w:rsidRPr="00655522" w:rsidRDefault="000D42EC" w:rsidP="00BF7B87">
            <w:pPr>
              <w:spacing w:line="240" w:lineRule="auto"/>
              <w:ind w:left="33" w:firstLine="426"/>
              <w:jc w:val="left"/>
              <w:rPr>
                <w:rFonts w:eastAsia="SimSun"/>
                <w:sz w:val="24"/>
                <w:szCs w:val="24"/>
                <w:lang w:eastAsia="zh-CN"/>
              </w:rPr>
            </w:pPr>
            <w:r w:rsidRPr="00655522">
              <w:rPr>
                <w:rFonts w:eastAsia="SimSun"/>
                <w:sz w:val="24"/>
                <w:szCs w:val="24"/>
                <w:lang w:eastAsia="zh-CN"/>
              </w:rPr>
              <w:t>максимальный процент застройки в границах земельного участка – 60%;</w:t>
            </w:r>
          </w:p>
        </w:tc>
      </w:tr>
      <w:tr w:rsidR="00655522" w:rsidRPr="00655522" w:rsidTr="00BF7B87">
        <w:trPr>
          <w:trHeight w:val="990"/>
        </w:trPr>
        <w:tc>
          <w:tcPr>
            <w:tcW w:w="2235" w:type="dxa"/>
            <w:vMerge/>
          </w:tcPr>
          <w:p w:rsidR="000D42EC" w:rsidRPr="00655522" w:rsidRDefault="000D42EC" w:rsidP="00BF7B87">
            <w:pPr>
              <w:widowControl w:val="0"/>
              <w:spacing w:line="240" w:lineRule="auto"/>
              <w:rPr>
                <w:sz w:val="24"/>
                <w:szCs w:val="24"/>
                <w:highlight w:val="yellow"/>
              </w:rPr>
            </w:pPr>
          </w:p>
        </w:tc>
        <w:tc>
          <w:tcPr>
            <w:tcW w:w="3118" w:type="dxa"/>
          </w:tcPr>
          <w:p w:rsidR="000D42EC" w:rsidRPr="00655522" w:rsidRDefault="000D42EC" w:rsidP="00BF7B87">
            <w:pPr>
              <w:widowControl w:val="0"/>
              <w:overflowPunct/>
              <w:autoSpaceDE/>
              <w:autoSpaceDN/>
              <w:adjustRightInd/>
              <w:spacing w:line="240" w:lineRule="auto"/>
              <w:ind w:firstLine="426"/>
              <w:rPr>
                <w:sz w:val="24"/>
                <w:szCs w:val="24"/>
              </w:rPr>
            </w:pPr>
            <w:r w:rsidRPr="00655522">
              <w:rPr>
                <w:sz w:val="24"/>
                <w:szCs w:val="24"/>
              </w:rPr>
              <w:t>Одно-, двухквартирные жилые дома</w:t>
            </w:r>
          </w:p>
        </w:tc>
        <w:tc>
          <w:tcPr>
            <w:tcW w:w="4394" w:type="dxa"/>
            <w:vMerge/>
          </w:tcPr>
          <w:p w:rsidR="000D42EC" w:rsidRPr="00655522" w:rsidRDefault="000D42EC" w:rsidP="00BF7B87">
            <w:pPr>
              <w:keepLines w:val="0"/>
              <w:overflowPunct/>
              <w:autoSpaceDE/>
              <w:autoSpaceDN/>
              <w:adjustRightInd/>
              <w:spacing w:line="240" w:lineRule="auto"/>
              <w:ind w:firstLine="426"/>
              <w:jc w:val="left"/>
              <w:rPr>
                <w:rFonts w:eastAsia="SimSun"/>
                <w:sz w:val="24"/>
                <w:szCs w:val="24"/>
                <w:highlight w:val="yellow"/>
                <w:lang w:eastAsia="zh-CN"/>
              </w:rPr>
            </w:pPr>
          </w:p>
        </w:tc>
      </w:tr>
      <w:tr w:rsidR="00655522" w:rsidRPr="00655522" w:rsidTr="00D37028">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20"/>
        </w:trPr>
        <w:tc>
          <w:tcPr>
            <w:tcW w:w="2235" w:type="dxa"/>
            <w:vMerge/>
          </w:tcPr>
          <w:p w:rsidR="000D42EC" w:rsidRPr="00655522" w:rsidRDefault="000D42EC" w:rsidP="00BF7B87">
            <w:pPr>
              <w:widowControl w:val="0"/>
              <w:overflowPunct/>
              <w:autoSpaceDE/>
              <w:autoSpaceDN/>
              <w:adjustRightInd/>
              <w:spacing w:line="240" w:lineRule="auto"/>
              <w:ind w:firstLine="0"/>
              <w:rPr>
                <w:rFonts w:eastAsia="SimSun"/>
                <w:sz w:val="24"/>
                <w:szCs w:val="24"/>
                <w:lang w:eastAsia="zh-CN"/>
              </w:rPr>
            </w:pPr>
          </w:p>
        </w:tc>
        <w:tc>
          <w:tcPr>
            <w:tcW w:w="3118" w:type="dxa"/>
          </w:tcPr>
          <w:p w:rsidR="000D42EC" w:rsidRPr="00655522" w:rsidRDefault="000D42EC" w:rsidP="00BF7B87">
            <w:pPr>
              <w:widowControl w:val="0"/>
              <w:overflowPunct/>
              <w:autoSpaceDE/>
              <w:autoSpaceDN/>
              <w:adjustRightInd/>
              <w:spacing w:line="240" w:lineRule="auto"/>
              <w:ind w:firstLine="426"/>
              <w:rPr>
                <w:sz w:val="24"/>
                <w:szCs w:val="24"/>
              </w:rPr>
            </w:pPr>
            <w:r w:rsidRPr="00655522">
              <w:rPr>
                <w:sz w:val="24"/>
                <w:szCs w:val="24"/>
              </w:rPr>
              <w:t>Многоквартирные жилые дома;</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p>
        </w:tc>
        <w:tc>
          <w:tcPr>
            <w:tcW w:w="4394" w:type="dxa"/>
            <w:vMerge w:val="restart"/>
            <w:tcBorders>
              <w:top w:val="single" w:sz="4" w:space="0" w:color="auto"/>
            </w:tcBorders>
          </w:tcPr>
          <w:p w:rsidR="000D42EC" w:rsidRPr="00655522" w:rsidRDefault="000D42EC" w:rsidP="00D37028">
            <w:pPr>
              <w:suppressAutoHyphens/>
              <w:autoSpaceDN/>
              <w:adjustRightInd/>
              <w:spacing w:line="240" w:lineRule="auto"/>
              <w:ind w:firstLine="426"/>
              <w:textAlignment w:val="baseline"/>
              <w:rPr>
                <w:rFonts w:eastAsia="SimSun"/>
                <w:sz w:val="24"/>
                <w:szCs w:val="24"/>
                <w:lang w:eastAsia="zh-CN"/>
              </w:rPr>
            </w:pPr>
            <w:r w:rsidRPr="00655522">
              <w:rPr>
                <w:rFonts w:eastAsia="SimSun"/>
                <w:sz w:val="24"/>
                <w:szCs w:val="24"/>
                <w:lang w:eastAsia="zh-CN"/>
              </w:rPr>
              <w:t>минимальная/максимальная площадь земельных участков   – 400 /5000 кв. м;</w:t>
            </w:r>
          </w:p>
          <w:p w:rsidR="000D42EC" w:rsidRPr="00655522" w:rsidRDefault="000D42EC" w:rsidP="00D37028">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 xml:space="preserve">минимальная ширина земельных участков вдоль фронта улицы (проезда) – 12 м; </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 xml:space="preserve">максимальное количество надземных этажей зданий – 4 этажа </w:t>
            </w:r>
            <w:r w:rsidRPr="00655522">
              <w:rPr>
                <w:rFonts w:eastAsia="SimSun"/>
                <w:sz w:val="24"/>
                <w:szCs w:val="24"/>
                <w:lang w:eastAsia="zh-CN"/>
              </w:rPr>
              <w:lastRenderedPageBreak/>
              <w:t xml:space="preserve">(включая мансардный этаж); </w:t>
            </w:r>
          </w:p>
          <w:p w:rsidR="000D42EC" w:rsidRPr="00655522" w:rsidRDefault="000D42EC" w:rsidP="00BF7B87">
            <w:pPr>
              <w:ind w:left="33" w:firstLine="426"/>
              <w:jc w:val="left"/>
              <w:rPr>
                <w:rFonts w:eastAsia="SimSun"/>
                <w:sz w:val="24"/>
                <w:szCs w:val="24"/>
                <w:lang w:eastAsia="zh-CN"/>
              </w:rPr>
            </w:pPr>
            <w:r w:rsidRPr="00655522">
              <w:rPr>
                <w:rFonts w:eastAsia="SimSun"/>
                <w:sz w:val="24"/>
                <w:szCs w:val="24"/>
                <w:lang w:eastAsia="zh-CN"/>
              </w:rPr>
              <w:t>максимальный процент застройки в границах земельного участка – 60%;</w:t>
            </w:r>
          </w:p>
        </w:tc>
      </w:tr>
      <w:tr w:rsidR="00655522" w:rsidRPr="00655522" w:rsidTr="00BF7B87">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1004"/>
        </w:trPr>
        <w:tc>
          <w:tcPr>
            <w:tcW w:w="2235" w:type="dxa"/>
            <w:vMerge/>
          </w:tcPr>
          <w:p w:rsidR="000D42EC" w:rsidRPr="00655522" w:rsidRDefault="000D42EC" w:rsidP="00BF7B87">
            <w:pPr>
              <w:widowControl w:val="0"/>
              <w:overflowPunct/>
              <w:autoSpaceDE/>
              <w:autoSpaceDN/>
              <w:adjustRightInd/>
              <w:spacing w:line="240" w:lineRule="auto"/>
              <w:ind w:firstLine="0"/>
              <w:rPr>
                <w:sz w:val="24"/>
                <w:szCs w:val="24"/>
              </w:rPr>
            </w:pPr>
          </w:p>
        </w:tc>
        <w:tc>
          <w:tcPr>
            <w:tcW w:w="3118" w:type="dxa"/>
          </w:tcPr>
          <w:p w:rsidR="000D42EC" w:rsidRPr="00655522" w:rsidRDefault="000D42EC" w:rsidP="00BF7B87">
            <w:pPr>
              <w:keepLines w:val="0"/>
              <w:widowControl w:val="0"/>
              <w:overflowPunct/>
              <w:autoSpaceDE/>
              <w:autoSpaceDN/>
              <w:adjustRightInd/>
              <w:spacing w:line="240" w:lineRule="auto"/>
              <w:ind w:firstLine="426"/>
              <w:rPr>
                <w:rFonts w:eastAsia="SimSun"/>
                <w:sz w:val="24"/>
                <w:szCs w:val="24"/>
                <w:lang w:eastAsia="zh-CN"/>
              </w:rPr>
            </w:pPr>
            <w:r w:rsidRPr="00655522">
              <w:rPr>
                <w:sz w:val="24"/>
                <w:szCs w:val="24"/>
              </w:rPr>
              <w:t>Многоквартирные  жилые дома (секционные, галерейные, коридорные).</w:t>
            </w:r>
          </w:p>
        </w:tc>
        <w:tc>
          <w:tcPr>
            <w:tcW w:w="4394" w:type="dxa"/>
            <w:vMerge/>
          </w:tcPr>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p>
        </w:tc>
      </w:tr>
      <w:tr w:rsidR="00655522" w:rsidRPr="00655522" w:rsidTr="00BF7B87">
        <w:trPr>
          <w:trHeight w:val="20"/>
        </w:trPr>
        <w:tc>
          <w:tcPr>
            <w:tcW w:w="2235" w:type="dxa"/>
          </w:tcPr>
          <w:p w:rsidR="000D42EC" w:rsidRPr="00655522" w:rsidRDefault="000D42EC" w:rsidP="00BF7B87">
            <w:pPr>
              <w:keepLines w:val="0"/>
              <w:overflowPunct/>
              <w:autoSpaceDE/>
              <w:autoSpaceDN/>
              <w:adjustRightInd/>
              <w:spacing w:line="240" w:lineRule="auto"/>
              <w:ind w:firstLine="0"/>
              <w:jc w:val="left"/>
              <w:rPr>
                <w:rFonts w:eastAsia="SimSun"/>
                <w:sz w:val="24"/>
                <w:szCs w:val="24"/>
                <w:lang w:eastAsia="zh-CN"/>
              </w:rPr>
            </w:pPr>
            <w:r w:rsidRPr="00655522">
              <w:rPr>
                <w:rFonts w:eastAsia="SimSun"/>
                <w:sz w:val="24"/>
                <w:szCs w:val="24"/>
                <w:lang w:eastAsia="zh-CN"/>
              </w:rPr>
              <w:lastRenderedPageBreak/>
              <w:t xml:space="preserve"> [</w:t>
            </w:r>
            <w:r w:rsidRPr="00655522">
              <w:rPr>
                <w:sz w:val="24"/>
                <w:szCs w:val="24"/>
                <w:lang w:eastAsia="zh-CN"/>
              </w:rPr>
              <w:t>2.3</w:t>
            </w:r>
            <w:r w:rsidRPr="00655522">
              <w:rPr>
                <w:rFonts w:eastAsia="SimSun"/>
                <w:sz w:val="24"/>
                <w:szCs w:val="24"/>
                <w:lang w:eastAsia="zh-CN"/>
              </w:rPr>
              <w:t>] - Блокированная жилая застройка</w:t>
            </w:r>
          </w:p>
        </w:tc>
        <w:tc>
          <w:tcPr>
            <w:tcW w:w="3118" w:type="dxa"/>
          </w:tcPr>
          <w:p w:rsidR="000D42EC" w:rsidRPr="00655522" w:rsidRDefault="000D42EC" w:rsidP="00BF7B87">
            <w:pPr>
              <w:widowControl w:val="0"/>
              <w:overflowPunct/>
              <w:autoSpaceDE/>
              <w:autoSpaceDN/>
              <w:adjustRightInd/>
              <w:spacing w:line="240" w:lineRule="auto"/>
              <w:ind w:firstLine="426"/>
              <w:rPr>
                <w:sz w:val="24"/>
                <w:szCs w:val="24"/>
              </w:rPr>
            </w:pPr>
            <w:r w:rsidRPr="00655522">
              <w:rPr>
                <w:sz w:val="24"/>
                <w:szCs w:val="24"/>
              </w:rPr>
              <w:t>Блокированные жилые дома (с количеством блоков в блокировке от 5 до 10 шт.)</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p>
        </w:tc>
        <w:tc>
          <w:tcPr>
            <w:tcW w:w="4394" w:type="dxa"/>
          </w:tcPr>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минимальная/максимальная площадь земельных участков (блокированные жилые дома) – 400/2000 кв. м;</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минимальная ширина земельных участков вдоль фронта улицы (проезда) – 12 м;</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максимальное количество надземных этажей зданий – 3 этажа (включая мансардный этаж);</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максимальная высота зданий от уровня земли до верха перекрытия последнего этажа (или конька кровли) - 12 м;</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максимальный процент застройки в границах земельного участка – 50%;</w:t>
            </w:r>
          </w:p>
        </w:tc>
      </w:tr>
      <w:tr w:rsidR="00655522" w:rsidRPr="00655522" w:rsidTr="00BF7B87">
        <w:trPr>
          <w:trHeight w:val="20"/>
        </w:trPr>
        <w:tc>
          <w:tcPr>
            <w:tcW w:w="2235" w:type="dxa"/>
          </w:tcPr>
          <w:p w:rsidR="000D42EC" w:rsidRPr="00655522" w:rsidRDefault="000D42EC" w:rsidP="00BF7B87">
            <w:pPr>
              <w:keepLines w:val="0"/>
              <w:overflowPunct/>
              <w:autoSpaceDE/>
              <w:autoSpaceDN/>
              <w:adjustRightInd/>
              <w:spacing w:line="240" w:lineRule="auto"/>
              <w:ind w:firstLine="0"/>
              <w:jc w:val="left"/>
              <w:rPr>
                <w:sz w:val="24"/>
                <w:szCs w:val="24"/>
              </w:rPr>
            </w:pPr>
            <w:r w:rsidRPr="00655522">
              <w:rPr>
                <w:rFonts w:eastAsia="SimSun"/>
                <w:sz w:val="24"/>
                <w:szCs w:val="24"/>
                <w:lang w:eastAsia="zh-CN"/>
              </w:rPr>
              <w:t>[3.5.1] - Дошкольное, начальное и среднее общее образование</w:t>
            </w:r>
          </w:p>
        </w:tc>
        <w:tc>
          <w:tcPr>
            <w:tcW w:w="3118" w:type="dxa"/>
          </w:tcPr>
          <w:p w:rsidR="000D42EC" w:rsidRPr="00655522" w:rsidRDefault="000D42EC" w:rsidP="00BF7B87">
            <w:pPr>
              <w:widowControl w:val="0"/>
              <w:overflowPunct/>
              <w:autoSpaceDE/>
              <w:autoSpaceDN/>
              <w:adjustRightInd/>
              <w:spacing w:line="240" w:lineRule="auto"/>
              <w:ind w:left="12" w:firstLine="447"/>
              <w:jc w:val="left"/>
              <w:rPr>
                <w:rFonts w:eastAsia="SimSun"/>
                <w:sz w:val="24"/>
                <w:szCs w:val="24"/>
                <w:lang w:eastAsia="zh-CN"/>
              </w:rPr>
            </w:pPr>
            <w:r w:rsidRPr="00655522">
              <w:rPr>
                <w:rFonts w:eastAsia="SimSun"/>
                <w:sz w:val="24"/>
                <w:szCs w:val="24"/>
                <w:lang w:eastAsia="zh-CN"/>
              </w:rPr>
              <w:t>Детские ясли, детские сады.</w:t>
            </w:r>
          </w:p>
          <w:p w:rsidR="000D42EC" w:rsidRPr="00655522" w:rsidRDefault="000D42EC" w:rsidP="00BF7B87">
            <w:pPr>
              <w:widowControl w:val="0"/>
              <w:overflowPunct/>
              <w:autoSpaceDE/>
              <w:autoSpaceDN/>
              <w:adjustRightInd/>
              <w:spacing w:line="240" w:lineRule="auto"/>
              <w:ind w:left="12" w:firstLine="447"/>
              <w:jc w:val="left"/>
              <w:rPr>
                <w:rFonts w:eastAsia="SimSun"/>
                <w:sz w:val="24"/>
                <w:szCs w:val="24"/>
                <w:lang w:eastAsia="zh-CN"/>
              </w:rPr>
            </w:pPr>
            <w:r w:rsidRPr="00655522">
              <w:rPr>
                <w:rFonts w:eastAsia="SimSun"/>
                <w:sz w:val="24"/>
                <w:szCs w:val="24"/>
                <w:lang w:eastAsia="zh-CN"/>
              </w:rPr>
              <w:t xml:space="preserve">Школы, лицеи, гимназии.   </w:t>
            </w:r>
          </w:p>
          <w:p w:rsidR="000D42EC" w:rsidRPr="00655522" w:rsidRDefault="000D42EC" w:rsidP="00BF7B87">
            <w:pPr>
              <w:widowControl w:val="0"/>
              <w:overflowPunct/>
              <w:autoSpaceDE/>
              <w:autoSpaceDN/>
              <w:adjustRightInd/>
              <w:spacing w:line="240" w:lineRule="auto"/>
              <w:ind w:left="12" w:firstLine="447"/>
              <w:jc w:val="left"/>
              <w:rPr>
                <w:sz w:val="24"/>
                <w:szCs w:val="24"/>
              </w:rPr>
            </w:pPr>
            <w:r w:rsidRPr="00655522">
              <w:rPr>
                <w:rFonts w:eastAsia="SimSun"/>
                <w:sz w:val="24"/>
                <w:szCs w:val="24"/>
                <w:lang w:eastAsia="zh-CN"/>
              </w:rPr>
              <w:t xml:space="preserve">Художественные, музыкальные школы, образовательные кружки и иные организации, осуществляющие деятельность по воспитанию, образованию и просвещению; </w:t>
            </w:r>
          </w:p>
        </w:tc>
        <w:tc>
          <w:tcPr>
            <w:tcW w:w="4394" w:type="dxa"/>
          </w:tcPr>
          <w:p w:rsidR="000D42EC" w:rsidRPr="00655522" w:rsidRDefault="000D42EC" w:rsidP="00BF7B87">
            <w:pPr>
              <w:keepLines w:val="0"/>
              <w:overflowPunct/>
              <w:autoSpaceDE/>
              <w:autoSpaceDN/>
              <w:adjustRightInd/>
              <w:spacing w:line="240" w:lineRule="auto"/>
              <w:ind w:left="33" w:firstLine="426"/>
              <w:jc w:val="left"/>
              <w:rPr>
                <w:rFonts w:eastAsia="SimSun"/>
                <w:sz w:val="24"/>
                <w:szCs w:val="24"/>
                <w:lang w:eastAsia="zh-CN"/>
              </w:rPr>
            </w:pPr>
            <w:r w:rsidRPr="00655522">
              <w:rPr>
                <w:rFonts w:eastAsia="SimSun"/>
                <w:sz w:val="24"/>
                <w:szCs w:val="24"/>
                <w:lang w:eastAsia="zh-CN"/>
              </w:rPr>
              <w:t>минимальная/максимальная площадь земельных участков  – 400-15000 кв. м;</w:t>
            </w:r>
          </w:p>
          <w:p w:rsidR="000D42EC" w:rsidRPr="00655522" w:rsidRDefault="000D42EC" w:rsidP="00BF7B87">
            <w:pPr>
              <w:keepLines w:val="0"/>
              <w:overflowPunct/>
              <w:autoSpaceDE/>
              <w:autoSpaceDN/>
              <w:adjustRightInd/>
              <w:spacing w:line="240" w:lineRule="auto"/>
              <w:ind w:left="33" w:firstLine="426"/>
              <w:jc w:val="left"/>
              <w:rPr>
                <w:rFonts w:eastAsia="SimSun"/>
                <w:sz w:val="24"/>
                <w:szCs w:val="24"/>
                <w:lang w:eastAsia="zh-CN"/>
              </w:rPr>
            </w:pPr>
            <w:r w:rsidRPr="00655522">
              <w:rPr>
                <w:rFonts w:eastAsia="SimSun"/>
                <w:sz w:val="24"/>
                <w:szCs w:val="24"/>
                <w:lang w:eastAsia="zh-CN"/>
              </w:rPr>
              <w:t>максимальный процент застройки в границах земельного участка – 60%;</w:t>
            </w:r>
          </w:p>
          <w:p w:rsidR="000D42EC" w:rsidRPr="00655522" w:rsidRDefault="000D42EC" w:rsidP="00BF7B87">
            <w:pPr>
              <w:widowControl w:val="0"/>
              <w:overflowPunct/>
              <w:autoSpaceDE/>
              <w:autoSpaceDN/>
              <w:adjustRightInd/>
              <w:spacing w:line="240" w:lineRule="auto"/>
              <w:ind w:left="33" w:firstLine="426"/>
              <w:rPr>
                <w:rFonts w:eastAsia="SimSun"/>
                <w:sz w:val="24"/>
                <w:szCs w:val="24"/>
                <w:lang w:eastAsia="zh-CN"/>
              </w:rPr>
            </w:pPr>
            <w:r w:rsidRPr="00655522">
              <w:rPr>
                <w:rFonts w:eastAsia="SimSun"/>
                <w:sz w:val="24"/>
                <w:szCs w:val="24"/>
                <w:lang w:eastAsia="zh-CN"/>
              </w:rPr>
              <w:t>максимальное количество надземных этажей зданий – 4 этажа;</w:t>
            </w:r>
          </w:p>
          <w:p w:rsidR="000D42EC" w:rsidRPr="00655522" w:rsidRDefault="000D42EC" w:rsidP="00BF7B87">
            <w:pPr>
              <w:keepLines w:val="0"/>
              <w:overflowPunct/>
              <w:autoSpaceDE/>
              <w:adjustRightInd/>
              <w:spacing w:line="240" w:lineRule="auto"/>
              <w:ind w:firstLine="426"/>
              <w:jc w:val="left"/>
              <w:rPr>
                <w:rFonts w:eastAsia="SimSun"/>
                <w:sz w:val="24"/>
                <w:szCs w:val="24"/>
                <w:lang w:eastAsia="zh-CN"/>
              </w:rPr>
            </w:pPr>
          </w:p>
        </w:tc>
      </w:tr>
      <w:tr w:rsidR="00655522" w:rsidRPr="00655522" w:rsidTr="00BF7B87">
        <w:trPr>
          <w:trHeight w:val="1764"/>
        </w:trPr>
        <w:tc>
          <w:tcPr>
            <w:tcW w:w="2235" w:type="dxa"/>
          </w:tcPr>
          <w:p w:rsidR="000D42EC" w:rsidRPr="00655522" w:rsidRDefault="000D42EC" w:rsidP="00BF7B87">
            <w:pPr>
              <w:keepLines w:val="0"/>
              <w:overflowPunct/>
              <w:autoSpaceDE/>
              <w:autoSpaceDN/>
              <w:adjustRightInd/>
              <w:spacing w:line="240" w:lineRule="auto"/>
              <w:ind w:firstLine="0"/>
              <w:jc w:val="left"/>
              <w:rPr>
                <w:rFonts w:eastAsia="SimSun"/>
                <w:sz w:val="24"/>
                <w:szCs w:val="24"/>
                <w:lang w:eastAsia="zh-CN"/>
              </w:rPr>
            </w:pPr>
            <w:r w:rsidRPr="00655522">
              <w:rPr>
                <w:rFonts w:eastAsia="SimSun"/>
                <w:sz w:val="24"/>
                <w:szCs w:val="24"/>
                <w:lang w:eastAsia="zh-CN"/>
              </w:rPr>
              <w:t>[3.1] - Коммунальное обслуживание</w:t>
            </w:r>
          </w:p>
          <w:p w:rsidR="000D42EC" w:rsidRPr="00655522" w:rsidRDefault="000D42EC" w:rsidP="00BF7B87">
            <w:pPr>
              <w:keepLines w:val="0"/>
              <w:overflowPunct/>
              <w:autoSpaceDE/>
              <w:autoSpaceDN/>
              <w:adjustRightInd/>
              <w:spacing w:line="240" w:lineRule="auto"/>
              <w:ind w:firstLine="0"/>
              <w:jc w:val="left"/>
              <w:rPr>
                <w:rFonts w:eastAsia="SimSun"/>
                <w:sz w:val="24"/>
                <w:szCs w:val="24"/>
                <w:lang w:eastAsia="zh-CN"/>
              </w:rPr>
            </w:pPr>
          </w:p>
        </w:tc>
        <w:tc>
          <w:tcPr>
            <w:tcW w:w="3118" w:type="dxa"/>
          </w:tcPr>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 xml:space="preserve">Объекты инженерного обеспечения и объекты вспомогательного инженерного назначения. </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Котельные; водозаборы; насосные станции; трансформаторные подстанции; телефонные станции; стоянки, гаражи и мастерские для обслуживания уборочной и аварийной техники, а также здания или помещения, предназначенные для приема физических и юридических лиц в связи с предоставлением им коммунальных услуг; сооружения связи.</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lastRenderedPageBreak/>
              <w:t xml:space="preserve">Отдельно стоящие, встроенные или пристроенные объекты (связанные с проживанием граждан и не оказывающие негативного воздействия на окружающую среду): </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здания и помещения жилищно-</w:t>
            </w:r>
            <w:proofErr w:type="spellStart"/>
            <w:r w:rsidRPr="00655522">
              <w:rPr>
                <w:rFonts w:eastAsia="SimSun"/>
                <w:sz w:val="24"/>
                <w:szCs w:val="24"/>
                <w:lang w:eastAsia="zh-CN"/>
              </w:rPr>
              <w:t>эксплуатацион</w:t>
            </w:r>
            <w:proofErr w:type="spellEnd"/>
            <w:r w:rsidRPr="00655522">
              <w:rPr>
                <w:rFonts w:eastAsia="SimSun"/>
                <w:sz w:val="24"/>
                <w:szCs w:val="24"/>
                <w:lang w:eastAsia="zh-CN"/>
              </w:rPr>
              <w:t>-</w:t>
            </w:r>
            <w:proofErr w:type="spellStart"/>
            <w:r w:rsidRPr="00655522">
              <w:rPr>
                <w:rFonts w:eastAsia="SimSun"/>
                <w:sz w:val="24"/>
                <w:szCs w:val="24"/>
                <w:lang w:eastAsia="zh-CN"/>
              </w:rPr>
              <w:t>ных</w:t>
            </w:r>
            <w:proofErr w:type="spellEnd"/>
            <w:r w:rsidRPr="00655522">
              <w:rPr>
                <w:rFonts w:eastAsia="SimSun"/>
                <w:sz w:val="24"/>
                <w:szCs w:val="24"/>
                <w:lang w:eastAsia="zh-CN"/>
              </w:rPr>
              <w:t xml:space="preserve"> и аварийно-диспетчерских служб.</w:t>
            </w:r>
          </w:p>
          <w:p w:rsidR="000D42EC" w:rsidRPr="00655522" w:rsidRDefault="000D42EC" w:rsidP="00BF7B87">
            <w:pPr>
              <w:spacing w:line="240" w:lineRule="auto"/>
              <w:ind w:firstLine="426"/>
              <w:jc w:val="left"/>
              <w:rPr>
                <w:rFonts w:eastAsia="SimSun"/>
                <w:sz w:val="24"/>
                <w:szCs w:val="24"/>
                <w:lang w:eastAsia="zh-CN"/>
              </w:rPr>
            </w:pPr>
            <w:r w:rsidRPr="00655522">
              <w:rPr>
                <w:rFonts w:eastAsia="SimSun"/>
                <w:sz w:val="24"/>
                <w:szCs w:val="24"/>
                <w:lang w:eastAsia="zh-CN"/>
              </w:rPr>
              <w:t>Площадки для сбора твердых бытовых отходов.</w:t>
            </w:r>
          </w:p>
        </w:tc>
        <w:tc>
          <w:tcPr>
            <w:tcW w:w="4394" w:type="dxa"/>
          </w:tcPr>
          <w:p w:rsidR="000D42EC" w:rsidRPr="00655522" w:rsidRDefault="000D42EC" w:rsidP="00BF7B87">
            <w:pPr>
              <w:keepLines w:val="0"/>
              <w:tabs>
                <w:tab w:val="left" w:pos="1134"/>
              </w:tabs>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lastRenderedPageBreak/>
              <w:t>минимальная площадь земельных участков - 5 кв. м;</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максимальное количество надземных этажей зданий – 5 этажей (включая мансардный этаж);</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максимальная высота зданий, строений, сооружений от уровня земли - 20 м;</w:t>
            </w:r>
          </w:p>
          <w:p w:rsidR="000D42EC" w:rsidRPr="00655522" w:rsidRDefault="000D42EC" w:rsidP="00BF7B87">
            <w:pPr>
              <w:keepLines w:val="0"/>
              <w:overflowPunct/>
              <w:autoSpaceDE/>
              <w:autoSpaceDN/>
              <w:adjustRightInd/>
              <w:spacing w:line="240" w:lineRule="auto"/>
              <w:ind w:left="33" w:firstLine="426"/>
              <w:jc w:val="left"/>
              <w:rPr>
                <w:rFonts w:eastAsia="SimSun"/>
                <w:sz w:val="24"/>
                <w:szCs w:val="24"/>
                <w:lang w:eastAsia="zh-CN"/>
              </w:rPr>
            </w:pPr>
            <w:r w:rsidRPr="00655522">
              <w:rPr>
                <w:rFonts w:eastAsia="SimSun"/>
                <w:sz w:val="24"/>
                <w:szCs w:val="24"/>
                <w:lang w:eastAsia="zh-CN"/>
              </w:rPr>
              <w:t>максимальный процент застройки в границах земельного участка – 80%</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максимальная общая площадь встроенных объектов - 150 м</w:t>
            </w:r>
            <w:proofErr w:type="gramStart"/>
            <w:r w:rsidRPr="00655522">
              <w:rPr>
                <w:rFonts w:eastAsia="SimSun"/>
                <w:sz w:val="24"/>
                <w:szCs w:val="24"/>
                <w:lang w:eastAsia="zh-CN"/>
              </w:rPr>
              <w:t>2</w:t>
            </w:r>
            <w:proofErr w:type="gramEnd"/>
            <w:r w:rsidRPr="00655522">
              <w:rPr>
                <w:rFonts w:eastAsia="SimSun"/>
                <w:sz w:val="24"/>
                <w:szCs w:val="24"/>
                <w:lang w:eastAsia="zh-CN"/>
              </w:rPr>
              <w:t>.</w:t>
            </w:r>
          </w:p>
          <w:p w:rsidR="000D42EC" w:rsidRPr="00655522" w:rsidRDefault="000D42EC" w:rsidP="00BF7B87">
            <w:pPr>
              <w:keepLines w:val="0"/>
              <w:overflowPunct/>
              <w:autoSpaceDE/>
              <w:autoSpaceDN/>
              <w:adjustRightInd/>
              <w:spacing w:line="240" w:lineRule="auto"/>
              <w:ind w:left="33" w:firstLine="426"/>
              <w:jc w:val="left"/>
              <w:rPr>
                <w:rFonts w:eastAsia="SimSun"/>
                <w:sz w:val="24"/>
                <w:szCs w:val="24"/>
                <w:lang w:eastAsia="zh-CN"/>
              </w:rPr>
            </w:pPr>
            <w:r w:rsidRPr="00655522">
              <w:rPr>
                <w:rFonts w:eastAsia="SimSun"/>
                <w:sz w:val="24"/>
                <w:szCs w:val="24"/>
                <w:lang w:eastAsia="zh-CN"/>
              </w:rPr>
              <w:t>Объекты по оказанию услуг и обслуживанию населения допускается размещать в отдельно стоящих, встроенных или пристроенных объектах с изолированными от жилых зданий или их частей входами.</w:t>
            </w:r>
          </w:p>
        </w:tc>
      </w:tr>
      <w:tr w:rsidR="00655522" w:rsidRPr="00655522" w:rsidTr="00BF7B87">
        <w:trPr>
          <w:trHeight w:val="1961"/>
        </w:trPr>
        <w:tc>
          <w:tcPr>
            <w:tcW w:w="2235" w:type="dxa"/>
          </w:tcPr>
          <w:p w:rsidR="000D42EC" w:rsidRPr="00655522" w:rsidRDefault="000D42EC" w:rsidP="00BF7B87">
            <w:pPr>
              <w:keepLines w:val="0"/>
              <w:overflowPunct/>
              <w:autoSpaceDE/>
              <w:autoSpaceDN/>
              <w:adjustRightInd/>
              <w:spacing w:line="240" w:lineRule="auto"/>
              <w:ind w:firstLine="0"/>
              <w:jc w:val="left"/>
              <w:rPr>
                <w:rFonts w:eastAsia="SimSun"/>
                <w:sz w:val="24"/>
                <w:szCs w:val="24"/>
                <w:lang w:eastAsia="zh-CN"/>
              </w:rPr>
            </w:pPr>
            <w:r w:rsidRPr="00655522">
              <w:rPr>
                <w:rFonts w:eastAsia="SimSun"/>
                <w:sz w:val="24"/>
                <w:szCs w:val="24"/>
                <w:lang w:eastAsia="zh-CN"/>
              </w:rPr>
              <w:lastRenderedPageBreak/>
              <w:t>[</w:t>
            </w:r>
            <w:r w:rsidRPr="00655522">
              <w:rPr>
                <w:sz w:val="24"/>
                <w:szCs w:val="24"/>
                <w:lang w:eastAsia="zh-CN"/>
              </w:rPr>
              <w:t>8.3</w:t>
            </w:r>
            <w:r w:rsidRPr="00655522">
              <w:rPr>
                <w:rFonts w:eastAsia="SimSun"/>
                <w:sz w:val="24"/>
                <w:szCs w:val="24"/>
                <w:lang w:eastAsia="zh-CN"/>
              </w:rPr>
              <w:t>] - Обеспечение внутреннего правопорядка</w:t>
            </w:r>
          </w:p>
        </w:tc>
        <w:tc>
          <w:tcPr>
            <w:tcW w:w="3118" w:type="dxa"/>
          </w:tcPr>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Объекты гражданской обороны (убежища, противорадиационные укрытия и т.п.), объекты пожарной охраны, пожарные депо; пункты охраны порядка;</w:t>
            </w:r>
          </w:p>
        </w:tc>
        <w:tc>
          <w:tcPr>
            <w:tcW w:w="4394" w:type="dxa"/>
          </w:tcPr>
          <w:p w:rsidR="000D42EC" w:rsidRPr="00655522" w:rsidRDefault="000D42EC" w:rsidP="00BF7B87">
            <w:pPr>
              <w:keepLines w:val="0"/>
              <w:tabs>
                <w:tab w:val="left" w:pos="1134"/>
              </w:tabs>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минимальная площадь земельных участков - 10 кв. м;</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максимальная высота зданий, строений, сооружений от уровня земли - 20 м;</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максимальный процент застройки в границах земельного участка – 80%</w:t>
            </w:r>
          </w:p>
        </w:tc>
      </w:tr>
      <w:tr w:rsidR="00655522" w:rsidRPr="00655522" w:rsidTr="00BF7B87">
        <w:trPr>
          <w:trHeight w:val="20"/>
        </w:trPr>
        <w:tc>
          <w:tcPr>
            <w:tcW w:w="2235" w:type="dxa"/>
            <w:vAlign w:val="center"/>
          </w:tcPr>
          <w:p w:rsidR="000D42EC" w:rsidRPr="00655522" w:rsidRDefault="000D42EC" w:rsidP="00BF7B87">
            <w:pPr>
              <w:keepLines w:val="0"/>
              <w:widowControl w:val="0"/>
              <w:overflowPunct/>
              <w:autoSpaceDE/>
              <w:autoSpaceDN/>
              <w:adjustRightInd/>
              <w:spacing w:line="240" w:lineRule="auto"/>
              <w:ind w:firstLine="0"/>
              <w:rPr>
                <w:rFonts w:eastAsia="SimSun"/>
                <w:sz w:val="24"/>
                <w:szCs w:val="24"/>
                <w:lang w:eastAsia="zh-CN"/>
              </w:rPr>
            </w:pPr>
            <w:r w:rsidRPr="00655522">
              <w:rPr>
                <w:rFonts w:eastAsia="SimSun"/>
                <w:sz w:val="24"/>
                <w:szCs w:val="24"/>
                <w:lang w:eastAsia="zh-CN"/>
              </w:rPr>
              <w:t>[3.8] - Общественное управление.</w:t>
            </w:r>
          </w:p>
        </w:tc>
        <w:tc>
          <w:tcPr>
            <w:tcW w:w="3118" w:type="dxa"/>
            <w:vMerge w:val="restart"/>
            <w:vAlign w:val="center"/>
          </w:tcPr>
          <w:p w:rsidR="000D42EC" w:rsidRPr="00655522" w:rsidRDefault="000D42EC" w:rsidP="00BF7B87">
            <w:pPr>
              <w:keepLines w:val="0"/>
              <w:widowControl w:val="0"/>
              <w:overflowPunct/>
              <w:autoSpaceDE/>
              <w:autoSpaceDN/>
              <w:adjustRightInd/>
              <w:spacing w:line="240" w:lineRule="auto"/>
              <w:ind w:firstLine="426"/>
              <w:rPr>
                <w:sz w:val="24"/>
                <w:szCs w:val="24"/>
              </w:rPr>
            </w:pPr>
            <w:r w:rsidRPr="00655522">
              <w:rPr>
                <w:sz w:val="24"/>
                <w:szCs w:val="24"/>
              </w:rPr>
              <w:t xml:space="preserve">Объекты общественно-делового (офисы, конторы, общественные организации), финансового назначения; </w:t>
            </w:r>
          </w:p>
        </w:tc>
        <w:tc>
          <w:tcPr>
            <w:tcW w:w="4394" w:type="dxa"/>
            <w:vMerge w:val="restart"/>
          </w:tcPr>
          <w:p w:rsidR="000D42EC" w:rsidRPr="00655522" w:rsidRDefault="000D42EC" w:rsidP="00BF7B87">
            <w:pPr>
              <w:keepLines w:val="0"/>
              <w:overflowPunct/>
              <w:autoSpaceDE/>
              <w:autoSpaceDN/>
              <w:adjustRightInd/>
              <w:spacing w:line="240" w:lineRule="auto"/>
              <w:ind w:firstLine="426"/>
              <w:jc w:val="left"/>
              <w:rPr>
                <w:sz w:val="24"/>
                <w:szCs w:val="24"/>
                <w:lang w:eastAsia="zh-CN"/>
              </w:rPr>
            </w:pPr>
            <w:r w:rsidRPr="00655522">
              <w:rPr>
                <w:rFonts w:eastAsia="SimSun"/>
                <w:sz w:val="24"/>
                <w:szCs w:val="24"/>
                <w:lang w:eastAsia="zh-CN"/>
              </w:rPr>
              <w:t>минимальная/максимальная площадь земельных участков  – 100/5000 кв. м;</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максимальное количество надземных этажей зданий – 3 этажа (включая мансардный этаж);</w:t>
            </w:r>
          </w:p>
          <w:p w:rsidR="000D42EC" w:rsidRPr="00655522" w:rsidRDefault="000D42EC" w:rsidP="00BF7B87">
            <w:pPr>
              <w:spacing w:line="240" w:lineRule="auto"/>
              <w:ind w:firstLine="426"/>
              <w:rPr>
                <w:rFonts w:eastAsia="SimSun"/>
                <w:sz w:val="24"/>
                <w:szCs w:val="24"/>
                <w:lang w:eastAsia="zh-CN"/>
              </w:rPr>
            </w:pPr>
            <w:r w:rsidRPr="00655522">
              <w:rPr>
                <w:rFonts w:eastAsia="SimSun"/>
                <w:sz w:val="24"/>
                <w:szCs w:val="24"/>
                <w:lang w:eastAsia="zh-CN"/>
              </w:rPr>
              <w:t>максимальный процент застройки в границах земельного участка – 70%;</w:t>
            </w:r>
          </w:p>
          <w:p w:rsidR="000D42EC" w:rsidRPr="00655522" w:rsidRDefault="000D42EC" w:rsidP="00BF7B87">
            <w:pPr>
              <w:keepLines w:val="0"/>
              <w:tabs>
                <w:tab w:val="left" w:pos="1134"/>
              </w:tabs>
              <w:overflowPunct/>
              <w:autoSpaceDE/>
              <w:autoSpaceDN/>
              <w:adjustRightInd/>
              <w:spacing w:line="240" w:lineRule="auto"/>
              <w:ind w:firstLine="426"/>
              <w:jc w:val="left"/>
              <w:rPr>
                <w:rFonts w:eastAsia="SimSun"/>
                <w:sz w:val="24"/>
                <w:szCs w:val="24"/>
                <w:lang w:eastAsia="zh-CN"/>
              </w:rPr>
            </w:pPr>
            <w:r w:rsidRPr="00655522">
              <w:rPr>
                <w:sz w:val="24"/>
                <w:szCs w:val="24"/>
              </w:rPr>
              <w:t>данные объекты должны иметь необходимое расчетное количество парковочных мест (отдельно стоящих, встроенных, пристроенных, подземных) только на территории своих земельных участков.</w:t>
            </w:r>
          </w:p>
        </w:tc>
      </w:tr>
      <w:tr w:rsidR="00655522" w:rsidRPr="00655522" w:rsidTr="00BF7B87">
        <w:trPr>
          <w:trHeight w:val="20"/>
        </w:trPr>
        <w:tc>
          <w:tcPr>
            <w:tcW w:w="2235" w:type="dxa"/>
          </w:tcPr>
          <w:p w:rsidR="000D42EC" w:rsidRPr="00655522" w:rsidRDefault="000D42EC" w:rsidP="00BF7B87">
            <w:pPr>
              <w:spacing w:line="240" w:lineRule="auto"/>
              <w:ind w:firstLine="0"/>
              <w:jc w:val="left"/>
              <w:rPr>
                <w:rFonts w:eastAsia="SimSun"/>
                <w:sz w:val="24"/>
                <w:szCs w:val="24"/>
                <w:lang w:eastAsia="zh-CN"/>
              </w:rPr>
            </w:pPr>
            <w:r w:rsidRPr="00655522">
              <w:rPr>
                <w:rFonts w:eastAsia="SimSun"/>
                <w:sz w:val="24"/>
                <w:szCs w:val="24"/>
                <w:lang w:eastAsia="zh-CN"/>
              </w:rPr>
              <w:t>[</w:t>
            </w:r>
            <w:r w:rsidRPr="00655522">
              <w:rPr>
                <w:sz w:val="24"/>
                <w:szCs w:val="24"/>
                <w:lang w:eastAsia="zh-CN"/>
              </w:rPr>
              <w:t>4.1</w:t>
            </w:r>
            <w:r w:rsidRPr="00655522">
              <w:rPr>
                <w:rFonts w:eastAsia="SimSun"/>
                <w:sz w:val="24"/>
                <w:szCs w:val="24"/>
                <w:lang w:eastAsia="zh-CN"/>
              </w:rPr>
              <w:t>] - Деловое управление.</w:t>
            </w:r>
          </w:p>
        </w:tc>
        <w:tc>
          <w:tcPr>
            <w:tcW w:w="3118" w:type="dxa"/>
            <w:vMerge/>
          </w:tcPr>
          <w:p w:rsidR="000D42EC" w:rsidRPr="00655522" w:rsidRDefault="000D42EC" w:rsidP="00BF7B87">
            <w:pPr>
              <w:spacing w:line="240" w:lineRule="auto"/>
              <w:ind w:firstLine="426"/>
              <w:rPr>
                <w:rFonts w:eastAsia="SimSun"/>
                <w:sz w:val="24"/>
                <w:szCs w:val="24"/>
                <w:lang w:eastAsia="zh-CN"/>
              </w:rPr>
            </w:pPr>
          </w:p>
        </w:tc>
        <w:tc>
          <w:tcPr>
            <w:tcW w:w="4394" w:type="dxa"/>
            <w:vMerge/>
          </w:tcPr>
          <w:p w:rsidR="000D42EC" w:rsidRPr="00655522" w:rsidRDefault="000D42EC" w:rsidP="00BF7B87">
            <w:pPr>
              <w:keepLines w:val="0"/>
              <w:tabs>
                <w:tab w:val="left" w:pos="1134"/>
              </w:tabs>
              <w:overflowPunct/>
              <w:autoSpaceDE/>
              <w:autoSpaceDN/>
              <w:adjustRightInd/>
              <w:spacing w:line="240" w:lineRule="auto"/>
              <w:ind w:firstLine="426"/>
              <w:jc w:val="left"/>
              <w:rPr>
                <w:rFonts w:eastAsia="SimSun"/>
                <w:sz w:val="24"/>
                <w:szCs w:val="24"/>
                <w:lang w:eastAsia="zh-CN"/>
              </w:rPr>
            </w:pPr>
          </w:p>
        </w:tc>
      </w:tr>
      <w:tr w:rsidR="00655522" w:rsidRPr="00655522" w:rsidTr="00BF7B87">
        <w:trPr>
          <w:trHeight w:val="20"/>
        </w:trPr>
        <w:tc>
          <w:tcPr>
            <w:tcW w:w="2235" w:type="dxa"/>
          </w:tcPr>
          <w:p w:rsidR="000D42EC" w:rsidRPr="00655522" w:rsidRDefault="000D42EC" w:rsidP="00BF7B87">
            <w:pPr>
              <w:spacing w:line="240" w:lineRule="auto"/>
              <w:ind w:firstLine="0"/>
              <w:jc w:val="left"/>
              <w:rPr>
                <w:sz w:val="24"/>
                <w:szCs w:val="24"/>
              </w:rPr>
            </w:pPr>
            <w:r w:rsidRPr="00655522">
              <w:rPr>
                <w:rFonts w:eastAsia="SimSun"/>
                <w:sz w:val="24"/>
                <w:szCs w:val="24"/>
                <w:lang w:eastAsia="zh-CN"/>
              </w:rPr>
              <w:t xml:space="preserve">[4.6] – </w:t>
            </w:r>
            <w:r w:rsidRPr="00655522">
              <w:rPr>
                <w:sz w:val="24"/>
                <w:szCs w:val="24"/>
              </w:rPr>
              <w:t>Общественное питание.</w:t>
            </w:r>
          </w:p>
          <w:p w:rsidR="000D42EC" w:rsidRPr="00655522" w:rsidRDefault="000D42EC" w:rsidP="00BF7B87">
            <w:pPr>
              <w:spacing w:line="240" w:lineRule="auto"/>
              <w:ind w:firstLine="0"/>
              <w:jc w:val="left"/>
              <w:rPr>
                <w:sz w:val="24"/>
                <w:szCs w:val="24"/>
              </w:rPr>
            </w:pPr>
          </w:p>
          <w:p w:rsidR="000D42EC" w:rsidRPr="00655522" w:rsidRDefault="000D42EC" w:rsidP="00BF7B87">
            <w:pPr>
              <w:spacing w:line="240" w:lineRule="auto"/>
              <w:ind w:firstLine="0"/>
              <w:jc w:val="left"/>
              <w:rPr>
                <w:sz w:val="24"/>
                <w:szCs w:val="24"/>
              </w:rPr>
            </w:pPr>
          </w:p>
          <w:p w:rsidR="000D42EC" w:rsidRPr="00655522" w:rsidRDefault="000D42EC" w:rsidP="00BF7B87">
            <w:pPr>
              <w:spacing w:line="240" w:lineRule="auto"/>
              <w:jc w:val="left"/>
              <w:rPr>
                <w:sz w:val="24"/>
                <w:szCs w:val="24"/>
              </w:rPr>
            </w:pPr>
          </w:p>
        </w:tc>
        <w:tc>
          <w:tcPr>
            <w:tcW w:w="3118" w:type="dxa"/>
          </w:tcPr>
          <w:p w:rsidR="000D42EC" w:rsidRPr="00655522" w:rsidRDefault="000D42EC" w:rsidP="00BF7B87">
            <w:pPr>
              <w:keepLines w:val="0"/>
              <w:widowControl w:val="0"/>
              <w:overflowPunct/>
              <w:autoSpaceDE/>
              <w:autoSpaceDN/>
              <w:adjustRightInd/>
              <w:spacing w:line="240" w:lineRule="auto"/>
              <w:ind w:firstLine="426"/>
              <w:jc w:val="left"/>
              <w:rPr>
                <w:sz w:val="24"/>
                <w:szCs w:val="24"/>
              </w:rPr>
            </w:pPr>
            <w:r w:rsidRPr="00655522">
              <w:rPr>
                <w:sz w:val="24"/>
                <w:szCs w:val="24"/>
              </w:rPr>
              <w:t xml:space="preserve">Рестораны, кафе, столовые, закусочные, бары - не более 50 посадочных мест (с ограничением по времени работы); </w:t>
            </w:r>
          </w:p>
        </w:tc>
        <w:tc>
          <w:tcPr>
            <w:tcW w:w="4394" w:type="dxa"/>
            <w:vMerge/>
          </w:tcPr>
          <w:p w:rsidR="000D42EC" w:rsidRPr="00655522" w:rsidRDefault="000D42EC" w:rsidP="00BF7B87">
            <w:pPr>
              <w:keepLines w:val="0"/>
              <w:tabs>
                <w:tab w:val="left" w:pos="1134"/>
              </w:tabs>
              <w:overflowPunct/>
              <w:autoSpaceDE/>
              <w:autoSpaceDN/>
              <w:adjustRightInd/>
              <w:spacing w:line="240" w:lineRule="auto"/>
              <w:ind w:firstLine="426"/>
              <w:jc w:val="left"/>
              <w:rPr>
                <w:rFonts w:eastAsia="SimSun"/>
                <w:sz w:val="24"/>
                <w:szCs w:val="24"/>
                <w:lang w:eastAsia="zh-CN"/>
              </w:rPr>
            </w:pPr>
          </w:p>
        </w:tc>
      </w:tr>
      <w:tr w:rsidR="00655522" w:rsidRPr="00655522" w:rsidTr="00BF7B87">
        <w:trPr>
          <w:trHeight w:val="3709"/>
        </w:trPr>
        <w:tc>
          <w:tcPr>
            <w:tcW w:w="2235" w:type="dxa"/>
          </w:tcPr>
          <w:p w:rsidR="000D42EC" w:rsidRPr="00655522" w:rsidRDefault="000D42EC" w:rsidP="00BF7B87">
            <w:pPr>
              <w:keepLines w:val="0"/>
              <w:overflowPunct/>
              <w:autoSpaceDE/>
              <w:autoSpaceDN/>
              <w:adjustRightInd/>
              <w:spacing w:line="240" w:lineRule="auto"/>
              <w:ind w:firstLine="0"/>
              <w:jc w:val="left"/>
              <w:rPr>
                <w:rFonts w:eastAsia="SimSun"/>
                <w:sz w:val="24"/>
                <w:szCs w:val="24"/>
                <w:lang w:eastAsia="zh-CN"/>
              </w:rPr>
            </w:pPr>
            <w:r w:rsidRPr="00655522">
              <w:rPr>
                <w:rFonts w:eastAsia="SimSun"/>
                <w:sz w:val="24"/>
                <w:szCs w:val="24"/>
                <w:lang w:eastAsia="zh-CN"/>
              </w:rPr>
              <w:t>[</w:t>
            </w:r>
            <w:r w:rsidRPr="00655522">
              <w:rPr>
                <w:sz w:val="24"/>
                <w:szCs w:val="24"/>
                <w:lang w:eastAsia="zh-CN"/>
              </w:rPr>
              <w:t>3.2</w:t>
            </w:r>
            <w:r w:rsidRPr="00655522">
              <w:rPr>
                <w:rFonts w:eastAsia="SimSun"/>
                <w:sz w:val="24"/>
                <w:szCs w:val="24"/>
                <w:lang w:eastAsia="zh-CN"/>
              </w:rPr>
              <w:t>] - Социальное обслуживание</w:t>
            </w:r>
          </w:p>
        </w:tc>
        <w:tc>
          <w:tcPr>
            <w:tcW w:w="3118" w:type="dxa"/>
          </w:tcPr>
          <w:p w:rsidR="000D42EC" w:rsidRPr="00655522" w:rsidRDefault="000D42EC" w:rsidP="00BF7B87">
            <w:pPr>
              <w:keepLines w:val="0"/>
              <w:overflowPunct/>
              <w:autoSpaceDE/>
              <w:autoSpaceDN/>
              <w:adjustRightInd/>
              <w:spacing w:line="240" w:lineRule="auto"/>
              <w:ind w:firstLine="317"/>
              <w:jc w:val="left"/>
              <w:rPr>
                <w:rFonts w:eastAsia="SimSun"/>
                <w:sz w:val="24"/>
                <w:szCs w:val="24"/>
                <w:lang w:eastAsia="zh-CN"/>
              </w:rPr>
            </w:pPr>
            <w:r w:rsidRPr="00655522">
              <w:rPr>
                <w:rFonts w:eastAsia="SimSun"/>
                <w:sz w:val="24"/>
                <w:szCs w:val="24"/>
                <w:lang w:eastAsia="zh-CN"/>
              </w:rPr>
              <w:t xml:space="preserve">Службы </w:t>
            </w:r>
            <w:proofErr w:type="spellStart"/>
            <w:proofErr w:type="gramStart"/>
            <w:r w:rsidRPr="00655522">
              <w:rPr>
                <w:rFonts w:eastAsia="SimSun"/>
                <w:sz w:val="24"/>
                <w:szCs w:val="24"/>
                <w:lang w:eastAsia="zh-CN"/>
              </w:rPr>
              <w:t>психологичес</w:t>
            </w:r>
            <w:proofErr w:type="spellEnd"/>
            <w:r w:rsidRPr="00655522">
              <w:rPr>
                <w:rFonts w:eastAsia="SimSun"/>
                <w:sz w:val="24"/>
                <w:szCs w:val="24"/>
                <w:lang w:eastAsia="zh-CN"/>
              </w:rPr>
              <w:t>-кой</w:t>
            </w:r>
            <w:proofErr w:type="gramEnd"/>
            <w:r w:rsidRPr="00655522">
              <w:rPr>
                <w:rFonts w:eastAsia="SimSun"/>
                <w:sz w:val="24"/>
                <w:szCs w:val="24"/>
                <w:lang w:eastAsia="zh-CN"/>
              </w:rPr>
              <w:t xml:space="preserve"> и бесплатной юридической помощи, социальные, пенсионные и иные службы, в которых осуществляется прием граждан по вопросам оказания социальной помощи и назначения социальных или пенсионных выплат; </w:t>
            </w:r>
          </w:p>
          <w:p w:rsidR="000D42EC" w:rsidRPr="00655522" w:rsidRDefault="000D42EC" w:rsidP="00BF7B87">
            <w:pPr>
              <w:keepLines w:val="0"/>
              <w:overflowPunct/>
              <w:autoSpaceDE/>
              <w:autoSpaceDN/>
              <w:adjustRightInd/>
              <w:spacing w:line="240" w:lineRule="auto"/>
              <w:ind w:firstLine="317"/>
              <w:jc w:val="left"/>
              <w:rPr>
                <w:rFonts w:eastAsia="SimSun"/>
                <w:sz w:val="24"/>
                <w:szCs w:val="24"/>
                <w:lang w:eastAsia="zh-CN"/>
              </w:rPr>
            </w:pPr>
            <w:r w:rsidRPr="00655522">
              <w:rPr>
                <w:rFonts w:eastAsia="SimSun"/>
                <w:sz w:val="24"/>
                <w:szCs w:val="24"/>
                <w:lang w:eastAsia="zh-CN"/>
              </w:rPr>
              <w:t xml:space="preserve">отделения и пункты почтовой связи, </w:t>
            </w:r>
            <w:proofErr w:type="gramStart"/>
            <w:r w:rsidRPr="00655522">
              <w:rPr>
                <w:rFonts w:eastAsia="SimSun"/>
                <w:sz w:val="24"/>
                <w:szCs w:val="24"/>
                <w:lang w:eastAsia="zh-CN"/>
              </w:rPr>
              <w:t>телеграф-ной</w:t>
            </w:r>
            <w:proofErr w:type="gramEnd"/>
            <w:r w:rsidRPr="00655522">
              <w:rPr>
                <w:rFonts w:eastAsia="SimSun"/>
                <w:sz w:val="24"/>
                <w:szCs w:val="24"/>
                <w:lang w:eastAsia="zh-CN"/>
              </w:rPr>
              <w:t xml:space="preserve"> связи, переговорные пункты;</w:t>
            </w:r>
          </w:p>
        </w:tc>
        <w:tc>
          <w:tcPr>
            <w:tcW w:w="4394" w:type="dxa"/>
            <w:vMerge w:val="restart"/>
          </w:tcPr>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минимальная/максимальная площадь земельных участков  – 10/5000 кв. м;</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максимальное количество надземных этажей зданий – 3 этажа (включая мансардный этаж);</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максимальный процент застройки в границах земельного участка – 80%;</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максимальная общая площадь встроенных объектов - 150 м</w:t>
            </w:r>
            <w:proofErr w:type="gramStart"/>
            <w:r w:rsidRPr="00655522">
              <w:rPr>
                <w:rFonts w:eastAsia="SimSun"/>
                <w:sz w:val="24"/>
                <w:szCs w:val="24"/>
                <w:lang w:eastAsia="zh-CN"/>
              </w:rPr>
              <w:t>2</w:t>
            </w:r>
            <w:proofErr w:type="gramEnd"/>
            <w:r w:rsidRPr="00655522">
              <w:rPr>
                <w:rFonts w:eastAsia="SimSun"/>
                <w:sz w:val="24"/>
                <w:szCs w:val="24"/>
                <w:lang w:eastAsia="zh-CN"/>
              </w:rPr>
              <w:t>;</w:t>
            </w:r>
          </w:p>
          <w:p w:rsidR="000D42EC" w:rsidRPr="00655522" w:rsidRDefault="000D42EC" w:rsidP="00BF7B87">
            <w:pPr>
              <w:keepLines w:val="0"/>
              <w:overflowPunct/>
              <w:autoSpaceDE/>
              <w:adjustRightInd/>
              <w:spacing w:line="240" w:lineRule="auto"/>
              <w:ind w:left="33" w:firstLine="426"/>
              <w:jc w:val="left"/>
              <w:rPr>
                <w:rFonts w:eastAsia="SimSun"/>
                <w:sz w:val="24"/>
                <w:szCs w:val="24"/>
                <w:lang w:eastAsia="zh-CN"/>
              </w:rPr>
            </w:pPr>
            <w:r w:rsidRPr="00655522">
              <w:rPr>
                <w:rFonts w:eastAsia="SimSun"/>
                <w:sz w:val="24"/>
                <w:szCs w:val="24"/>
                <w:lang w:eastAsia="zh-CN"/>
              </w:rPr>
              <w:t>минимальный отступ строений от передней границы участка  - не предусмотрен;</w:t>
            </w:r>
          </w:p>
          <w:p w:rsidR="000D42EC" w:rsidRPr="00655522" w:rsidRDefault="000D42EC" w:rsidP="00BF7B87">
            <w:pPr>
              <w:keepLines w:val="0"/>
              <w:overflowPunct/>
              <w:autoSpaceDE/>
              <w:adjustRightInd/>
              <w:spacing w:line="240" w:lineRule="auto"/>
              <w:ind w:firstLine="426"/>
              <w:jc w:val="left"/>
              <w:rPr>
                <w:rFonts w:eastAsia="SimSun"/>
                <w:sz w:val="24"/>
                <w:szCs w:val="24"/>
                <w:lang w:eastAsia="zh-CN"/>
              </w:rPr>
            </w:pPr>
            <w:r w:rsidRPr="00655522">
              <w:rPr>
                <w:rFonts w:eastAsia="SimSun"/>
                <w:sz w:val="24"/>
                <w:szCs w:val="24"/>
                <w:lang w:eastAsia="zh-CN"/>
              </w:rPr>
              <w:t>минимальный отступ от границ соседнего участка до строений - 1 м.</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 xml:space="preserve">Объекты по оказанию услуг и обслуживанию населения допускается размещать в отдельно стоящих, </w:t>
            </w:r>
            <w:r w:rsidRPr="00655522">
              <w:rPr>
                <w:rFonts w:eastAsia="SimSun"/>
                <w:sz w:val="24"/>
                <w:szCs w:val="24"/>
                <w:lang w:eastAsia="zh-CN"/>
              </w:rPr>
              <w:lastRenderedPageBreak/>
              <w:t>встроенных или пристроенных объектах с изолированными от жилых зданий или их частей входами.</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 xml:space="preserve"> </w:t>
            </w:r>
          </w:p>
          <w:p w:rsidR="000D42EC" w:rsidRPr="00655522" w:rsidRDefault="000D42EC" w:rsidP="00BF7B87">
            <w:pPr>
              <w:keepLines w:val="0"/>
              <w:tabs>
                <w:tab w:val="left" w:pos="1134"/>
              </w:tabs>
              <w:overflowPunct/>
              <w:autoSpaceDE/>
              <w:autoSpaceDN/>
              <w:adjustRightInd/>
              <w:spacing w:line="240" w:lineRule="auto"/>
              <w:ind w:firstLine="426"/>
              <w:jc w:val="left"/>
              <w:rPr>
                <w:rFonts w:eastAsia="SimSun"/>
                <w:sz w:val="24"/>
                <w:szCs w:val="24"/>
                <w:lang w:eastAsia="zh-CN"/>
              </w:rPr>
            </w:pPr>
          </w:p>
        </w:tc>
      </w:tr>
      <w:tr w:rsidR="00655522" w:rsidRPr="00655522" w:rsidTr="00BF7B87">
        <w:trPr>
          <w:trHeight w:val="20"/>
        </w:trPr>
        <w:tc>
          <w:tcPr>
            <w:tcW w:w="2235" w:type="dxa"/>
          </w:tcPr>
          <w:p w:rsidR="000D42EC" w:rsidRPr="00655522" w:rsidRDefault="000D42EC" w:rsidP="00BF7B87">
            <w:pPr>
              <w:keepLines w:val="0"/>
              <w:overflowPunct/>
              <w:autoSpaceDE/>
              <w:autoSpaceDN/>
              <w:adjustRightInd/>
              <w:spacing w:line="240" w:lineRule="auto"/>
              <w:ind w:firstLine="0"/>
              <w:jc w:val="left"/>
              <w:rPr>
                <w:rFonts w:eastAsia="SimSun"/>
                <w:sz w:val="24"/>
                <w:szCs w:val="24"/>
                <w:lang w:eastAsia="zh-CN"/>
              </w:rPr>
            </w:pPr>
            <w:r w:rsidRPr="00655522">
              <w:rPr>
                <w:rFonts w:eastAsia="SimSun"/>
                <w:sz w:val="24"/>
                <w:szCs w:val="24"/>
                <w:lang w:eastAsia="zh-CN"/>
              </w:rPr>
              <w:t>[</w:t>
            </w:r>
            <w:r w:rsidRPr="00655522">
              <w:rPr>
                <w:sz w:val="24"/>
                <w:szCs w:val="24"/>
                <w:lang w:eastAsia="zh-CN"/>
              </w:rPr>
              <w:t>3.3</w:t>
            </w:r>
            <w:r w:rsidRPr="00655522">
              <w:rPr>
                <w:rFonts w:eastAsia="SimSun"/>
                <w:sz w:val="24"/>
                <w:szCs w:val="24"/>
                <w:lang w:eastAsia="zh-CN"/>
              </w:rPr>
              <w:t>] - Бытовое обслуживание</w:t>
            </w:r>
          </w:p>
          <w:p w:rsidR="000D42EC" w:rsidRPr="00655522" w:rsidRDefault="000D42EC" w:rsidP="00BF7B87">
            <w:pPr>
              <w:keepLines w:val="0"/>
              <w:overflowPunct/>
              <w:autoSpaceDE/>
              <w:autoSpaceDN/>
              <w:adjustRightInd/>
              <w:spacing w:line="240" w:lineRule="auto"/>
              <w:ind w:firstLine="0"/>
              <w:jc w:val="left"/>
              <w:rPr>
                <w:rFonts w:eastAsia="SimSun"/>
                <w:sz w:val="24"/>
                <w:szCs w:val="24"/>
                <w:lang w:eastAsia="zh-CN"/>
              </w:rPr>
            </w:pPr>
          </w:p>
          <w:p w:rsidR="000D42EC" w:rsidRPr="00655522" w:rsidRDefault="000D42EC" w:rsidP="00BF7B87">
            <w:pPr>
              <w:keepLines w:val="0"/>
              <w:overflowPunct/>
              <w:autoSpaceDE/>
              <w:autoSpaceDN/>
              <w:adjustRightInd/>
              <w:spacing w:line="240" w:lineRule="auto"/>
              <w:ind w:firstLine="0"/>
              <w:jc w:val="left"/>
              <w:rPr>
                <w:rFonts w:eastAsia="SimSun"/>
                <w:sz w:val="24"/>
                <w:szCs w:val="24"/>
                <w:lang w:eastAsia="zh-CN"/>
              </w:rPr>
            </w:pPr>
          </w:p>
          <w:p w:rsidR="000D42EC" w:rsidRPr="00655522" w:rsidRDefault="000D42EC" w:rsidP="00BF7B87">
            <w:pPr>
              <w:keepLines w:val="0"/>
              <w:overflowPunct/>
              <w:autoSpaceDE/>
              <w:autoSpaceDN/>
              <w:adjustRightInd/>
              <w:spacing w:line="240" w:lineRule="auto"/>
              <w:ind w:firstLine="0"/>
              <w:jc w:val="left"/>
              <w:rPr>
                <w:rFonts w:eastAsia="SimSun"/>
                <w:sz w:val="24"/>
                <w:szCs w:val="24"/>
                <w:lang w:eastAsia="zh-CN"/>
              </w:rPr>
            </w:pPr>
          </w:p>
          <w:p w:rsidR="000D42EC" w:rsidRPr="00655522" w:rsidRDefault="000D42EC" w:rsidP="00BF7B87">
            <w:pPr>
              <w:keepLines w:val="0"/>
              <w:overflowPunct/>
              <w:autoSpaceDE/>
              <w:autoSpaceDN/>
              <w:adjustRightInd/>
              <w:spacing w:line="240" w:lineRule="auto"/>
              <w:ind w:firstLine="0"/>
              <w:jc w:val="left"/>
              <w:rPr>
                <w:rFonts w:eastAsia="SimSun"/>
                <w:sz w:val="24"/>
                <w:szCs w:val="24"/>
                <w:lang w:eastAsia="zh-CN"/>
              </w:rPr>
            </w:pPr>
          </w:p>
          <w:p w:rsidR="000D42EC" w:rsidRPr="00655522" w:rsidRDefault="000D42EC" w:rsidP="00BF7B87">
            <w:pPr>
              <w:keepLines w:val="0"/>
              <w:overflowPunct/>
              <w:autoSpaceDE/>
              <w:autoSpaceDN/>
              <w:adjustRightInd/>
              <w:spacing w:line="240" w:lineRule="auto"/>
              <w:ind w:firstLine="0"/>
              <w:jc w:val="left"/>
              <w:rPr>
                <w:rFonts w:eastAsia="SimSun"/>
                <w:sz w:val="24"/>
                <w:szCs w:val="24"/>
                <w:lang w:eastAsia="zh-CN"/>
              </w:rPr>
            </w:pPr>
          </w:p>
          <w:p w:rsidR="000D42EC" w:rsidRPr="00655522" w:rsidRDefault="000D42EC" w:rsidP="00BF7B87">
            <w:pPr>
              <w:keepLines w:val="0"/>
              <w:overflowPunct/>
              <w:autoSpaceDE/>
              <w:autoSpaceDN/>
              <w:adjustRightInd/>
              <w:spacing w:line="240" w:lineRule="auto"/>
              <w:ind w:firstLine="0"/>
              <w:jc w:val="left"/>
              <w:rPr>
                <w:rFonts w:eastAsia="SimSun"/>
                <w:sz w:val="24"/>
                <w:szCs w:val="24"/>
                <w:lang w:eastAsia="zh-CN"/>
              </w:rPr>
            </w:pPr>
          </w:p>
          <w:p w:rsidR="000D42EC" w:rsidRPr="00655522" w:rsidRDefault="000D42EC" w:rsidP="00BF7B87">
            <w:pPr>
              <w:keepLines w:val="0"/>
              <w:overflowPunct/>
              <w:autoSpaceDE/>
              <w:autoSpaceDN/>
              <w:adjustRightInd/>
              <w:spacing w:line="240" w:lineRule="auto"/>
              <w:ind w:firstLine="0"/>
              <w:jc w:val="left"/>
              <w:rPr>
                <w:rFonts w:eastAsia="SimSun"/>
                <w:sz w:val="24"/>
                <w:szCs w:val="24"/>
                <w:lang w:eastAsia="zh-CN"/>
              </w:rPr>
            </w:pPr>
          </w:p>
          <w:p w:rsidR="000D42EC" w:rsidRPr="00655522" w:rsidRDefault="000D42EC" w:rsidP="00BF7B87">
            <w:pPr>
              <w:keepLines w:val="0"/>
              <w:overflowPunct/>
              <w:autoSpaceDE/>
              <w:autoSpaceDN/>
              <w:adjustRightInd/>
              <w:spacing w:line="240" w:lineRule="auto"/>
              <w:ind w:firstLine="0"/>
              <w:jc w:val="left"/>
              <w:rPr>
                <w:rFonts w:eastAsia="SimSun"/>
                <w:sz w:val="24"/>
                <w:szCs w:val="24"/>
                <w:lang w:eastAsia="zh-CN"/>
              </w:rPr>
            </w:pPr>
          </w:p>
          <w:p w:rsidR="000D42EC" w:rsidRPr="00655522" w:rsidRDefault="000D42EC" w:rsidP="00BF7B87">
            <w:pPr>
              <w:keepLines w:val="0"/>
              <w:overflowPunct/>
              <w:autoSpaceDE/>
              <w:autoSpaceDN/>
              <w:adjustRightInd/>
              <w:spacing w:line="240" w:lineRule="auto"/>
              <w:ind w:firstLine="0"/>
              <w:jc w:val="left"/>
              <w:rPr>
                <w:rFonts w:eastAsia="SimSun"/>
                <w:sz w:val="24"/>
                <w:szCs w:val="24"/>
                <w:lang w:eastAsia="zh-CN"/>
              </w:rPr>
            </w:pPr>
          </w:p>
          <w:p w:rsidR="000D42EC" w:rsidRPr="00655522" w:rsidRDefault="000D42EC" w:rsidP="00BF7B87">
            <w:pPr>
              <w:keepLines w:val="0"/>
              <w:overflowPunct/>
              <w:autoSpaceDE/>
              <w:autoSpaceDN/>
              <w:adjustRightInd/>
              <w:spacing w:line="240" w:lineRule="auto"/>
              <w:ind w:firstLine="0"/>
              <w:jc w:val="left"/>
              <w:rPr>
                <w:rFonts w:eastAsia="SimSun"/>
                <w:sz w:val="24"/>
                <w:szCs w:val="24"/>
                <w:lang w:eastAsia="zh-CN"/>
              </w:rPr>
            </w:pPr>
          </w:p>
          <w:p w:rsidR="000D42EC" w:rsidRPr="00655522" w:rsidRDefault="000D42EC" w:rsidP="00BF7B87">
            <w:pPr>
              <w:keepLines w:val="0"/>
              <w:overflowPunct/>
              <w:autoSpaceDE/>
              <w:autoSpaceDN/>
              <w:adjustRightInd/>
              <w:spacing w:line="240" w:lineRule="auto"/>
              <w:ind w:firstLine="0"/>
              <w:jc w:val="left"/>
              <w:rPr>
                <w:rFonts w:eastAsia="SimSun"/>
                <w:sz w:val="24"/>
                <w:szCs w:val="24"/>
                <w:lang w:eastAsia="zh-CN"/>
              </w:rPr>
            </w:pPr>
          </w:p>
          <w:p w:rsidR="000D42EC" w:rsidRPr="00655522" w:rsidRDefault="000D42EC" w:rsidP="00BF7B87">
            <w:pPr>
              <w:keepLines w:val="0"/>
              <w:overflowPunct/>
              <w:autoSpaceDE/>
              <w:autoSpaceDN/>
              <w:adjustRightInd/>
              <w:spacing w:line="240" w:lineRule="auto"/>
              <w:ind w:firstLine="0"/>
              <w:jc w:val="left"/>
              <w:rPr>
                <w:rFonts w:eastAsia="SimSun"/>
                <w:sz w:val="24"/>
                <w:szCs w:val="24"/>
                <w:lang w:eastAsia="zh-CN"/>
              </w:rPr>
            </w:pPr>
          </w:p>
          <w:p w:rsidR="000D42EC" w:rsidRPr="00655522" w:rsidRDefault="000D42EC" w:rsidP="00BF7B87">
            <w:pPr>
              <w:keepLines w:val="0"/>
              <w:overflowPunct/>
              <w:autoSpaceDE/>
              <w:autoSpaceDN/>
              <w:adjustRightInd/>
              <w:spacing w:line="240" w:lineRule="auto"/>
              <w:ind w:firstLine="0"/>
              <w:jc w:val="left"/>
              <w:rPr>
                <w:rFonts w:eastAsia="SimSun"/>
                <w:sz w:val="24"/>
                <w:szCs w:val="24"/>
                <w:lang w:eastAsia="zh-CN"/>
              </w:rPr>
            </w:pPr>
          </w:p>
          <w:p w:rsidR="000D42EC" w:rsidRPr="00655522" w:rsidRDefault="000D42EC" w:rsidP="00BF7B87">
            <w:pPr>
              <w:keepLines w:val="0"/>
              <w:overflowPunct/>
              <w:autoSpaceDE/>
              <w:autoSpaceDN/>
              <w:adjustRightInd/>
              <w:spacing w:line="240" w:lineRule="auto"/>
              <w:ind w:firstLine="0"/>
              <w:jc w:val="left"/>
              <w:rPr>
                <w:rFonts w:eastAsia="SimSun"/>
                <w:sz w:val="24"/>
                <w:szCs w:val="24"/>
                <w:lang w:eastAsia="zh-CN"/>
              </w:rPr>
            </w:pPr>
          </w:p>
          <w:p w:rsidR="000D42EC" w:rsidRPr="00655522" w:rsidRDefault="000D42EC" w:rsidP="00BF7B87">
            <w:pPr>
              <w:keepLines w:val="0"/>
              <w:overflowPunct/>
              <w:autoSpaceDE/>
              <w:autoSpaceDN/>
              <w:adjustRightInd/>
              <w:spacing w:line="240" w:lineRule="auto"/>
              <w:ind w:firstLine="0"/>
              <w:jc w:val="left"/>
              <w:rPr>
                <w:rFonts w:eastAsia="SimSun"/>
                <w:sz w:val="24"/>
                <w:szCs w:val="24"/>
                <w:lang w:eastAsia="zh-CN"/>
              </w:rPr>
            </w:pPr>
          </w:p>
          <w:p w:rsidR="000D42EC" w:rsidRPr="00655522" w:rsidRDefault="000D42EC" w:rsidP="00BF7B87">
            <w:pPr>
              <w:spacing w:line="240" w:lineRule="auto"/>
              <w:jc w:val="left"/>
              <w:rPr>
                <w:rFonts w:eastAsia="SimSun"/>
                <w:sz w:val="24"/>
                <w:szCs w:val="24"/>
                <w:lang w:eastAsia="zh-CN"/>
              </w:rPr>
            </w:pPr>
          </w:p>
        </w:tc>
        <w:tc>
          <w:tcPr>
            <w:tcW w:w="3118" w:type="dxa"/>
          </w:tcPr>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lastRenderedPageBreak/>
              <w:t>Производственные помещения (категорий</w:t>
            </w:r>
            <w:proofErr w:type="gramStart"/>
            <w:r w:rsidRPr="00655522">
              <w:rPr>
                <w:rFonts w:eastAsia="SimSun"/>
                <w:sz w:val="24"/>
                <w:szCs w:val="24"/>
                <w:lang w:eastAsia="zh-CN"/>
              </w:rPr>
              <w:t xml:space="preserve"> В</w:t>
            </w:r>
            <w:proofErr w:type="gramEnd"/>
            <w:r w:rsidRPr="00655522">
              <w:rPr>
                <w:rFonts w:eastAsia="SimSun"/>
                <w:sz w:val="24"/>
                <w:szCs w:val="24"/>
                <w:lang w:eastAsia="zh-CN"/>
              </w:rPr>
              <w:t xml:space="preserve"> и Д для труда инвалидов и </w:t>
            </w:r>
            <w:r w:rsidRPr="00655522">
              <w:rPr>
                <w:rFonts w:eastAsia="SimSun"/>
                <w:sz w:val="24"/>
                <w:szCs w:val="24"/>
                <w:lang w:eastAsia="zh-CN"/>
              </w:rPr>
              <w:lastRenderedPageBreak/>
              <w:t xml:space="preserve">людей старшего возраста, в их числе: пункты выдачи работы на дом, мастерские для сборочных и декоративных работ); </w:t>
            </w:r>
          </w:p>
          <w:p w:rsidR="000D42EC" w:rsidRPr="00655522" w:rsidRDefault="000D42EC" w:rsidP="00BF7B87">
            <w:pPr>
              <w:keepLines w:val="0"/>
              <w:widowControl w:val="0"/>
              <w:overflowPunct/>
              <w:autoSpaceDE/>
              <w:autoSpaceDN/>
              <w:adjustRightInd/>
              <w:spacing w:line="240" w:lineRule="auto"/>
              <w:ind w:firstLine="426"/>
              <w:rPr>
                <w:sz w:val="24"/>
                <w:szCs w:val="24"/>
              </w:rPr>
            </w:pPr>
            <w:r w:rsidRPr="00655522">
              <w:rPr>
                <w:sz w:val="24"/>
                <w:szCs w:val="24"/>
              </w:rPr>
              <w:t xml:space="preserve">приемные пункты прачечных и химчисток; </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 xml:space="preserve">пошивочные ателье; </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ремонтные мастерские бытовой техники;</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 xml:space="preserve"> мастерские по пошиву и ремонту обуви;</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 xml:space="preserve"> мастерские по ремонту часов, парикмахерские; </w:t>
            </w:r>
          </w:p>
          <w:p w:rsidR="000D42EC" w:rsidRPr="00655522" w:rsidRDefault="000D42EC" w:rsidP="00BF7B87">
            <w:pPr>
              <w:spacing w:line="240" w:lineRule="auto"/>
              <w:ind w:firstLine="426"/>
              <w:jc w:val="left"/>
              <w:rPr>
                <w:rFonts w:eastAsia="SimSun"/>
                <w:sz w:val="24"/>
                <w:szCs w:val="24"/>
                <w:lang w:eastAsia="zh-CN"/>
              </w:rPr>
            </w:pPr>
            <w:r w:rsidRPr="00655522">
              <w:rPr>
                <w:rFonts w:eastAsia="SimSun"/>
                <w:sz w:val="24"/>
                <w:szCs w:val="24"/>
                <w:lang w:eastAsia="zh-CN"/>
              </w:rPr>
              <w:t>бани, сауны;</w:t>
            </w:r>
          </w:p>
        </w:tc>
        <w:tc>
          <w:tcPr>
            <w:tcW w:w="4394" w:type="dxa"/>
            <w:vMerge/>
          </w:tcPr>
          <w:p w:rsidR="000D42EC" w:rsidRPr="00655522" w:rsidRDefault="000D42EC" w:rsidP="00BF7B87">
            <w:pPr>
              <w:keepLines w:val="0"/>
              <w:tabs>
                <w:tab w:val="left" w:pos="1134"/>
              </w:tabs>
              <w:overflowPunct/>
              <w:autoSpaceDE/>
              <w:autoSpaceDN/>
              <w:adjustRightInd/>
              <w:spacing w:line="240" w:lineRule="auto"/>
              <w:ind w:firstLine="426"/>
              <w:jc w:val="left"/>
              <w:rPr>
                <w:rFonts w:eastAsia="SimSun"/>
                <w:sz w:val="24"/>
                <w:szCs w:val="24"/>
                <w:lang w:eastAsia="zh-CN"/>
              </w:rPr>
            </w:pPr>
          </w:p>
        </w:tc>
      </w:tr>
      <w:tr w:rsidR="00655522" w:rsidRPr="00655522" w:rsidTr="00BF7B87">
        <w:trPr>
          <w:trHeight w:val="20"/>
        </w:trPr>
        <w:tc>
          <w:tcPr>
            <w:tcW w:w="2235" w:type="dxa"/>
          </w:tcPr>
          <w:p w:rsidR="000D42EC" w:rsidRPr="00655522" w:rsidRDefault="000D42EC" w:rsidP="00BF7B87">
            <w:pPr>
              <w:keepLines w:val="0"/>
              <w:overflowPunct/>
              <w:autoSpaceDE/>
              <w:autoSpaceDN/>
              <w:adjustRightInd/>
              <w:spacing w:line="240" w:lineRule="auto"/>
              <w:ind w:firstLine="0"/>
              <w:jc w:val="left"/>
              <w:rPr>
                <w:rFonts w:eastAsia="SimSun"/>
                <w:sz w:val="24"/>
                <w:szCs w:val="24"/>
                <w:lang w:eastAsia="zh-CN"/>
              </w:rPr>
            </w:pPr>
            <w:r w:rsidRPr="00655522">
              <w:rPr>
                <w:rFonts w:eastAsia="SimSun"/>
                <w:sz w:val="24"/>
                <w:szCs w:val="24"/>
                <w:lang w:eastAsia="zh-CN"/>
              </w:rPr>
              <w:lastRenderedPageBreak/>
              <w:t>[3.4.1] - Амбулаторно-поликлиническое обслуживание</w:t>
            </w:r>
          </w:p>
        </w:tc>
        <w:tc>
          <w:tcPr>
            <w:tcW w:w="3118" w:type="dxa"/>
          </w:tcPr>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 xml:space="preserve">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 </w:t>
            </w:r>
          </w:p>
        </w:tc>
        <w:tc>
          <w:tcPr>
            <w:tcW w:w="4394" w:type="dxa"/>
            <w:vMerge/>
          </w:tcPr>
          <w:p w:rsidR="000D42EC" w:rsidRPr="00655522" w:rsidRDefault="000D42EC" w:rsidP="00BF7B87">
            <w:pPr>
              <w:keepLines w:val="0"/>
              <w:tabs>
                <w:tab w:val="left" w:pos="1134"/>
              </w:tabs>
              <w:overflowPunct/>
              <w:autoSpaceDE/>
              <w:autoSpaceDN/>
              <w:adjustRightInd/>
              <w:spacing w:line="240" w:lineRule="auto"/>
              <w:ind w:firstLine="426"/>
              <w:jc w:val="left"/>
              <w:rPr>
                <w:rFonts w:eastAsia="SimSun"/>
                <w:sz w:val="24"/>
                <w:szCs w:val="24"/>
                <w:lang w:eastAsia="zh-CN"/>
              </w:rPr>
            </w:pPr>
          </w:p>
        </w:tc>
      </w:tr>
      <w:tr w:rsidR="00655522" w:rsidRPr="00655522" w:rsidTr="00BF7B87">
        <w:trPr>
          <w:trHeight w:val="20"/>
        </w:trPr>
        <w:tc>
          <w:tcPr>
            <w:tcW w:w="2235" w:type="dxa"/>
          </w:tcPr>
          <w:p w:rsidR="000D42EC" w:rsidRPr="00655522" w:rsidRDefault="000D42EC" w:rsidP="00BF7B87">
            <w:pPr>
              <w:keepLines w:val="0"/>
              <w:overflowPunct/>
              <w:autoSpaceDE/>
              <w:autoSpaceDN/>
              <w:adjustRightInd/>
              <w:spacing w:line="240" w:lineRule="auto"/>
              <w:ind w:firstLine="0"/>
              <w:jc w:val="left"/>
              <w:rPr>
                <w:rFonts w:eastAsia="SimSun"/>
                <w:sz w:val="24"/>
                <w:szCs w:val="24"/>
                <w:lang w:eastAsia="zh-CN"/>
              </w:rPr>
            </w:pPr>
            <w:r w:rsidRPr="00655522">
              <w:rPr>
                <w:rFonts w:eastAsia="SimSun"/>
                <w:sz w:val="24"/>
                <w:szCs w:val="24"/>
                <w:lang w:eastAsia="zh-CN"/>
              </w:rPr>
              <w:t>[</w:t>
            </w:r>
            <w:r w:rsidRPr="00655522">
              <w:rPr>
                <w:sz w:val="24"/>
                <w:szCs w:val="24"/>
                <w:lang w:eastAsia="zh-CN"/>
              </w:rPr>
              <w:t>4.4</w:t>
            </w:r>
            <w:r w:rsidRPr="00655522">
              <w:rPr>
                <w:rFonts w:eastAsia="SimSun"/>
                <w:sz w:val="24"/>
                <w:szCs w:val="24"/>
                <w:lang w:eastAsia="zh-CN"/>
              </w:rPr>
              <w:t>] - Магазины</w:t>
            </w:r>
          </w:p>
        </w:tc>
        <w:tc>
          <w:tcPr>
            <w:tcW w:w="3118" w:type="dxa"/>
          </w:tcPr>
          <w:p w:rsidR="000D42EC" w:rsidRPr="00655522" w:rsidRDefault="000D42EC" w:rsidP="00BF7B87">
            <w:pPr>
              <w:spacing w:line="240" w:lineRule="auto"/>
              <w:ind w:firstLine="426"/>
              <w:jc w:val="left"/>
              <w:rPr>
                <w:rFonts w:eastAsia="SimSun"/>
                <w:sz w:val="24"/>
                <w:szCs w:val="24"/>
                <w:lang w:eastAsia="zh-CN"/>
              </w:rPr>
            </w:pPr>
            <w:r w:rsidRPr="00655522">
              <w:rPr>
                <w:rFonts w:eastAsia="SimSun"/>
                <w:sz w:val="24"/>
                <w:szCs w:val="24"/>
                <w:lang w:eastAsia="zh-CN"/>
              </w:rPr>
              <w:t>Магазины продовольственных, непродовольственных и смешанных товаров;</w:t>
            </w:r>
          </w:p>
          <w:p w:rsidR="000D42EC" w:rsidRPr="00655522" w:rsidRDefault="000D42EC" w:rsidP="00BF7B87">
            <w:pPr>
              <w:spacing w:line="240" w:lineRule="auto"/>
              <w:ind w:firstLine="426"/>
              <w:jc w:val="left"/>
              <w:rPr>
                <w:rFonts w:eastAsia="SimSun"/>
                <w:sz w:val="24"/>
                <w:szCs w:val="24"/>
                <w:lang w:eastAsia="zh-CN"/>
              </w:rPr>
            </w:pPr>
            <w:r w:rsidRPr="00655522">
              <w:rPr>
                <w:rFonts w:eastAsia="SimSun"/>
                <w:sz w:val="24"/>
                <w:szCs w:val="24"/>
                <w:lang w:eastAsia="zh-CN"/>
              </w:rPr>
              <w:t xml:space="preserve"> аптеки, </w:t>
            </w:r>
            <w:proofErr w:type="spellStart"/>
            <w:r w:rsidRPr="00655522">
              <w:rPr>
                <w:rFonts w:eastAsia="SimSun"/>
                <w:sz w:val="24"/>
                <w:szCs w:val="24"/>
                <w:lang w:eastAsia="zh-CN"/>
              </w:rPr>
              <w:t>ветаптеки</w:t>
            </w:r>
            <w:proofErr w:type="spellEnd"/>
            <w:r w:rsidRPr="00655522">
              <w:rPr>
                <w:rFonts w:eastAsia="SimSun"/>
                <w:sz w:val="24"/>
                <w:szCs w:val="24"/>
                <w:lang w:eastAsia="zh-CN"/>
              </w:rPr>
              <w:t xml:space="preserve">; </w:t>
            </w:r>
          </w:p>
        </w:tc>
        <w:tc>
          <w:tcPr>
            <w:tcW w:w="4394" w:type="dxa"/>
            <w:vMerge/>
          </w:tcPr>
          <w:p w:rsidR="000D42EC" w:rsidRPr="00655522" w:rsidRDefault="000D42EC" w:rsidP="00BF7B87">
            <w:pPr>
              <w:keepLines w:val="0"/>
              <w:tabs>
                <w:tab w:val="left" w:pos="1134"/>
              </w:tabs>
              <w:overflowPunct/>
              <w:autoSpaceDE/>
              <w:autoSpaceDN/>
              <w:adjustRightInd/>
              <w:spacing w:line="240" w:lineRule="auto"/>
              <w:ind w:firstLine="426"/>
              <w:jc w:val="left"/>
              <w:rPr>
                <w:rFonts w:eastAsia="SimSun"/>
                <w:sz w:val="24"/>
                <w:szCs w:val="24"/>
                <w:lang w:eastAsia="zh-CN"/>
              </w:rPr>
            </w:pPr>
          </w:p>
        </w:tc>
      </w:tr>
      <w:tr w:rsidR="00655522" w:rsidRPr="00655522" w:rsidTr="00BF7B87">
        <w:trPr>
          <w:trHeight w:val="20"/>
        </w:trPr>
        <w:tc>
          <w:tcPr>
            <w:tcW w:w="2235" w:type="dxa"/>
          </w:tcPr>
          <w:p w:rsidR="000D42EC" w:rsidRPr="00655522" w:rsidRDefault="000D42EC" w:rsidP="00BF7B87">
            <w:pPr>
              <w:keepLines w:val="0"/>
              <w:overflowPunct/>
              <w:autoSpaceDE/>
              <w:autoSpaceDN/>
              <w:adjustRightInd/>
              <w:spacing w:line="240" w:lineRule="auto"/>
              <w:ind w:firstLine="0"/>
              <w:jc w:val="left"/>
              <w:rPr>
                <w:rFonts w:eastAsia="SimSun"/>
                <w:sz w:val="24"/>
                <w:szCs w:val="24"/>
                <w:lang w:eastAsia="zh-CN"/>
              </w:rPr>
            </w:pPr>
            <w:r w:rsidRPr="00655522">
              <w:rPr>
                <w:rFonts w:eastAsia="SimSun"/>
                <w:sz w:val="24"/>
                <w:szCs w:val="24"/>
                <w:lang w:eastAsia="zh-CN"/>
              </w:rPr>
              <w:t>[</w:t>
            </w:r>
            <w:r w:rsidRPr="00655522">
              <w:rPr>
                <w:sz w:val="24"/>
                <w:szCs w:val="24"/>
                <w:lang w:eastAsia="zh-CN"/>
              </w:rPr>
              <w:t>5.1</w:t>
            </w:r>
            <w:r w:rsidRPr="00655522">
              <w:rPr>
                <w:rFonts w:eastAsia="SimSun"/>
                <w:sz w:val="24"/>
                <w:szCs w:val="24"/>
                <w:lang w:eastAsia="zh-CN"/>
              </w:rPr>
              <w:t>] - Спорт</w:t>
            </w:r>
          </w:p>
          <w:p w:rsidR="000D42EC" w:rsidRPr="00655522" w:rsidRDefault="000D42EC" w:rsidP="00BF7B87">
            <w:pPr>
              <w:keepLines w:val="0"/>
              <w:overflowPunct/>
              <w:autoSpaceDE/>
              <w:autoSpaceDN/>
              <w:adjustRightInd/>
              <w:spacing w:line="240" w:lineRule="auto"/>
              <w:ind w:firstLine="0"/>
              <w:jc w:val="left"/>
              <w:rPr>
                <w:rFonts w:eastAsia="SimSun"/>
                <w:sz w:val="24"/>
                <w:szCs w:val="24"/>
                <w:lang w:eastAsia="zh-CN"/>
              </w:rPr>
            </w:pPr>
          </w:p>
          <w:p w:rsidR="000D42EC" w:rsidRPr="00655522" w:rsidRDefault="000D42EC" w:rsidP="00BF7B87">
            <w:pPr>
              <w:spacing w:line="240" w:lineRule="auto"/>
              <w:jc w:val="left"/>
              <w:rPr>
                <w:rFonts w:eastAsia="SimSun"/>
                <w:sz w:val="24"/>
                <w:szCs w:val="24"/>
                <w:lang w:eastAsia="zh-CN"/>
              </w:rPr>
            </w:pPr>
          </w:p>
        </w:tc>
        <w:tc>
          <w:tcPr>
            <w:tcW w:w="3118" w:type="dxa"/>
          </w:tcPr>
          <w:p w:rsidR="000D42EC" w:rsidRPr="00655522" w:rsidRDefault="000D42EC" w:rsidP="00BF7B87">
            <w:pPr>
              <w:spacing w:line="240" w:lineRule="auto"/>
              <w:ind w:firstLine="426"/>
              <w:jc w:val="left"/>
              <w:rPr>
                <w:rFonts w:eastAsia="SimSun"/>
                <w:sz w:val="24"/>
                <w:szCs w:val="24"/>
                <w:lang w:eastAsia="zh-CN"/>
              </w:rPr>
            </w:pPr>
            <w:r w:rsidRPr="00655522">
              <w:rPr>
                <w:rFonts w:eastAsia="SimSun"/>
                <w:sz w:val="24"/>
                <w:szCs w:val="24"/>
                <w:lang w:eastAsia="zh-CN"/>
              </w:rPr>
              <w:t xml:space="preserve">Здания физкультурно-оздоровительных клубов и </w:t>
            </w:r>
            <w:proofErr w:type="gramStart"/>
            <w:r w:rsidRPr="00655522">
              <w:rPr>
                <w:rFonts w:eastAsia="SimSun"/>
                <w:sz w:val="24"/>
                <w:szCs w:val="24"/>
                <w:lang w:eastAsia="zh-CN"/>
              </w:rPr>
              <w:t>фитнес-центров</w:t>
            </w:r>
            <w:proofErr w:type="gramEnd"/>
            <w:r w:rsidRPr="00655522">
              <w:rPr>
                <w:rFonts w:eastAsia="SimSun"/>
                <w:sz w:val="24"/>
                <w:szCs w:val="24"/>
                <w:lang w:eastAsia="zh-CN"/>
              </w:rPr>
              <w:t>;</w:t>
            </w:r>
          </w:p>
          <w:p w:rsidR="000D42EC" w:rsidRPr="00655522" w:rsidRDefault="000D42EC" w:rsidP="00BF7B87">
            <w:pPr>
              <w:spacing w:line="240" w:lineRule="auto"/>
              <w:ind w:firstLine="426"/>
              <w:jc w:val="left"/>
              <w:rPr>
                <w:rFonts w:eastAsia="SimSun"/>
                <w:sz w:val="24"/>
                <w:szCs w:val="24"/>
                <w:lang w:eastAsia="zh-CN"/>
              </w:rPr>
            </w:pPr>
            <w:r w:rsidRPr="00655522">
              <w:rPr>
                <w:rFonts w:eastAsia="SimSun"/>
                <w:sz w:val="24"/>
                <w:szCs w:val="24"/>
                <w:lang w:eastAsia="zh-CN"/>
              </w:rPr>
              <w:t xml:space="preserve">бассейны; </w:t>
            </w:r>
          </w:p>
          <w:p w:rsidR="000D42EC" w:rsidRPr="00655522" w:rsidRDefault="000D42EC" w:rsidP="00BF7B87">
            <w:pPr>
              <w:spacing w:line="240" w:lineRule="auto"/>
              <w:ind w:firstLine="426"/>
              <w:jc w:val="left"/>
              <w:rPr>
                <w:sz w:val="24"/>
                <w:szCs w:val="24"/>
              </w:rPr>
            </w:pPr>
            <w:r w:rsidRPr="00655522">
              <w:rPr>
                <w:sz w:val="24"/>
                <w:szCs w:val="24"/>
              </w:rPr>
              <w:t>площадки для занятия спортом и физкультурой (беговые дорожки, спортивные сооружения, теннисные корты, поля для спортивной игры, автодромы, мотодромы, трамплины, трассы и спортивные стрельбища);</w:t>
            </w:r>
          </w:p>
          <w:p w:rsidR="000D42EC" w:rsidRPr="00655522" w:rsidRDefault="000D42EC" w:rsidP="00BF7B87">
            <w:pPr>
              <w:spacing w:line="240" w:lineRule="auto"/>
              <w:ind w:firstLine="426"/>
              <w:jc w:val="left"/>
              <w:rPr>
                <w:rFonts w:eastAsia="SimSun"/>
                <w:sz w:val="24"/>
                <w:szCs w:val="24"/>
                <w:lang w:eastAsia="zh-CN"/>
              </w:rPr>
            </w:pPr>
            <w:r w:rsidRPr="00655522">
              <w:rPr>
                <w:sz w:val="24"/>
                <w:szCs w:val="24"/>
              </w:rPr>
              <w:t xml:space="preserve"> детские площадки, площадки для отдыха</w:t>
            </w:r>
          </w:p>
        </w:tc>
        <w:tc>
          <w:tcPr>
            <w:tcW w:w="4394" w:type="dxa"/>
            <w:vMerge/>
          </w:tcPr>
          <w:p w:rsidR="000D42EC" w:rsidRPr="00655522" w:rsidRDefault="000D42EC" w:rsidP="00BF7B87">
            <w:pPr>
              <w:keepLines w:val="0"/>
              <w:tabs>
                <w:tab w:val="left" w:pos="1134"/>
              </w:tabs>
              <w:overflowPunct/>
              <w:autoSpaceDE/>
              <w:autoSpaceDN/>
              <w:adjustRightInd/>
              <w:spacing w:line="240" w:lineRule="auto"/>
              <w:ind w:firstLine="426"/>
              <w:jc w:val="left"/>
              <w:rPr>
                <w:rFonts w:eastAsia="SimSun"/>
                <w:sz w:val="24"/>
                <w:szCs w:val="24"/>
                <w:lang w:eastAsia="zh-CN"/>
              </w:rPr>
            </w:pPr>
          </w:p>
        </w:tc>
      </w:tr>
      <w:tr w:rsidR="00655522" w:rsidRPr="00655522" w:rsidTr="00BF7B87">
        <w:trPr>
          <w:trHeight w:val="20"/>
        </w:trPr>
        <w:tc>
          <w:tcPr>
            <w:tcW w:w="2235" w:type="dxa"/>
            <w:vAlign w:val="center"/>
          </w:tcPr>
          <w:p w:rsidR="000D42EC" w:rsidRPr="00655522" w:rsidRDefault="000D42EC" w:rsidP="00BF7B87">
            <w:pPr>
              <w:keepLines w:val="0"/>
              <w:tabs>
                <w:tab w:val="left" w:pos="2520"/>
              </w:tabs>
              <w:overflowPunct/>
              <w:autoSpaceDE/>
              <w:autoSpaceDN/>
              <w:adjustRightInd/>
              <w:spacing w:line="240" w:lineRule="auto"/>
              <w:ind w:firstLine="0"/>
              <w:rPr>
                <w:rFonts w:eastAsia="SimSun"/>
                <w:sz w:val="24"/>
                <w:szCs w:val="24"/>
                <w:lang w:eastAsia="zh-CN"/>
              </w:rPr>
            </w:pPr>
            <w:r w:rsidRPr="00655522">
              <w:rPr>
                <w:rFonts w:eastAsia="SimSun"/>
                <w:sz w:val="24"/>
                <w:szCs w:val="24"/>
                <w:lang w:eastAsia="zh-CN"/>
              </w:rPr>
              <w:t>[</w:t>
            </w:r>
            <w:r w:rsidRPr="00655522">
              <w:rPr>
                <w:sz w:val="24"/>
                <w:szCs w:val="24"/>
                <w:lang w:eastAsia="zh-CN"/>
              </w:rPr>
              <w:t>2.7.1</w:t>
            </w:r>
            <w:r w:rsidRPr="00655522">
              <w:rPr>
                <w:rFonts w:eastAsia="SimSun"/>
                <w:sz w:val="24"/>
                <w:szCs w:val="24"/>
                <w:lang w:eastAsia="zh-CN"/>
              </w:rPr>
              <w:t>] - Объекты гаражного назначения</w:t>
            </w:r>
          </w:p>
        </w:tc>
        <w:tc>
          <w:tcPr>
            <w:tcW w:w="3118" w:type="dxa"/>
            <w:vMerge w:val="restart"/>
          </w:tcPr>
          <w:p w:rsidR="000D42EC" w:rsidRPr="00655522" w:rsidRDefault="000D42EC" w:rsidP="00BF7B87">
            <w:pPr>
              <w:keepLines w:val="0"/>
              <w:tabs>
                <w:tab w:val="left" w:pos="2520"/>
              </w:tabs>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Автостоянки боксового типа для постоянного хранения автомобилей и других транспортных средств.</w:t>
            </w:r>
          </w:p>
          <w:p w:rsidR="000D42EC" w:rsidRPr="00655522" w:rsidRDefault="000D42EC" w:rsidP="00BF7B87">
            <w:pPr>
              <w:keepLines w:val="0"/>
              <w:tabs>
                <w:tab w:val="left" w:pos="2520"/>
              </w:tabs>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Гаражи;</w:t>
            </w:r>
          </w:p>
          <w:p w:rsidR="000D42EC" w:rsidRPr="00655522" w:rsidRDefault="000D42EC" w:rsidP="00BF7B87">
            <w:pPr>
              <w:keepLines w:val="0"/>
              <w:tabs>
                <w:tab w:val="left" w:pos="2520"/>
              </w:tabs>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 xml:space="preserve">Стоянки для </w:t>
            </w:r>
            <w:proofErr w:type="spellStart"/>
            <w:proofErr w:type="gramStart"/>
            <w:r w:rsidRPr="00655522">
              <w:rPr>
                <w:rFonts w:eastAsia="SimSun"/>
                <w:sz w:val="24"/>
                <w:szCs w:val="24"/>
                <w:lang w:eastAsia="zh-CN"/>
              </w:rPr>
              <w:t>автомо-билей</w:t>
            </w:r>
            <w:proofErr w:type="spellEnd"/>
            <w:proofErr w:type="gramEnd"/>
            <w:r w:rsidRPr="00655522">
              <w:rPr>
                <w:rFonts w:eastAsia="SimSun"/>
                <w:sz w:val="24"/>
                <w:szCs w:val="24"/>
                <w:lang w:eastAsia="zh-CN"/>
              </w:rPr>
              <w:t xml:space="preserve"> надземного открыто-</w:t>
            </w:r>
            <w:proofErr w:type="spellStart"/>
            <w:r w:rsidRPr="00655522">
              <w:rPr>
                <w:rFonts w:eastAsia="SimSun"/>
                <w:sz w:val="24"/>
                <w:szCs w:val="24"/>
                <w:lang w:eastAsia="zh-CN"/>
              </w:rPr>
              <w:t>го</w:t>
            </w:r>
            <w:proofErr w:type="spellEnd"/>
            <w:r w:rsidRPr="00655522">
              <w:rPr>
                <w:rFonts w:eastAsia="SimSun"/>
                <w:sz w:val="24"/>
                <w:szCs w:val="24"/>
                <w:lang w:eastAsia="zh-CN"/>
              </w:rPr>
              <w:t xml:space="preserve"> и закрытого типов, </w:t>
            </w:r>
            <w:r w:rsidRPr="00655522">
              <w:rPr>
                <w:rFonts w:eastAsia="SimSun"/>
                <w:sz w:val="24"/>
                <w:szCs w:val="24"/>
                <w:lang w:eastAsia="zh-CN"/>
              </w:rPr>
              <w:lastRenderedPageBreak/>
              <w:t>гаражно-строительные кооперативы, подземные автостоянки, автостоянки с пандусами (рампами) и механизированные автостоянки.</w:t>
            </w:r>
          </w:p>
        </w:tc>
        <w:tc>
          <w:tcPr>
            <w:tcW w:w="4394" w:type="dxa"/>
            <w:vMerge w:val="restart"/>
          </w:tcPr>
          <w:p w:rsidR="000D42EC" w:rsidRPr="00655522" w:rsidRDefault="000D42EC" w:rsidP="00BF7B87">
            <w:pPr>
              <w:keepLines w:val="0"/>
              <w:tabs>
                <w:tab w:val="left" w:pos="1134"/>
              </w:tabs>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lastRenderedPageBreak/>
              <w:t>минимальная/максимальная площадь земельных участков – 18/1000 кв. м;</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максимальное количество надземных этажей зданий – 2 этажа;</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максимальная высота зданий, строений, сооружений от уровня земли - 5 м;</w:t>
            </w:r>
          </w:p>
          <w:p w:rsidR="000D42EC" w:rsidRPr="00655522" w:rsidRDefault="000D42EC" w:rsidP="00BF7B87">
            <w:pPr>
              <w:keepLines w:val="0"/>
              <w:tabs>
                <w:tab w:val="left" w:pos="2520"/>
              </w:tabs>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 xml:space="preserve">максимальный процент застройки в </w:t>
            </w:r>
            <w:r w:rsidRPr="00655522">
              <w:rPr>
                <w:rFonts w:eastAsia="SimSun"/>
                <w:sz w:val="24"/>
                <w:szCs w:val="24"/>
                <w:lang w:eastAsia="zh-CN"/>
              </w:rPr>
              <w:lastRenderedPageBreak/>
              <w:t>границах земельного участка – 80%;</w:t>
            </w:r>
          </w:p>
          <w:p w:rsidR="000D42EC" w:rsidRPr="00655522" w:rsidRDefault="000D42EC" w:rsidP="00BF7B87">
            <w:pPr>
              <w:keepLines w:val="0"/>
              <w:tabs>
                <w:tab w:val="left" w:pos="1134"/>
              </w:tabs>
              <w:overflowPunct/>
              <w:autoSpaceDE/>
              <w:autoSpaceDN/>
              <w:adjustRightInd/>
              <w:spacing w:line="240" w:lineRule="auto"/>
              <w:ind w:firstLine="426"/>
              <w:jc w:val="left"/>
              <w:rPr>
                <w:rFonts w:eastAsia="SimSun"/>
                <w:sz w:val="24"/>
                <w:szCs w:val="24"/>
                <w:lang w:eastAsia="zh-CN"/>
              </w:rPr>
            </w:pPr>
          </w:p>
        </w:tc>
      </w:tr>
      <w:tr w:rsidR="00655522" w:rsidRPr="00655522" w:rsidTr="00BF7B87">
        <w:trPr>
          <w:trHeight w:val="20"/>
        </w:trPr>
        <w:tc>
          <w:tcPr>
            <w:tcW w:w="2235" w:type="dxa"/>
          </w:tcPr>
          <w:p w:rsidR="000D42EC" w:rsidRPr="00655522" w:rsidRDefault="000D42EC" w:rsidP="00BF7B87">
            <w:pPr>
              <w:tabs>
                <w:tab w:val="left" w:pos="2520"/>
              </w:tabs>
              <w:spacing w:line="240" w:lineRule="auto"/>
              <w:ind w:firstLine="0"/>
              <w:jc w:val="left"/>
              <w:rPr>
                <w:rFonts w:eastAsia="SimSun"/>
                <w:sz w:val="24"/>
                <w:szCs w:val="24"/>
                <w:lang w:eastAsia="zh-CN"/>
              </w:rPr>
            </w:pPr>
            <w:r w:rsidRPr="00655522">
              <w:rPr>
                <w:rFonts w:eastAsia="SimSun"/>
                <w:sz w:val="24"/>
                <w:szCs w:val="24"/>
                <w:lang w:eastAsia="zh-CN"/>
              </w:rPr>
              <w:t>[</w:t>
            </w:r>
            <w:r w:rsidRPr="00655522">
              <w:rPr>
                <w:sz w:val="24"/>
                <w:szCs w:val="24"/>
                <w:lang w:eastAsia="zh-CN"/>
              </w:rPr>
              <w:t>4.9</w:t>
            </w:r>
            <w:r w:rsidRPr="00655522">
              <w:rPr>
                <w:rFonts w:eastAsia="SimSun"/>
                <w:sz w:val="24"/>
                <w:szCs w:val="24"/>
                <w:lang w:eastAsia="zh-CN"/>
              </w:rPr>
              <w:t>] - Обслуживание автотранспорта</w:t>
            </w:r>
          </w:p>
        </w:tc>
        <w:tc>
          <w:tcPr>
            <w:tcW w:w="3118" w:type="dxa"/>
            <w:vMerge/>
          </w:tcPr>
          <w:p w:rsidR="000D42EC" w:rsidRPr="00655522" w:rsidRDefault="000D42EC" w:rsidP="00BF7B87">
            <w:pPr>
              <w:spacing w:line="240" w:lineRule="auto"/>
              <w:ind w:firstLine="426"/>
              <w:jc w:val="left"/>
              <w:rPr>
                <w:rFonts w:eastAsia="SimSun"/>
                <w:sz w:val="24"/>
                <w:szCs w:val="24"/>
                <w:lang w:eastAsia="zh-CN"/>
              </w:rPr>
            </w:pPr>
          </w:p>
        </w:tc>
        <w:tc>
          <w:tcPr>
            <w:tcW w:w="4394" w:type="dxa"/>
            <w:vMerge/>
            <w:vAlign w:val="center"/>
          </w:tcPr>
          <w:p w:rsidR="000D42EC" w:rsidRPr="00655522" w:rsidRDefault="000D42EC" w:rsidP="00BF7B87">
            <w:pPr>
              <w:keepLines w:val="0"/>
              <w:tabs>
                <w:tab w:val="left" w:pos="1134"/>
              </w:tabs>
              <w:overflowPunct/>
              <w:autoSpaceDE/>
              <w:autoSpaceDN/>
              <w:adjustRightInd/>
              <w:spacing w:line="240" w:lineRule="auto"/>
              <w:ind w:firstLine="426"/>
              <w:jc w:val="left"/>
              <w:rPr>
                <w:rFonts w:eastAsia="SimSun"/>
                <w:sz w:val="24"/>
                <w:szCs w:val="24"/>
                <w:lang w:eastAsia="zh-CN"/>
              </w:rPr>
            </w:pPr>
          </w:p>
        </w:tc>
      </w:tr>
      <w:tr w:rsidR="00655522" w:rsidRPr="00655522" w:rsidTr="00BF7B87">
        <w:trPr>
          <w:trHeight w:val="2813"/>
        </w:trPr>
        <w:tc>
          <w:tcPr>
            <w:tcW w:w="2235" w:type="dxa"/>
          </w:tcPr>
          <w:p w:rsidR="000D42EC" w:rsidRPr="00655522" w:rsidRDefault="000D42EC" w:rsidP="00BF7B87">
            <w:pPr>
              <w:keepLines w:val="0"/>
              <w:tabs>
                <w:tab w:val="left" w:pos="2520"/>
              </w:tabs>
              <w:overflowPunct/>
              <w:autoSpaceDE/>
              <w:autoSpaceDN/>
              <w:adjustRightInd/>
              <w:spacing w:line="240" w:lineRule="auto"/>
              <w:ind w:firstLine="0"/>
              <w:rPr>
                <w:rFonts w:eastAsia="SimSun"/>
                <w:sz w:val="24"/>
                <w:szCs w:val="24"/>
                <w:lang w:eastAsia="zh-CN"/>
              </w:rPr>
            </w:pPr>
            <w:r w:rsidRPr="00655522">
              <w:rPr>
                <w:rFonts w:eastAsia="SimSun"/>
                <w:sz w:val="24"/>
                <w:szCs w:val="24"/>
                <w:lang w:eastAsia="zh-CN"/>
              </w:rPr>
              <w:lastRenderedPageBreak/>
              <w:t>[3.7] - Религиозное использование</w:t>
            </w:r>
          </w:p>
        </w:tc>
        <w:tc>
          <w:tcPr>
            <w:tcW w:w="3118" w:type="dxa"/>
          </w:tcPr>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proofErr w:type="gramStart"/>
            <w:r w:rsidRPr="00655522">
              <w:rPr>
                <w:rFonts w:eastAsia="SimSun"/>
                <w:sz w:val="24"/>
                <w:szCs w:val="24"/>
                <w:lang w:eastAsia="zh-CN"/>
              </w:rPr>
              <w:t>Объекты капитального строительства, предназначенные для отправления религиозных обрядов (церкви, соборы, храмы, часовни, монастыри, мечети, молельные дома);</w:t>
            </w:r>
            <w:proofErr w:type="gramEnd"/>
          </w:p>
        </w:tc>
        <w:tc>
          <w:tcPr>
            <w:tcW w:w="4394" w:type="dxa"/>
          </w:tcPr>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 минимальная площадь земельного участка - 100 кв. м;</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 минимальные отступы от границ участка - 3 м,  с учетом соблюдения требований технических регламентов;</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максимальное количество надземных этажей зданий – 4 этажа;</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 максимальная высота зданий - 30 м от планировочной отметки земли;</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 максимальный процент застройки в границах земельного участка – 50%.</w:t>
            </w:r>
          </w:p>
        </w:tc>
      </w:tr>
      <w:tr w:rsidR="00655522" w:rsidRPr="00655522" w:rsidTr="00BF7B87">
        <w:trPr>
          <w:trHeight w:val="421"/>
        </w:trPr>
        <w:tc>
          <w:tcPr>
            <w:tcW w:w="2235" w:type="dxa"/>
          </w:tcPr>
          <w:p w:rsidR="000D42EC" w:rsidRPr="00655522" w:rsidRDefault="000D42EC" w:rsidP="00BF7B87">
            <w:pPr>
              <w:widowControl w:val="0"/>
              <w:spacing w:line="240" w:lineRule="auto"/>
              <w:ind w:firstLine="0"/>
              <w:rPr>
                <w:rFonts w:eastAsia="SimSun"/>
                <w:sz w:val="24"/>
                <w:szCs w:val="24"/>
                <w:lang w:eastAsia="zh-CN"/>
              </w:rPr>
            </w:pPr>
            <w:r w:rsidRPr="00655522">
              <w:rPr>
                <w:rFonts w:eastAsia="SimSun"/>
                <w:sz w:val="24"/>
                <w:szCs w:val="24"/>
                <w:lang w:eastAsia="zh-CN"/>
              </w:rPr>
              <w:t>[12.0] – Земельные участки (территории) общего пользования</w:t>
            </w:r>
          </w:p>
        </w:tc>
        <w:tc>
          <w:tcPr>
            <w:tcW w:w="3118" w:type="dxa"/>
          </w:tcPr>
          <w:p w:rsidR="000D42EC" w:rsidRPr="00655522" w:rsidRDefault="000D42EC" w:rsidP="00BF7B87">
            <w:pPr>
              <w:keepLines w:val="0"/>
              <w:overflowPunct/>
              <w:autoSpaceDE/>
              <w:autoSpaceDN/>
              <w:adjustRightInd/>
              <w:spacing w:line="240" w:lineRule="auto"/>
              <w:ind w:firstLine="284"/>
              <w:jc w:val="left"/>
              <w:rPr>
                <w:rFonts w:eastAsia="SimSun"/>
                <w:sz w:val="24"/>
                <w:szCs w:val="24"/>
                <w:lang w:eastAsia="zh-CN"/>
              </w:rPr>
            </w:pPr>
            <w:r w:rsidRPr="00655522">
              <w:rPr>
                <w:sz w:val="24"/>
                <w:szCs w:val="24"/>
                <w:shd w:val="clear" w:color="auto" w:fill="FFFFFF"/>
              </w:rPr>
              <w:t>Объекты улично-</w:t>
            </w:r>
            <w:proofErr w:type="spellStart"/>
            <w:r w:rsidRPr="00655522">
              <w:rPr>
                <w:sz w:val="24"/>
                <w:szCs w:val="24"/>
                <w:shd w:val="clear" w:color="auto" w:fill="FFFFFF"/>
              </w:rPr>
              <w:t>дорож</w:t>
            </w:r>
            <w:proofErr w:type="spellEnd"/>
            <w:r w:rsidRPr="00655522">
              <w:rPr>
                <w:sz w:val="24"/>
                <w:szCs w:val="24"/>
                <w:shd w:val="clear" w:color="auto" w:fill="FFFFFF"/>
              </w:rPr>
              <w:t>-ной сети, автомобильные дороги и пешеходные тротуары в границах населенных пунктов, пешеходные переходы, набережные, скверы, бульвары, площади, проезды, малые архитектурные формы благоустройства</w:t>
            </w:r>
          </w:p>
        </w:tc>
        <w:tc>
          <w:tcPr>
            <w:tcW w:w="4394" w:type="dxa"/>
          </w:tcPr>
          <w:p w:rsidR="000D42EC" w:rsidRPr="00655522" w:rsidRDefault="000D42EC" w:rsidP="00BF7B87">
            <w:pPr>
              <w:keepLines w:val="0"/>
              <w:overflowPunct/>
              <w:autoSpaceDE/>
              <w:autoSpaceDN/>
              <w:adjustRightInd/>
              <w:spacing w:line="240" w:lineRule="auto"/>
              <w:ind w:firstLine="284"/>
              <w:jc w:val="left"/>
              <w:rPr>
                <w:rFonts w:eastAsia="SimSun"/>
                <w:sz w:val="24"/>
                <w:szCs w:val="24"/>
                <w:lang w:eastAsia="zh-CN"/>
              </w:rPr>
            </w:pPr>
            <w:r w:rsidRPr="00655522">
              <w:rPr>
                <w:rFonts w:eastAsia="SimSun"/>
                <w:sz w:val="24"/>
                <w:szCs w:val="24"/>
                <w:lang w:eastAsia="zh-CN"/>
              </w:rPr>
              <w:t>Минимальная/максимальная площадь земельных участков, максимальный процент застройки в границах земельного участка, предельное количество этажей или предельная высота зданий, строений, сооружений и минимальные отступы от границ земельных участков – без ограничений</w:t>
            </w:r>
          </w:p>
        </w:tc>
      </w:tr>
    </w:tbl>
    <w:p w:rsidR="000D42EC" w:rsidRPr="00655522" w:rsidRDefault="000D42EC" w:rsidP="001054EF">
      <w:pPr>
        <w:keepLines w:val="0"/>
        <w:tabs>
          <w:tab w:val="left" w:pos="2520"/>
        </w:tabs>
        <w:overflowPunct/>
        <w:autoSpaceDE/>
        <w:autoSpaceDN/>
        <w:adjustRightInd/>
        <w:spacing w:line="240" w:lineRule="auto"/>
        <w:ind w:firstLine="426"/>
        <w:jc w:val="center"/>
        <w:rPr>
          <w:rFonts w:eastAsia="SimSun"/>
          <w:sz w:val="24"/>
          <w:szCs w:val="24"/>
          <w:lang w:eastAsia="zh-CN"/>
        </w:rPr>
      </w:pPr>
      <w:r w:rsidRPr="00655522">
        <w:rPr>
          <w:rFonts w:eastAsia="SimSun"/>
          <w:sz w:val="24"/>
          <w:szCs w:val="24"/>
          <w:lang w:eastAsia="zh-CN"/>
        </w:rPr>
        <w:t>УСЛОВНО РАЗРЕШЕННЫЕ ВИДЫ И ПАРАМЕТРЫ ИСПОЛЬЗОВАНИЯ</w:t>
      </w:r>
    </w:p>
    <w:p w:rsidR="000D42EC" w:rsidRPr="00655522" w:rsidRDefault="000D42EC" w:rsidP="001054EF">
      <w:pPr>
        <w:keepLines w:val="0"/>
        <w:tabs>
          <w:tab w:val="left" w:pos="2520"/>
        </w:tabs>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ЗЕМЕЛЬНЫХ УЧАСТКОВ И ОБЪЕКТОВ КАПИТАЛЬНОГО СТРОИТЕЛЬСТВА</w:t>
      </w:r>
    </w:p>
    <w:tbl>
      <w:tblPr>
        <w:tblW w:w="9747"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3227"/>
        <w:gridCol w:w="2835"/>
        <w:gridCol w:w="3685"/>
      </w:tblGrid>
      <w:tr w:rsidR="00655522" w:rsidRPr="00655522" w:rsidTr="00BF7B87">
        <w:trPr>
          <w:trHeight w:val="20"/>
        </w:trPr>
        <w:tc>
          <w:tcPr>
            <w:tcW w:w="3227" w:type="dxa"/>
            <w:tcBorders>
              <w:bottom w:val="single" w:sz="4" w:space="0" w:color="auto"/>
            </w:tcBorders>
            <w:vAlign w:val="center"/>
          </w:tcPr>
          <w:p w:rsidR="000D42EC" w:rsidRPr="00655522" w:rsidRDefault="000D42EC" w:rsidP="00BF7B87">
            <w:pPr>
              <w:keepLines w:val="0"/>
              <w:tabs>
                <w:tab w:val="left" w:pos="2520"/>
              </w:tabs>
              <w:overflowPunct/>
              <w:autoSpaceDE/>
              <w:autoSpaceDN/>
              <w:adjustRightInd/>
              <w:spacing w:line="240" w:lineRule="auto"/>
              <w:ind w:firstLine="0"/>
              <w:jc w:val="center"/>
              <w:rPr>
                <w:rFonts w:eastAsia="SimSun"/>
                <w:sz w:val="24"/>
                <w:szCs w:val="24"/>
                <w:lang w:eastAsia="zh-CN"/>
              </w:rPr>
            </w:pPr>
            <w:r w:rsidRPr="00655522">
              <w:rPr>
                <w:rFonts w:eastAsia="SimSun"/>
                <w:sz w:val="24"/>
                <w:szCs w:val="24"/>
                <w:lang w:eastAsia="zh-CN"/>
              </w:rPr>
              <w:t>ВИДЫ ИСПОЛЬЗОВАНИЯ ЗЕМЕЛЬНЫХ УЧАСТКОВ</w:t>
            </w:r>
          </w:p>
        </w:tc>
        <w:tc>
          <w:tcPr>
            <w:tcW w:w="2835" w:type="dxa"/>
            <w:tcBorders>
              <w:bottom w:val="single" w:sz="4" w:space="0" w:color="auto"/>
            </w:tcBorders>
            <w:vAlign w:val="center"/>
          </w:tcPr>
          <w:p w:rsidR="000D42EC" w:rsidRPr="00655522" w:rsidRDefault="000D42EC" w:rsidP="00BF7B87">
            <w:pPr>
              <w:keepLines w:val="0"/>
              <w:tabs>
                <w:tab w:val="left" w:pos="2520"/>
              </w:tabs>
              <w:overflowPunct/>
              <w:autoSpaceDE/>
              <w:autoSpaceDN/>
              <w:adjustRightInd/>
              <w:spacing w:line="240" w:lineRule="auto"/>
              <w:ind w:left="-170" w:firstLine="0"/>
              <w:jc w:val="center"/>
              <w:rPr>
                <w:rFonts w:eastAsia="SimSun"/>
                <w:sz w:val="24"/>
                <w:szCs w:val="24"/>
                <w:lang w:eastAsia="zh-CN"/>
              </w:rPr>
            </w:pPr>
            <w:r w:rsidRPr="00655522">
              <w:rPr>
                <w:rFonts w:eastAsia="SimSun"/>
                <w:sz w:val="24"/>
                <w:szCs w:val="24"/>
                <w:lang w:eastAsia="zh-CN"/>
              </w:rPr>
              <w:t>ВИДЫ ОБЪЕКТОВ КАПИТАЛЬНОГО СТРОИТЕЛЬСТВА</w:t>
            </w:r>
          </w:p>
        </w:tc>
        <w:tc>
          <w:tcPr>
            <w:tcW w:w="3685" w:type="dxa"/>
            <w:vAlign w:val="center"/>
          </w:tcPr>
          <w:p w:rsidR="000D42EC" w:rsidRPr="00655522" w:rsidRDefault="000D42EC" w:rsidP="00BF7B87">
            <w:pPr>
              <w:keepLines w:val="0"/>
              <w:tabs>
                <w:tab w:val="left" w:pos="2520"/>
              </w:tabs>
              <w:overflowPunct/>
              <w:autoSpaceDE/>
              <w:autoSpaceDN/>
              <w:adjustRightInd/>
              <w:spacing w:line="240" w:lineRule="auto"/>
              <w:ind w:firstLine="34"/>
              <w:jc w:val="center"/>
              <w:rPr>
                <w:rFonts w:eastAsia="SimSun"/>
                <w:sz w:val="24"/>
                <w:szCs w:val="24"/>
                <w:lang w:eastAsia="zh-CN"/>
              </w:rPr>
            </w:pPr>
            <w:r w:rsidRPr="00655522">
              <w:rPr>
                <w:rFonts w:eastAsia="SimSun"/>
                <w:sz w:val="24"/>
                <w:szCs w:val="24"/>
                <w:lang w:eastAsia="zh-CN"/>
              </w:rPr>
              <w:t>ПАРАМЕТРЫ РАЗРЕШЕННОГО ИСПОЛЬЗОВАНИЯ ЗЕМЕЛЬНЫХ УЧАСТКОВ И ОБЪЕКТОВ КАПИТАЛЬНОГО СТРОИТЕЛЬСТВА</w:t>
            </w:r>
          </w:p>
        </w:tc>
      </w:tr>
      <w:tr w:rsidR="00655522" w:rsidRPr="00655522" w:rsidTr="00BF7B8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27" w:type="dxa"/>
            <w:vMerge w:val="restart"/>
          </w:tcPr>
          <w:p w:rsidR="000D42EC" w:rsidRPr="00655522" w:rsidRDefault="000D42EC" w:rsidP="00BF7B87">
            <w:pPr>
              <w:widowControl w:val="0"/>
              <w:overflowPunct/>
              <w:autoSpaceDE/>
              <w:autoSpaceDN/>
              <w:adjustRightInd/>
              <w:spacing w:line="240" w:lineRule="auto"/>
              <w:ind w:firstLine="0"/>
              <w:rPr>
                <w:sz w:val="24"/>
                <w:szCs w:val="24"/>
              </w:rPr>
            </w:pPr>
            <w:r w:rsidRPr="00655522">
              <w:rPr>
                <w:sz w:val="24"/>
                <w:szCs w:val="24"/>
              </w:rPr>
              <w:t>[4.7] - Гостиничное обслуживание</w:t>
            </w:r>
          </w:p>
        </w:tc>
        <w:tc>
          <w:tcPr>
            <w:tcW w:w="2835" w:type="dxa"/>
          </w:tcPr>
          <w:p w:rsidR="000D42EC" w:rsidRPr="00655522" w:rsidRDefault="000D42EC" w:rsidP="00BF7B87">
            <w:pPr>
              <w:widowControl w:val="0"/>
              <w:overflowPunct/>
              <w:autoSpaceDE/>
              <w:autoSpaceDN/>
              <w:adjustRightInd/>
              <w:spacing w:line="240" w:lineRule="auto"/>
              <w:ind w:firstLine="426"/>
              <w:rPr>
                <w:sz w:val="24"/>
                <w:szCs w:val="24"/>
              </w:rPr>
            </w:pPr>
            <w:r w:rsidRPr="00655522">
              <w:rPr>
                <w:sz w:val="24"/>
                <w:szCs w:val="24"/>
              </w:rPr>
              <w:t>Гостевые дома;</w:t>
            </w:r>
          </w:p>
        </w:tc>
        <w:tc>
          <w:tcPr>
            <w:tcW w:w="3685" w:type="dxa"/>
            <w:vMerge w:val="restart"/>
          </w:tcPr>
          <w:p w:rsidR="000D42EC" w:rsidRPr="00655522" w:rsidRDefault="000D42EC" w:rsidP="00BF7B87">
            <w:pPr>
              <w:keepLines w:val="0"/>
              <w:overflowPunct/>
              <w:autoSpaceDE/>
              <w:autoSpaceDN/>
              <w:adjustRightInd/>
              <w:spacing w:line="240" w:lineRule="auto"/>
              <w:ind w:firstLine="426"/>
              <w:jc w:val="left"/>
              <w:rPr>
                <w:sz w:val="24"/>
                <w:szCs w:val="24"/>
                <w:lang w:eastAsia="zh-CN"/>
              </w:rPr>
            </w:pPr>
            <w:r w:rsidRPr="00655522">
              <w:rPr>
                <w:rFonts w:eastAsia="SimSun"/>
                <w:sz w:val="24"/>
                <w:szCs w:val="24"/>
                <w:lang w:eastAsia="zh-CN"/>
              </w:rPr>
              <w:t>минимальная/максимальная площадь земельных участков  – 100/5000 кв. м;</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максимальное количество надземных этажей зданий – 3 этажа (включая мансардный этаж);</w:t>
            </w:r>
          </w:p>
          <w:p w:rsidR="000D42EC" w:rsidRPr="00655522" w:rsidRDefault="000D42EC" w:rsidP="00BF7B87">
            <w:pPr>
              <w:spacing w:line="240" w:lineRule="auto"/>
              <w:ind w:firstLine="426"/>
              <w:rPr>
                <w:rFonts w:eastAsia="SimSun"/>
                <w:sz w:val="24"/>
                <w:szCs w:val="24"/>
                <w:lang w:eastAsia="zh-CN"/>
              </w:rPr>
            </w:pPr>
            <w:r w:rsidRPr="00655522">
              <w:rPr>
                <w:rFonts w:eastAsia="SimSun"/>
                <w:sz w:val="24"/>
                <w:szCs w:val="24"/>
                <w:lang w:eastAsia="zh-CN"/>
              </w:rPr>
              <w:t>максимальный процент застройки в границах земельного участка – 60%;</w:t>
            </w:r>
          </w:p>
          <w:p w:rsidR="000D42EC" w:rsidRPr="00655522" w:rsidRDefault="000D42EC" w:rsidP="00BF7B87">
            <w:pPr>
              <w:spacing w:line="240" w:lineRule="auto"/>
              <w:ind w:firstLine="426"/>
              <w:rPr>
                <w:rFonts w:eastAsia="SimSun"/>
                <w:sz w:val="24"/>
                <w:szCs w:val="24"/>
                <w:lang w:eastAsia="zh-CN"/>
              </w:rPr>
            </w:pPr>
            <w:r w:rsidRPr="00655522">
              <w:rPr>
                <w:sz w:val="24"/>
                <w:szCs w:val="24"/>
              </w:rPr>
              <w:t xml:space="preserve">данные объекты должны иметь необходимое расчетное количество парковочных мест (отдельно стоящих, встроенных, пристроенных, подземных) только на территории своих </w:t>
            </w:r>
            <w:r w:rsidRPr="00655522">
              <w:rPr>
                <w:sz w:val="24"/>
                <w:szCs w:val="24"/>
              </w:rPr>
              <w:lastRenderedPageBreak/>
              <w:t>земельных участков.</w:t>
            </w:r>
          </w:p>
        </w:tc>
      </w:tr>
      <w:tr w:rsidR="00655522" w:rsidRPr="00655522" w:rsidTr="00BF7B87">
        <w:trPr>
          <w:trHeight w:val="1144"/>
        </w:trPr>
        <w:tc>
          <w:tcPr>
            <w:tcW w:w="3227" w:type="dxa"/>
            <w:vMerge/>
          </w:tcPr>
          <w:p w:rsidR="000D42EC" w:rsidRPr="00655522" w:rsidRDefault="000D42EC" w:rsidP="00BF7B87">
            <w:pPr>
              <w:widowControl w:val="0"/>
              <w:spacing w:line="240" w:lineRule="auto"/>
              <w:ind w:firstLine="0"/>
              <w:jc w:val="left"/>
              <w:rPr>
                <w:rFonts w:eastAsia="SimSun"/>
                <w:sz w:val="24"/>
                <w:szCs w:val="24"/>
                <w:lang w:eastAsia="zh-CN"/>
              </w:rPr>
            </w:pPr>
          </w:p>
        </w:tc>
        <w:tc>
          <w:tcPr>
            <w:tcW w:w="2835" w:type="dxa"/>
          </w:tcPr>
          <w:p w:rsidR="000D42EC" w:rsidRPr="00655522" w:rsidRDefault="000D42EC" w:rsidP="00BF7B87">
            <w:pPr>
              <w:widowControl w:val="0"/>
              <w:spacing w:line="240" w:lineRule="auto"/>
              <w:ind w:firstLine="426"/>
              <w:jc w:val="left"/>
              <w:rPr>
                <w:sz w:val="24"/>
                <w:szCs w:val="24"/>
              </w:rPr>
            </w:pPr>
            <w:r w:rsidRPr="00655522">
              <w:rPr>
                <w:sz w:val="24"/>
                <w:szCs w:val="24"/>
              </w:rPr>
              <w:t>Малые гостиницы (до 30 номеров);</w:t>
            </w:r>
            <w:r w:rsidRPr="00655522">
              <w:rPr>
                <w:rFonts w:eastAsia="SimSun"/>
                <w:sz w:val="24"/>
                <w:szCs w:val="24"/>
                <w:lang w:eastAsia="zh-CN"/>
              </w:rPr>
              <w:t xml:space="preserve"> </w:t>
            </w:r>
          </w:p>
        </w:tc>
        <w:tc>
          <w:tcPr>
            <w:tcW w:w="3685" w:type="dxa"/>
            <w:vMerge/>
            <w:vAlign w:val="center"/>
          </w:tcPr>
          <w:p w:rsidR="000D42EC" w:rsidRPr="00655522" w:rsidRDefault="000D42EC" w:rsidP="00BF7B87">
            <w:pPr>
              <w:spacing w:line="240" w:lineRule="auto"/>
              <w:ind w:firstLine="426"/>
              <w:rPr>
                <w:sz w:val="24"/>
                <w:szCs w:val="24"/>
                <w:lang w:eastAsia="zh-CN"/>
              </w:rPr>
            </w:pPr>
          </w:p>
        </w:tc>
      </w:tr>
      <w:tr w:rsidR="00655522" w:rsidRPr="00655522" w:rsidTr="00BF7B87">
        <w:trPr>
          <w:trHeight w:val="20"/>
        </w:trPr>
        <w:tc>
          <w:tcPr>
            <w:tcW w:w="3227" w:type="dxa"/>
            <w:tcBorders>
              <w:top w:val="single" w:sz="4" w:space="0" w:color="auto"/>
            </w:tcBorders>
          </w:tcPr>
          <w:p w:rsidR="000D42EC" w:rsidRPr="00655522" w:rsidRDefault="000D42EC" w:rsidP="00BF7B87">
            <w:pPr>
              <w:spacing w:line="240" w:lineRule="auto"/>
              <w:ind w:firstLine="0"/>
              <w:jc w:val="left"/>
              <w:rPr>
                <w:rFonts w:eastAsia="SimSun"/>
                <w:sz w:val="24"/>
                <w:szCs w:val="24"/>
                <w:lang w:eastAsia="zh-CN"/>
              </w:rPr>
            </w:pPr>
            <w:r w:rsidRPr="00655522">
              <w:rPr>
                <w:rFonts w:eastAsia="SimSun"/>
                <w:sz w:val="24"/>
                <w:szCs w:val="24"/>
                <w:lang w:eastAsia="zh-CN"/>
              </w:rPr>
              <w:t>[3.10.1] - Амбулаторное ветеринарное обслуживание</w:t>
            </w:r>
          </w:p>
        </w:tc>
        <w:tc>
          <w:tcPr>
            <w:tcW w:w="2835" w:type="dxa"/>
            <w:tcBorders>
              <w:top w:val="single" w:sz="4" w:space="0" w:color="auto"/>
            </w:tcBorders>
          </w:tcPr>
          <w:p w:rsidR="000D42EC" w:rsidRPr="00655522" w:rsidRDefault="000D42EC" w:rsidP="00BF7B87">
            <w:pPr>
              <w:spacing w:line="240" w:lineRule="auto"/>
              <w:ind w:firstLine="437"/>
              <w:jc w:val="left"/>
              <w:rPr>
                <w:rFonts w:eastAsia="SimSun"/>
                <w:sz w:val="24"/>
                <w:szCs w:val="24"/>
                <w:lang w:eastAsia="zh-CN"/>
              </w:rPr>
            </w:pPr>
            <w:r w:rsidRPr="00655522">
              <w:rPr>
                <w:rFonts w:eastAsia="SimSun"/>
                <w:sz w:val="24"/>
                <w:szCs w:val="24"/>
                <w:lang w:eastAsia="zh-CN"/>
              </w:rPr>
              <w:t xml:space="preserve">Ветлечебницы без содержания животных; </w:t>
            </w:r>
          </w:p>
        </w:tc>
        <w:tc>
          <w:tcPr>
            <w:tcW w:w="3685" w:type="dxa"/>
            <w:vMerge/>
            <w:vAlign w:val="center"/>
          </w:tcPr>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p>
        </w:tc>
      </w:tr>
      <w:tr w:rsidR="00655522" w:rsidRPr="00655522" w:rsidTr="00D37028">
        <w:trPr>
          <w:trHeight w:val="5585"/>
        </w:trPr>
        <w:tc>
          <w:tcPr>
            <w:tcW w:w="3227" w:type="dxa"/>
          </w:tcPr>
          <w:p w:rsidR="000D42EC" w:rsidRPr="00655522" w:rsidRDefault="000D42EC" w:rsidP="00BF7B87">
            <w:pPr>
              <w:spacing w:line="240" w:lineRule="auto"/>
              <w:ind w:firstLine="0"/>
              <w:jc w:val="left"/>
              <w:rPr>
                <w:rFonts w:eastAsia="SimSun"/>
                <w:sz w:val="24"/>
                <w:szCs w:val="24"/>
                <w:lang w:eastAsia="zh-CN"/>
              </w:rPr>
            </w:pPr>
            <w:r w:rsidRPr="00655522">
              <w:rPr>
                <w:rFonts w:eastAsia="SimSun"/>
                <w:sz w:val="24"/>
                <w:szCs w:val="24"/>
                <w:lang w:eastAsia="zh-CN"/>
              </w:rPr>
              <w:lastRenderedPageBreak/>
              <w:t>[</w:t>
            </w:r>
            <w:r w:rsidRPr="00655522">
              <w:rPr>
                <w:sz w:val="24"/>
                <w:szCs w:val="24"/>
                <w:lang w:eastAsia="zh-CN"/>
              </w:rPr>
              <w:t>4.5</w:t>
            </w:r>
            <w:r w:rsidRPr="00655522">
              <w:rPr>
                <w:rFonts w:eastAsia="SimSun"/>
                <w:sz w:val="24"/>
                <w:szCs w:val="24"/>
                <w:lang w:eastAsia="zh-CN"/>
              </w:rPr>
              <w:t>] - Банковская и страховая деятельность</w:t>
            </w:r>
          </w:p>
        </w:tc>
        <w:tc>
          <w:tcPr>
            <w:tcW w:w="2835" w:type="dxa"/>
          </w:tcPr>
          <w:p w:rsidR="000D42EC" w:rsidRPr="00655522" w:rsidRDefault="000D42EC" w:rsidP="00BF7B87">
            <w:pPr>
              <w:spacing w:line="240" w:lineRule="auto"/>
              <w:ind w:firstLine="426"/>
              <w:jc w:val="left"/>
              <w:rPr>
                <w:rFonts w:eastAsia="SimSun"/>
                <w:sz w:val="24"/>
                <w:szCs w:val="24"/>
                <w:lang w:eastAsia="zh-CN"/>
              </w:rPr>
            </w:pPr>
            <w:r w:rsidRPr="00655522">
              <w:rPr>
                <w:rFonts w:eastAsia="SimSun"/>
                <w:sz w:val="24"/>
                <w:szCs w:val="24"/>
                <w:lang w:eastAsia="zh-CN"/>
              </w:rPr>
              <w:t xml:space="preserve"> Отделения банков, сберкассы, страховых организаций; </w:t>
            </w:r>
          </w:p>
        </w:tc>
        <w:tc>
          <w:tcPr>
            <w:tcW w:w="3685" w:type="dxa"/>
          </w:tcPr>
          <w:p w:rsidR="000D42EC" w:rsidRPr="00655522" w:rsidRDefault="000D42EC" w:rsidP="00BF7B87">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минимальная/максимальная площадь земельных участков  – 50/5000 кв. м;</w:t>
            </w:r>
          </w:p>
          <w:p w:rsidR="000D42EC" w:rsidRPr="00655522" w:rsidRDefault="000D42EC" w:rsidP="00BF7B87">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максимальное количество надземных этажей зданий – 3 этажа (включая мансардный этаж);</w:t>
            </w:r>
          </w:p>
          <w:p w:rsidR="000D42EC" w:rsidRPr="00655522" w:rsidRDefault="000D42EC" w:rsidP="00BF7B87">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максимальный процент застройки в границах земельного участка – 80%;</w:t>
            </w:r>
          </w:p>
          <w:p w:rsidR="000D42EC" w:rsidRPr="00655522" w:rsidRDefault="000D42EC" w:rsidP="00BF7B87">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максимальная общая площадь встроенных объектов - 150 м</w:t>
            </w:r>
            <w:proofErr w:type="gramStart"/>
            <w:r w:rsidRPr="00655522">
              <w:rPr>
                <w:rFonts w:eastAsia="SimSun"/>
                <w:sz w:val="24"/>
                <w:szCs w:val="24"/>
                <w:lang w:eastAsia="zh-CN"/>
              </w:rPr>
              <w:t>2</w:t>
            </w:r>
            <w:proofErr w:type="gramEnd"/>
            <w:r w:rsidRPr="00655522">
              <w:rPr>
                <w:rFonts w:eastAsia="SimSun"/>
                <w:sz w:val="24"/>
                <w:szCs w:val="24"/>
                <w:lang w:eastAsia="zh-CN"/>
              </w:rPr>
              <w:t>.</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 xml:space="preserve">Объекты по оказанию услуг и обслуживанию населения допускается размещать в отдельно стоящих, встроенных или пристроенных объектах с изолированными от жилых зданий или их частей входами. </w:t>
            </w:r>
          </w:p>
        </w:tc>
      </w:tr>
      <w:tr w:rsidR="00655522" w:rsidRPr="00655522" w:rsidTr="00BF7B8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27" w:type="dxa"/>
          </w:tcPr>
          <w:p w:rsidR="000D42EC" w:rsidRPr="00655522" w:rsidRDefault="000D42EC" w:rsidP="00BF7B87">
            <w:pPr>
              <w:keepLines w:val="0"/>
              <w:tabs>
                <w:tab w:val="left" w:pos="2520"/>
              </w:tabs>
              <w:overflowPunct/>
              <w:autoSpaceDE/>
              <w:autoSpaceDN/>
              <w:adjustRightInd/>
              <w:spacing w:line="240" w:lineRule="auto"/>
              <w:ind w:firstLine="0"/>
              <w:rPr>
                <w:rFonts w:eastAsia="SimSun"/>
                <w:sz w:val="24"/>
                <w:szCs w:val="24"/>
                <w:lang w:eastAsia="zh-CN"/>
              </w:rPr>
            </w:pPr>
            <w:r w:rsidRPr="00655522">
              <w:rPr>
                <w:rFonts w:eastAsia="SimSun"/>
                <w:sz w:val="24"/>
                <w:szCs w:val="24"/>
                <w:lang w:eastAsia="zh-CN"/>
              </w:rPr>
              <w:t>[</w:t>
            </w:r>
            <w:r w:rsidRPr="00655522">
              <w:rPr>
                <w:sz w:val="24"/>
                <w:szCs w:val="24"/>
                <w:lang w:eastAsia="zh-CN"/>
              </w:rPr>
              <w:t>4.9.1</w:t>
            </w:r>
            <w:r w:rsidRPr="00655522">
              <w:rPr>
                <w:rFonts w:eastAsia="SimSun"/>
                <w:sz w:val="24"/>
                <w:szCs w:val="24"/>
                <w:lang w:eastAsia="zh-CN"/>
              </w:rPr>
              <w:t>] - Объекты придорожного сервиса</w:t>
            </w:r>
          </w:p>
        </w:tc>
        <w:tc>
          <w:tcPr>
            <w:tcW w:w="2835" w:type="dxa"/>
          </w:tcPr>
          <w:p w:rsidR="000D42EC" w:rsidRPr="00655522" w:rsidRDefault="000D42EC" w:rsidP="00BF7B87">
            <w:pPr>
              <w:keepLines w:val="0"/>
              <w:widowControl w:val="0"/>
              <w:overflowPunct/>
              <w:spacing w:line="240" w:lineRule="auto"/>
              <w:ind w:firstLine="426"/>
              <w:jc w:val="left"/>
              <w:rPr>
                <w:rFonts w:eastAsia="SimSun"/>
                <w:sz w:val="24"/>
                <w:szCs w:val="24"/>
                <w:lang w:eastAsia="zh-CN"/>
              </w:rPr>
            </w:pPr>
            <w:r w:rsidRPr="00655522">
              <w:rPr>
                <w:rFonts w:eastAsia="SimSun"/>
                <w:sz w:val="24"/>
                <w:szCs w:val="24"/>
                <w:lang w:eastAsia="zh-CN"/>
              </w:rPr>
              <w:t>Станции технического обслуживания легковых автомобилей до 5 постов (без малярно-жестяных работ), шиномонтажные мастерские, мойки автомобилей до двух постов.</w:t>
            </w:r>
          </w:p>
        </w:tc>
        <w:tc>
          <w:tcPr>
            <w:tcW w:w="3685" w:type="dxa"/>
            <w:vAlign w:val="center"/>
          </w:tcPr>
          <w:p w:rsidR="000D42EC" w:rsidRPr="00655522" w:rsidRDefault="000D42EC" w:rsidP="00BF7B87">
            <w:pPr>
              <w:keepLines w:val="0"/>
              <w:tabs>
                <w:tab w:val="left" w:pos="1134"/>
              </w:tabs>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минимальная/максимальная площадь земельных участков - 50/1000 кв. м;</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максимальное количество надземных этажей – 2 этажа;</w:t>
            </w:r>
          </w:p>
          <w:p w:rsidR="000D42EC" w:rsidRPr="00655522" w:rsidRDefault="000D42EC" w:rsidP="00BF7B87">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максимальная высота зданий, строений, сооружений от уровня земли - 5 м;</w:t>
            </w:r>
          </w:p>
          <w:p w:rsidR="000D42EC" w:rsidRPr="00655522" w:rsidRDefault="000D42EC" w:rsidP="00BF7B87">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максимальный процент застройки в границах земельного участка – 60%;</w:t>
            </w:r>
          </w:p>
          <w:p w:rsidR="000D42EC" w:rsidRPr="00655522" w:rsidRDefault="000D42EC" w:rsidP="00BF7B87">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Расстояние до жилых и общественных зданий, общеобразовательных школ и дошкольных образовательных учреждений,  лечебных учреждений со стационаром - 50 м;</w:t>
            </w:r>
          </w:p>
        </w:tc>
      </w:tr>
      <w:tr w:rsidR="00655522" w:rsidRPr="00655522" w:rsidTr="00BF7B8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622"/>
        </w:trPr>
        <w:tc>
          <w:tcPr>
            <w:tcW w:w="3227" w:type="dxa"/>
          </w:tcPr>
          <w:p w:rsidR="000D42EC" w:rsidRPr="00655522" w:rsidRDefault="000D42EC" w:rsidP="00BF7B87">
            <w:pPr>
              <w:tabs>
                <w:tab w:val="left" w:pos="2520"/>
              </w:tabs>
              <w:spacing w:line="240" w:lineRule="auto"/>
              <w:ind w:firstLine="0"/>
              <w:rPr>
                <w:rFonts w:eastAsia="SimSun"/>
                <w:sz w:val="24"/>
                <w:szCs w:val="24"/>
                <w:lang w:eastAsia="zh-CN"/>
              </w:rPr>
            </w:pPr>
            <w:r w:rsidRPr="00655522">
              <w:rPr>
                <w:rFonts w:eastAsia="SimSun"/>
                <w:sz w:val="24"/>
                <w:szCs w:val="24"/>
                <w:lang w:eastAsia="zh-CN"/>
              </w:rPr>
              <w:lastRenderedPageBreak/>
              <w:t>[</w:t>
            </w:r>
            <w:r w:rsidRPr="00655522">
              <w:rPr>
                <w:sz w:val="24"/>
                <w:szCs w:val="24"/>
                <w:lang w:eastAsia="zh-CN"/>
              </w:rPr>
              <w:t>6.4</w:t>
            </w:r>
            <w:r w:rsidRPr="00655522">
              <w:rPr>
                <w:rFonts w:eastAsia="SimSun"/>
                <w:sz w:val="24"/>
                <w:szCs w:val="24"/>
                <w:lang w:eastAsia="zh-CN"/>
              </w:rPr>
              <w:t>] - Пищевая промышленность</w:t>
            </w:r>
          </w:p>
        </w:tc>
        <w:tc>
          <w:tcPr>
            <w:tcW w:w="2835" w:type="dxa"/>
          </w:tcPr>
          <w:p w:rsidR="000D42EC" w:rsidRPr="00655522" w:rsidRDefault="000D42EC" w:rsidP="00BF7B87">
            <w:pPr>
              <w:keepLines w:val="0"/>
              <w:tabs>
                <w:tab w:val="left" w:pos="2520"/>
              </w:tabs>
              <w:overflowPunct/>
              <w:autoSpaceDE/>
              <w:autoSpaceDN/>
              <w:adjustRightInd/>
              <w:spacing w:line="240" w:lineRule="auto"/>
              <w:ind w:firstLine="426"/>
              <w:jc w:val="left"/>
              <w:rPr>
                <w:rFonts w:eastAsia="SimSun"/>
                <w:sz w:val="24"/>
                <w:szCs w:val="24"/>
                <w:lang w:eastAsia="zh-CN"/>
              </w:rPr>
            </w:pPr>
            <w:r w:rsidRPr="00655522">
              <w:rPr>
                <w:sz w:val="24"/>
                <w:szCs w:val="24"/>
              </w:rP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w:t>
            </w:r>
          </w:p>
        </w:tc>
        <w:tc>
          <w:tcPr>
            <w:tcW w:w="3685" w:type="dxa"/>
          </w:tcPr>
          <w:p w:rsidR="000D42EC" w:rsidRPr="00655522" w:rsidRDefault="000D42EC" w:rsidP="00BF7B87">
            <w:pPr>
              <w:suppressAutoHyphens/>
              <w:autoSpaceDN/>
              <w:adjustRightInd/>
              <w:spacing w:line="240" w:lineRule="auto"/>
              <w:ind w:firstLine="426"/>
              <w:textAlignment w:val="baseline"/>
              <w:rPr>
                <w:rFonts w:eastAsia="SimSun"/>
                <w:sz w:val="24"/>
                <w:szCs w:val="24"/>
                <w:lang w:eastAsia="zh-CN"/>
              </w:rPr>
            </w:pPr>
            <w:r w:rsidRPr="00655522">
              <w:rPr>
                <w:rFonts w:eastAsia="SimSun"/>
                <w:sz w:val="24"/>
                <w:szCs w:val="24"/>
                <w:lang w:eastAsia="zh-CN"/>
              </w:rPr>
              <w:t>минимальная площадь земельных участков   – 1000 кв. м;</w:t>
            </w:r>
          </w:p>
          <w:p w:rsidR="000D42EC" w:rsidRPr="00655522" w:rsidRDefault="000D42EC" w:rsidP="00BF7B87">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 xml:space="preserve">максимальное количество надземных этажей зданий – 3 этажа; </w:t>
            </w:r>
          </w:p>
          <w:p w:rsidR="000D42EC" w:rsidRPr="00655522" w:rsidRDefault="000D42EC" w:rsidP="00BF7B87">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максимальная высота зданий от уровня земли до верха перекрытия последнего этажа (или конька кровли) - 12 м;</w:t>
            </w:r>
          </w:p>
          <w:p w:rsidR="000D42EC" w:rsidRPr="00655522" w:rsidRDefault="000D42EC" w:rsidP="00BF7B87">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максимальный процент застройки в границах земельного участка – 60%;</w:t>
            </w:r>
          </w:p>
        </w:tc>
      </w:tr>
      <w:tr w:rsidR="000D42EC" w:rsidRPr="00655522" w:rsidTr="00BF7B87">
        <w:trPr>
          <w:trHeight w:val="1187"/>
        </w:trPr>
        <w:tc>
          <w:tcPr>
            <w:tcW w:w="3227" w:type="dxa"/>
          </w:tcPr>
          <w:p w:rsidR="000D42EC" w:rsidRPr="00655522" w:rsidRDefault="000D42EC" w:rsidP="00BF7B87">
            <w:pPr>
              <w:widowControl w:val="0"/>
              <w:spacing w:line="240" w:lineRule="auto"/>
              <w:ind w:firstLine="0"/>
              <w:rPr>
                <w:sz w:val="24"/>
                <w:szCs w:val="24"/>
              </w:rPr>
            </w:pPr>
            <w:r w:rsidRPr="00655522">
              <w:rPr>
                <w:rFonts w:eastAsia="SimSun"/>
                <w:sz w:val="24"/>
                <w:szCs w:val="24"/>
                <w:lang w:eastAsia="zh-CN"/>
              </w:rPr>
              <w:t>[</w:t>
            </w:r>
            <w:r w:rsidRPr="00655522">
              <w:rPr>
                <w:sz w:val="24"/>
                <w:szCs w:val="24"/>
                <w:lang w:eastAsia="zh-CN"/>
              </w:rPr>
              <w:t>6.9</w:t>
            </w:r>
            <w:r w:rsidRPr="00655522">
              <w:rPr>
                <w:rFonts w:eastAsia="SimSun"/>
                <w:sz w:val="24"/>
                <w:szCs w:val="24"/>
                <w:lang w:eastAsia="zh-CN"/>
              </w:rPr>
              <w:t>] – Склады</w:t>
            </w:r>
          </w:p>
        </w:tc>
        <w:tc>
          <w:tcPr>
            <w:tcW w:w="2835" w:type="dxa"/>
          </w:tcPr>
          <w:p w:rsidR="000D42EC" w:rsidRPr="00655522" w:rsidRDefault="000D42EC" w:rsidP="00BF7B87">
            <w:pPr>
              <w:keepLines w:val="0"/>
              <w:overflowPunct/>
              <w:autoSpaceDE/>
              <w:autoSpaceDN/>
              <w:adjustRightInd/>
              <w:spacing w:line="240" w:lineRule="auto"/>
              <w:ind w:firstLine="540"/>
              <w:jc w:val="left"/>
              <w:rPr>
                <w:rFonts w:eastAsia="SimSun"/>
                <w:sz w:val="24"/>
                <w:szCs w:val="24"/>
                <w:lang w:eastAsia="zh-CN"/>
              </w:rPr>
            </w:pPr>
            <w:r w:rsidRPr="00655522">
              <w:rPr>
                <w:rFonts w:eastAsia="SimSun"/>
                <w:sz w:val="24"/>
                <w:szCs w:val="24"/>
                <w:lang w:eastAsia="zh-CN"/>
              </w:rPr>
              <w:t xml:space="preserve">Промышленные базы, склады, погрузочные терминалы </w:t>
            </w:r>
          </w:p>
        </w:tc>
        <w:tc>
          <w:tcPr>
            <w:tcW w:w="3685" w:type="dxa"/>
          </w:tcPr>
          <w:p w:rsidR="000D42EC" w:rsidRPr="00655522" w:rsidRDefault="000D42EC" w:rsidP="00BF7B87">
            <w:pPr>
              <w:keepLines w:val="0"/>
              <w:overflowPunct/>
              <w:autoSpaceDE/>
              <w:autoSpaceDN/>
              <w:adjustRightInd/>
              <w:spacing w:line="240" w:lineRule="auto"/>
              <w:ind w:firstLine="515"/>
              <w:jc w:val="left"/>
              <w:rPr>
                <w:rFonts w:eastAsia="SimSun"/>
                <w:sz w:val="24"/>
                <w:szCs w:val="24"/>
                <w:lang w:eastAsia="zh-CN"/>
              </w:rPr>
            </w:pPr>
            <w:r w:rsidRPr="00655522">
              <w:rPr>
                <w:rFonts w:eastAsia="SimSun"/>
                <w:sz w:val="24"/>
                <w:szCs w:val="24"/>
                <w:lang w:eastAsia="zh-CN"/>
              </w:rPr>
              <w:t>минимальная площадь земельных участков  – 100 кв. м;</w:t>
            </w:r>
          </w:p>
          <w:p w:rsidR="000D42EC" w:rsidRPr="00655522" w:rsidRDefault="000D42EC" w:rsidP="00BF7B87">
            <w:pPr>
              <w:keepLines w:val="0"/>
              <w:overflowPunct/>
              <w:autoSpaceDE/>
              <w:autoSpaceDN/>
              <w:adjustRightInd/>
              <w:spacing w:line="240" w:lineRule="auto"/>
              <w:ind w:firstLine="515"/>
              <w:jc w:val="left"/>
              <w:rPr>
                <w:rFonts w:eastAsia="SimSun"/>
                <w:sz w:val="24"/>
                <w:szCs w:val="24"/>
                <w:lang w:eastAsia="zh-CN"/>
              </w:rPr>
            </w:pPr>
            <w:r w:rsidRPr="00655522">
              <w:rPr>
                <w:rFonts w:eastAsia="SimSun"/>
                <w:sz w:val="24"/>
                <w:szCs w:val="24"/>
                <w:lang w:eastAsia="zh-CN"/>
              </w:rPr>
              <w:t>максимальный процент застройки в границах земельного участка – 80%;</w:t>
            </w:r>
          </w:p>
          <w:p w:rsidR="000D42EC" w:rsidRPr="00655522" w:rsidRDefault="000D42EC" w:rsidP="00BF7B87">
            <w:pPr>
              <w:keepLines w:val="0"/>
              <w:overflowPunct/>
              <w:autoSpaceDE/>
              <w:autoSpaceDN/>
              <w:adjustRightInd/>
              <w:spacing w:line="240" w:lineRule="auto"/>
              <w:ind w:firstLine="515"/>
              <w:jc w:val="left"/>
              <w:rPr>
                <w:rFonts w:eastAsia="SimSun"/>
                <w:sz w:val="24"/>
                <w:szCs w:val="24"/>
                <w:lang w:eastAsia="zh-CN"/>
              </w:rPr>
            </w:pPr>
            <w:r w:rsidRPr="00655522">
              <w:rPr>
                <w:rFonts w:eastAsia="SimSun"/>
                <w:sz w:val="24"/>
                <w:szCs w:val="24"/>
                <w:lang w:eastAsia="zh-CN"/>
              </w:rPr>
              <w:t>максимальная высота зданий, строений, сооружений от уровня земли - 50 м;</w:t>
            </w:r>
          </w:p>
          <w:p w:rsidR="000D42EC" w:rsidRPr="00655522" w:rsidRDefault="000D42EC" w:rsidP="00BF7B87">
            <w:pPr>
              <w:keepLines w:val="0"/>
              <w:overflowPunct/>
              <w:autoSpaceDE/>
              <w:autoSpaceDN/>
              <w:adjustRightInd/>
              <w:spacing w:line="240" w:lineRule="auto"/>
              <w:ind w:firstLine="515"/>
              <w:jc w:val="left"/>
              <w:rPr>
                <w:rFonts w:eastAsia="SimSun"/>
                <w:sz w:val="24"/>
                <w:szCs w:val="24"/>
                <w:lang w:eastAsia="zh-CN"/>
              </w:rPr>
            </w:pPr>
            <w:r w:rsidRPr="00655522">
              <w:rPr>
                <w:rFonts w:eastAsia="SimSun"/>
                <w:sz w:val="24"/>
                <w:szCs w:val="24"/>
                <w:lang w:eastAsia="zh-CN"/>
              </w:rPr>
              <w:t>Минимальный отступ зданий, строений и сооружений от красной линии улиц, проездов - 5м;</w:t>
            </w:r>
          </w:p>
          <w:p w:rsidR="000D42EC" w:rsidRPr="00655522" w:rsidRDefault="000D42EC" w:rsidP="00BF7B87">
            <w:pPr>
              <w:keepLines w:val="0"/>
              <w:tabs>
                <w:tab w:val="left" w:pos="1134"/>
              </w:tabs>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Допускается уменьшение отступа либо расположение зданий, строений и сооружений; по красной линии с учетом сложившейся градостроительной ситуации и линией застройки.</w:t>
            </w:r>
          </w:p>
        </w:tc>
      </w:tr>
    </w:tbl>
    <w:p w:rsidR="000D42EC" w:rsidRPr="00655522" w:rsidRDefault="000D42EC" w:rsidP="001054EF">
      <w:pPr>
        <w:keepLines w:val="0"/>
        <w:tabs>
          <w:tab w:val="left" w:pos="2520"/>
        </w:tabs>
        <w:overflowPunct/>
        <w:autoSpaceDE/>
        <w:autoSpaceDN/>
        <w:adjustRightInd/>
        <w:spacing w:line="240" w:lineRule="auto"/>
        <w:ind w:firstLine="426"/>
        <w:jc w:val="center"/>
        <w:rPr>
          <w:rFonts w:eastAsia="SimSun"/>
          <w:sz w:val="24"/>
          <w:szCs w:val="24"/>
          <w:lang w:eastAsia="zh-CN"/>
        </w:rPr>
      </w:pPr>
    </w:p>
    <w:p w:rsidR="000D42EC" w:rsidRPr="00655522" w:rsidRDefault="000D42EC" w:rsidP="001054EF">
      <w:pPr>
        <w:keepLines w:val="0"/>
        <w:tabs>
          <w:tab w:val="left" w:pos="2520"/>
        </w:tabs>
        <w:overflowPunct/>
        <w:autoSpaceDE/>
        <w:autoSpaceDN/>
        <w:adjustRightInd/>
        <w:spacing w:line="240" w:lineRule="auto"/>
        <w:ind w:firstLine="426"/>
        <w:jc w:val="center"/>
        <w:rPr>
          <w:rFonts w:eastAsia="SimSun"/>
          <w:sz w:val="24"/>
          <w:szCs w:val="24"/>
          <w:lang w:eastAsia="zh-CN"/>
        </w:rPr>
      </w:pPr>
      <w:r w:rsidRPr="00655522">
        <w:rPr>
          <w:rFonts w:eastAsia="SimSun"/>
          <w:sz w:val="24"/>
          <w:szCs w:val="24"/>
          <w:lang w:eastAsia="zh-CN"/>
        </w:rPr>
        <w:t>ВСПОМОГАТЕЛЬНЫЕ ВИДЫ И ПАРАМЕТРЫ РАЗРЕШЕННОГО ИСПОЛЬЗОВАНИЯ ЗЕМЕЛЬНЫХ УЧАСТКОВ И ОБЪЕКТОВ КАПИТАЛЬНОГО СТРОИТЕЛЬСТВА</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02"/>
        <w:gridCol w:w="6945"/>
      </w:tblGrid>
      <w:tr w:rsidR="00655522" w:rsidRPr="00655522" w:rsidTr="00BF7B87">
        <w:trPr>
          <w:trHeight w:val="552"/>
        </w:trPr>
        <w:tc>
          <w:tcPr>
            <w:tcW w:w="2802" w:type="dxa"/>
            <w:vAlign w:val="center"/>
          </w:tcPr>
          <w:p w:rsidR="000D42EC" w:rsidRPr="00655522" w:rsidRDefault="000D42EC" w:rsidP="00BF7B87">
            <w:pPr>
              <w:keepLines w:val="0"/>
              <w:tabs>
                <w:tab w:val="left" w:pos="2520"/>
              </w:tabs>
              <w:overflowPunct/>
              <w:autoSpaceDE/>
              <w:autoSpaceDN/>
              <w:adjustRightInd/>
              <w:spacing w:line="240" w:lineRule="auto"/>
              <w:ind w:firstLine="426"/>
              <w:jc w:val="center"/>
              <w:rPr>
                <w:rFonts w:eastAsia="SimSun"/>
                <w:sz w:val="24"/>
                <w:szCs w:val="24"/>
                <w:lang w:eastAsia="zh-CN"/>
              </w:rPr>
            </w:pPr>
            <w:r w:rsidRPr="00655522">
              <w:rPr>
                <w:rFonts w:eastAsia="SimSun"/>
                <w:sz w:val="24"/>
                <w:szCs w:val="24"/>
                <w:lang w:eastAsia="zh-CN"/>
              </w:rPr>
              <w:t xml:space="preserve">ВИДЫ </w:t>
            </w:r>
          </w:p>
        </w:tc>
        <w:tc>
          <w:tcPr>
            <w:tcW w:w="6945" w:type="dxa"/>
            <w:vAlign w:val="center"/>
          </w:tcPr>
          <w:p w:rsidR="000D42EC" w:rsidRPr="00655522" w:rsidRDefault="000D42EC" w:rsidP="00BF7B87">
            <w:pPr>
              <w:keepLines w:val="0"/>
              <w:tabs>
                <w:tab w:val="left" w:pos="2520"/>
              </w:tabs>
              <w:overflowPunct/>
              <w:autoSpaceDE/>
              <w:autoSpaceDN/>
              <w:adjustRightInd/>
              <w:spacing w:line="240" w:lineRule="auto"/>
              <w:ind w:firstLine="426"/>
              <w:jc w:val="center"/>
              <w:rPr>
                <w:rFonts w:eastAsia="SimSun"/>
                <w:sz w:val="24"/>
                <w:szCs w:val="24"/>
                <w:lang w:eastAsia="zh-CN"/>
              </w:rPr>
            </w:pPr>
            <w:r w:rsidRPr="00655522">
              <w:rPr>
                <w:rFonts w:eastAsia="SimSun"/>
                <w:sz w:val="24"/>
                <w:szCs w:val="24"/>
                <w:lang w:eastAsia="zh-CN"/>
              </w:rPr>
              <w:t>ПАРАМЕТРЫ</w:t>
            </w:r>
          </w:p>
        </w:tc>
      </w:tr>
      <w:tr w:rsidR="00655522" w:rsidRPr="00655522" w:rsidTr="00BF7B87">
        <w:trPr>
          <w:trHeight w:val="1353"/>
        </w:trPr>
        <w:tc>
          <w:tcPr>
            <w:tcW w:w="2802" w:type="dxa"/>
            <w:vAlign w:val="center"/>
          </w:tcPr>
          <w:p w:rsidR="000D42EC" w:rsidRPr="00655522" w:rsidRDefault="000D42EC" w:rsidP="00BF7B87">
            <w:pPr>
              <w:keepLines w:val="0"/>
              <w:overflowPunct/>
              <w:spacing w:line="240" w:lineRule="auto"/>
              <w:ind w:firstLine="426"/>
              <w:rPr>
                <w:rFonts w:eastAsia="SimSun"/>
                <w:sz w:val="24"/>
                <w:szCs w:val="24"/>
                <w:lang w:eastAsia="zh-CN"/>
              </w:rPr>
            </w:pPr>
            <w:r w:rsidRPr="00655522">
              <w:rPr>
                <w:rFonts w:eastAsia="SimSun"/>
                <w:sz w:val="24"/>
                <w:szCs w:val="24"/>
                <w:lang w:eastAsia="zh-CN"/>
              </w:rPr>
              <w:t>Встроенные или отдельно стоящие коллективные хранилища сельскохозяйственных продуктов (для многоквартирных домов).</w:t>
            </w:r>
          </w:p>
        </w:tc>
        <w:tc>
          <w:tcPr>
            <w:tcW w:w="6945" w:type="dxa"/>
          </w:tcPr>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 xml:space="preserve">Максимальное количество надземных этажей  – не более 1 </w:t>
            </w:r>
            <w:proofErr w:type="spellStart"/>
            <w:r w:rsidRPr="00655522">
              <w:rPr>
                <w:rFonts w:eastAsia="SimSun"/>
                <w:sz w:val="24"/>
                <w:szCs w:val="24"/>
                <w:lang w:eastAsia="zh-CN"/>
              </w:rPr>
              <w:t>эт</w:t>
            </w:r>
            <w:proofErr w:type="spellEnd"/>
            <w:r w:rsidRPr="00655522">
              <w:rPr>
                <w:rFonts w:eastAsia="SimSun"/>
                <w:sz w:val="24"/>
                <w:szCs w:val="24"/>
                <w:lang w:eastAsia="zh-CN"/>
              </w:rPr>
              <w:t>.</w:t>
            </w:r>
          </w:p>
          <w:p w:rsidR="000D42EC" w:rsidRPr="00655522" w:rsidRDefault="000D42EC" w:rsidP="00BF7B87">
            <w:pPr>
              <w:rPr>
                <w:rFonts w:eastAsia="SimSun"/>
                <w:sz w:val="24"/>
                <w:szCs w:val="24"/>
                <w:lang w:eastAsia="zh-CN"/>
              </w:rPr>
            </w:pPr>
            <w:r w:rsidRPr="00655522">
              <w:rPr>
                <w:rFonts w:eastAsia="SimSun"/>
                <w:sz w:val="24"/>
                <w:szCs w:val="24"/>
                <w:lang w:eastAsia="zh-CN"/>
              </w:rPr>
              <w:t>Минимальная/максимальная площадь земельных участков и максимальный процент застройки в границах земельного участка должен соответствовать  параметрам основного или условно разрешенного вида использования земельных участков.</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Общая площадь коллективных хранилищ сельскохозяйственных продуктов определяется из расчета 4 - 5 м</w:t>
            </w:r>
            <w:proofErr w:type="gramStart"/>
            <w:r w:rsidRPr="00655522">
              <w:rPr>
                <w:rFonts w:eastAsia="SimSun"/>
                <w:sz w:val="24"/>
                <w:szCs w:val="24"/>
                <w:lang w:eastAsia="zh-CN"/>
              </w:rPr>
              <w:t>2</w:t>
            </w:r>
            <w:proofErr w:type="gramEnd"/>
            <w:r w:rsidRPr="00655522">
              <w:rPr>
                <w:rFonts w:eastAsia="SimSun"/>
                <w:sz w:val="24"/>
                <w:szCs w:val="24"/>
                <w:lang w:eastAsia="zh-CN"/>
              </w:rPr>
              <w:t xml:space="preserve"> на одну семью.</w:t>
            </w:r>
          </w:p>
        </w:tc>
      </w:tr>
      <w:tr w:rsidR="00655522" w:rsidRPr="00655522" w:rsidTr="00BF7B87">
        <w:trPr>
          <w:trHeight w:val="273"/>
        </w:trPr>
        <w:tc>
          <w:tcPr>
            <w:tcW w:w="2802" w:type="dxa"/>
          </w:tcPr>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proofErr w:type="gramStart"/>
            <w:r w:rsidRPr="00655522">
              <w:rPr>
                <w:rFonts w:eastAsia="SimSun"/>
                <w:sz w:val="24"/>
                <w:szCs w:val="24"/>
                <w:lang w:eastAsia="zh-CN"/>
              </w:rPr>
              <w:t xml:space="preserve">Постройки хозяйственного назначения (летние кухни, хозяйственные постройки, кладовые, </w:t>
            </w:r>
            <w:r w:rsidRPr="00655522">
              <w:rPr>
                <w:rFonts w:eastAsia="SimSun"/>
                <w:sz w:val="24"/>
                <w:szCs w:val="24"/>
                <w:lang w:eastAsia="zh-CN"/>
              </w:rPr>
              <w:lastRenderedPageBreak/>
              <w:t xml:space="preserve">подвалы, бани, бассейны, теплицы, оранжереи, сады, огороды, навесы) индивидуального использования. </w:t>
            </w:r>
            <w:proofErr w:type="gramEnd"/>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Хозяйственные постройки для содержания скота и птицы, хранения кормов, инвентаря, топлива и других хозяйственных нужд, а также - хозяйственные подъезды и скотопрогоны (для территорий с местами приложения труда и с возможностью ведения развитого товарного личного подсобного хозяйства, сельскохозяйственного производства, садоводства, огородничества)</w:t>
            </w:r>
          </w:p>
        </w:tc>
        <w:tc>
          <w:tcPr>
            <w:tcW w:w="6945" w:type="dxa"/>
          </w:tcPr>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lastRenderedPageBreak/>
              <w:t xml:space="preserve">Максимальное количество надземных этажей  – не более 2 </w:t>
            </w:r>
            <w:proofErr w:type="spellStart"/>
            <w:r w:rsidRPr="00655522">
              <w:rPr>
                <w:rFonts w:eastAsia="SimSun"/>
                <w:sz w:val="24"/>
                <w:szCs w:val="24"/>
                <w:lang w:eastAsia="zh-CN"/>
              </w:rPr>
              <w:t>эт</w:t>
            </w:r>
            <w:proofErr w:type="spellEnd"/>
            <w:r w:rsidRPr="00655522">
              <w:rPr>
                <w:rFonts w:eastAsia="SimSun"/>
                <w:sz w:val="24"/>
                <w:szCs w:val="24"/>
                <w:lang w:eastAsia="zh-CN"/>
              </w:rPr>
              <w:t>. (при условии обеспечения нормативной инсоляции на территории соседних земельных участков).</w:t>
            </w:r>
          </w:p>
          <w:p w:rsidR="000D42EC" w:rsidRPr="00655522" w:rsidRDefault="000D42EC" w:rsidP="00A166FE">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 xml:space="preserve">Максимальная высота – 8 м. </w:t>
            </w:r>
          </w:p>
          <w:p w:rsidR="000D42EC" w:rsidRPr="00655522" w:rsidRDefault="000D42EC" w:rsidP="00A166FE">
            <w:pPr>
              <w:spacing w:line="240" w:lineRule="auto"/>
              <w:ind w:firstLine="459"/>
              <w:rPr>
                <w:rFonts w:eastAsia="SimSun"/>
                <w:sz w:val="24"/>
                <w:szCs w:val="24"/>
                <w:lang w:eastAsia="zh-CN"/>
              </w:rPr>
            </w:pPr>
            <w:r w:rsidRPr="00655522">
              <w:rPr>
                <w:rFonts w:eastAsia="SimSun"/>
                <w:sz w:val="24"/>
                <w:szCs w:val="24"/>
                <w:lang w:eastAsia="zh-CN"/>
              </w:rPr>
              <w:t xml:space="preserve">Минимальная/максимальная площадь земельных участков и </w:t>
            </w:r>
            <w:r w:rsidRPr="00655522">
              <w:rPr>
                <w:rFonts w:eastAsia="SimSun"/>
                <w:sz w:val="24"/>
                <w:szCs w:val="24"/>
                <w:lang w:eastAsia="zh-CN"/>
              </w:rPr>
              <w:lastRenderedPageBreak/>
              <w:t>максимальный процент застройки в границах земельного участка должен соответствовать  параметрам основного или условно разрешенного вида использования земельных участков.</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Общая площадь помещений  - до 100 кв. м.</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Общая площадь теплиц – до 2000 кв. м.</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Расстояние от хозяйственных построек до красных линий улиц и проездов не менее - 5 м.</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Расстояние от окон жилых комнат до стен соседнего дома, расположенных на соседних земельных участках, должно быть не менее - 6 м.</w:t>
            </w:r>
          </w:p>
          <w:p w:rsidR="000D42EC" w:rsidRPr="00655522" w:rsidRDefault="000D42EC" w:rsidP="00BF7B87">
            <w:pPr>
              <w:spacing w:line="240" w:lineRule="auto"/>
              <w:ind w:firstLine="459"/>
              <w:rPr>
                <w:bCs/>
                <w:iCs/>
                <w:sz w:val="24"/>
                <w:szCs w:val="24"/>
              </w:rPr>
            </w:pPr>
            <w:r w:rsidRPr="00655522">
              <w:rPr>
                <w:bCs/>
                <w:iCs/>
                <w:sz w:val="24"/>
                <w:szCs w:val="24"/>
              </w:rPr>
              <w:t>Минимальный отступ от границ соседнего земельного участка до вспомогательных строений ЛПХ - 4 м.</w:t>
            </w:r>
          </w:p>
          <w:p w:rsidR="000D42EC" w:rsidRPr="00655522" w:rsidRDefault="000D42EC" w:rsidP="00BF7B87">
            <w:pPr>
              <w:spacing w:line="240" w:lineRule="auto"/>
              <w:ind w:firstLine="459"/>
              <w:rPr>
                <w:rFonts w:eastAsia="SimSun"/>
                <w:sz w:val="24"/>
                <w:szCs w:val="24"/>
                <w:lang w:eastAsia="zh-CN"/>
              </w:rPr>
            </w:pPr>
            <w:r w:rsidRPr="00655522">
              <w:rPr>
                <w:bCs/>
                <w:iCs/>
                <w:sz w:val="24"/>
                <w:szCs w:val="24"/>
              </w:rPr>
              <w:t>Минимальный отступ от жилого дома до построек для содержания и разведения домашнего скота и птицы – 10 м.</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Допускается блокировка хозяйственных построек на смежных приусадебных земельных участках по взаимному (удостоверенному) согласию домовладельцев при новом строительстве с учетом противопожарных требований.</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Группы сараев должны содержать не более 30 блоков каждая. Площадь застройки сблокированных сараев не должна превышать 800 м</w:t>
            </w:r>
            <w:proofErr w:type="gramStart"/>
            <w:r w:rsidRPr="00655522">
              <w:rPr>
                <w:rFonts w:eastAsia="SimSun"/>
                <w:sz w:val="24"/>
                <w:szCs w:val="24"/>
                <w:lang w:eastAsia="zh-CN"/>
              </w:rPr>
              <w:t>2</w:t>
            </w:r>
            <w:proofErr w:type="gramEnd"/>
            <w:r w:rsidRPr="00655522">
              <w:rPr>
                <w:rFonts w:eastAsia="SimSun"/>
                <w:sz w:val="24"/>
                <w:szCs w:val="24"/>
                <w:lang w:eastAsia="zh-CN"/>
              </w:rPr>
              <w:t>.</w:t>
            </w:r>
          </w:p>
          <w:p w:rsidR="000D42EC" w:rsidRPr="00655522" w:rsidRDefault="000D42EC" w:rsidP="00BF7B87">
            <w:pPr>
              <w:keepLines w:val="0"/>
              <w:tabs>
                <w:tab w:val="left" w:pos="1134"/>
              </w:tabs>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 xml:space="preserve">Размещение навесов должно осуществляться  с учетом противопожарных требований и соблюдения нормативной  продолжительности инсоляции придомовых территорий и жилых помещений. </w:t>
            </w:r>
          </w:p>
          <w:p w:rsidR="000D42EC" w:rsidRPr="00655522" w:rsidRDefault="000D42EC" w:rsidP="00BF7B87">
            <w:pPr>
              <w:keepLines w:val="0"/>
              <w:tabs>
                <w:tab w:val="left" w:pos="1134"/>
              </w:tabs>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Устройство навесов не должно ущемлять  законных интересов соседних домовладельцев, в части водоотведения атмосферных осадков с кровли навесов,     при устройстве навесов  минимальный отступ от границы участка – 1м.</w:t>
            </w:r>
          </w:p>
          <w:p w:rsidR="000D42EC" w:rsidRPr="00655522" w:rsidRDefault="000D42EC" w:rsidP="00BF7B87">
            <w:pPr>
              <w:keepLines w:val="0"/>
              <w:tabs>
                <w:tab w:val="left" w:pos="1134"/>
              </w:tabs>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Хозяйственные постройки должны быть  обеспечены системами водоотведения с кровли, с целью предотвращения подтопления соседних земельных участков и строений. Допускается не выполнять организованный сток воды с кровли при условии, когда смежные земельные участки находятся на одном уровне и между строениями, расположенными на соседних земельных участках расстояние не менее 4 м.</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Вспомогательные строения, за исключением гаражей, размещать со стороны улиц не допускается.</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Постройки для содержания скота и птицы допускается пристраивать к усадебным одно-, двухквартирным домам при изоляции их от жилых комнат не менее чем тремя подсобными помещениями; при этом помещения для скота и птицы должны иметь изолированный наружный вход, расположенный не ближе 7 м от входа в дом.</w:t>
            </w:r>
          </w:p>
        </w:tc>
      </w:tr>
      <w:tr w:rsidR="00655522" w:rsidRPr="00655522" w:rsidTr="00BF7B87">
        <w:trPr>
          <w:trHeight w:val="488"/>
        </w:trPr>
        <w:tc>
          <w:tcPr>
            <w:tcW w:w="2802" w:type="dxa"/>
          </w:tcPr>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lastRenderedPageBreak/>
              <w:t>Площадки для игр детей дошкольного и младшего школьного возраста, для отдыха взрослого населения,</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 xml:space="preserve">для занятий физкультурой, для хозяйственных целей и </w:t>
            </w:r>
            <w:r w:rsidRPr="00655522">
              <w:rPr>
                <w:rFonts w:eastAsia="SimSun"/>
                <w:sz w:val="24"/>
                <w:szCs w:val="24"/>
                <w:lang w:eastAsia="zh-CN"/>
              </w:rPr>
              <w:lastRenderedPageBreak/>
              <w:t xml:space="preserve">выгула собак. </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Гостевые автостоянки для парковки легковых автомобилей посетителей.</w:t>
            </w:r>
          </w:p>
        </w:tc>
        <w:tc>
          <w:tcPr>
            <w:tcW w:w="6945" w:type="dxa"/>
          </w:tcPr>
          <w:p w:rsidR="000D42EC" w:rsidRPr="00655522" w:rsidRDefault="000D42EC" w:rsidP="00BF7B87">
            <w:pPr>
              <w:rPr>
                <w:rFonts w:eastAsia="SimSun"/>
                <w:sz w:val="24"/>
                <w:szCs w:val="24"/>
                <w:lang w:eastAsia="zh-CN"/>
              </w:rPr>
            </w:pPr>
            <w:r w:rsidRPr="00655522">
              <w:rPr>
                <w:rFonts w:eastAsia="SimSun"/>
                <w:sz w:val="24"/>
                <w:szCs w:val="24"/>
                <w:lang w:eastAsia="zh-CN"/>
              </w:rPr>
              <w:lastRenderedPageBreak/>
              <w:t>Минимальная/максимальная площадь земельных участков и максимальный процент застройки в границах земельного участка должен соответствовать  параметрам основного или условно разрешенного вида использования земельных участков.</w:t>
            </w:r>
          </w:p>
          <w:p w:rsidR="000D42EC" w:rsidRPr="00655522" w:rsidRDefault="000D42EC" w:rsidP="00BF7B87">
            <w:pPr>
              <w:keepLines w:val="0"/>
              <w:overflowPunct/>
              <w:spacing w:line="240" w:lineRule="auto"/>
              <w:ind w:firstLine="426"/>
              <w:rPr>
                <w:rFonts w:eastAsia="SimSun"/>
                <w:sz w:val="24"/>
                <w:szCs w:val="24"/>
                <w:lang w:eastAsia="zh-CN"/>
              </w:rPr>
            </w:pPr>
            <w:r w:rsidRPr="00655522">
              <w:rPr>
                <w:rFonts w:eastAsia="SimSun"/>
                <w:sz w:val="24"/>
                <w:szCs w:val="24"/>
                <w:lang w:eastAsia="zh-CN"/>
              </w:rPr>
              <w:t>Максимальная высота – 5 м.</w:t>
            </w:r>
          </w:p>
          <w:p w:rsidR="000D42EC" w:rsidRPr="00655522" w:rsidRDefault="000D42EC" w:rsidP="00BF7B87">
            <w:pPr>
              <w:keepLines w:val="0"/>
              <w:overflowPunct/>
              <w:spacing w:line="240" w:lineRule="auto"/>
              <w:ind w:firstLine="426"/>
              <w:rPr>
                <w:rFonts w:eastAsia="SimSun"/>
                <w:sz w:val="24"/>
                <w:szCs w:val="24"/>
                <w:lang w:eastAsia="zh-CN"/>
              </w:rPr>
            </w:pPr>
            <w:r w:rsidRPr="00655522">
              <w:rPr>
                <w:rFonts w:eastAsia="SimSun"/>
                <w:sz w:val="24"/>
                <w:szCs w:val="24"/>
                <w:lang w:eastAsia="zh-CN"/>
              </w:rPr>
              <w:t>Минимально допустимое расстояние от окон жилых и общественных зданий до площадок:</w:t>
            </w:r>
          </w:p>
          <w:p w:rsidR="000D42EC" w:rsidRPr="00655522" w:rsidRDefault="000D42EC" w:rsidP="00BF7B87">
            <w:pPr>
              <w:keepLines w:val="0"/>
              <w:overflowPunct/>
              <w:spacing w:line="240" w:lineRule="auto"/>
              <w:ind w:firstLine="426"/>
              <w:rPr>
                <w:rFonts w:eastAsia="SimSun"/>
                <w:sz w:val="24"/>
                <w:szCs w:val="24"/>
                <w:lang w:eastAsia="zh-CN"/>
              </w:rPr>
            </w:pPr>
            <w:r w:rsidRPr="00655522">
              <w:rPr>
                <w:rFonts w:eastAsia="SimSun"/>
                <w:sz w:val="24"/>
                <w:szCs w:val="24"/>
                <w:lang w:eastAsia="zh-CN"/>
              </w:rPr>
              <w:lastRenderedPageBreak/>
              <w:t>для игр детей дошкольного и младшего школьного возраста - не менее 12 м;</w:t>
            </w:r>
          </w:p>
          <w:p w:rsidR="000D42EC" w:rsidRPr="00655522" w:rsidRDefault="000D42EC" w:rsidP="00BF7B87">
            <w:pPr>
              <w:keepLines w:val="0"/>
              <w:overflowPunct/>
              <w:spacing w:line="240" w:lineRule="auto"/>
              <w:ind w:firstLine="426"/>
              <w:rPr>
                <w:rFonts w:eastAsia="SimSun"/>
                <w:sz w:val="24"/>
                <w:szCs w:val="24"/>
                <w:lang w:eastAsia="zh-CN"/>
              </w:rPr>
            </w:pPr>
            <w:r w:rsidRPr="00655522">
              <w:rPr>
                <w:rFonts w:eastAsia="SimSun"/>
                <w:sz w:val="24"/>
                <w:szCs w:val="24"/>
                <w:lang w:eastAsia="zh-CN"/>
              </w:rPr>
              <w:t>для отдыха взрослого населения - не менее 10 м;</w:t>
            </w:r>
          </w:p>
          <w:p w:rsidR="000D42EC" w:rsidRPr="00655522" w:rsidRDefault="000D42EC" w:rsidP="00BF7B87">
            <w:pPr>
              <w:keepLines w:val="0"/>
              <w:overflowPunct/>
              <w:spacing w:line="240" w:lineRule="auto"/>
              <w:ind w:firstLine="426"/>
              <w:rPr>
                <w:rFonts w:eastAsia="SimSun"/>
                <w:sz w:val="24"/>
                <w:szCs w:val="24"/>
                <w:lang w:eastAsia="zh-CN"/>
              </w:rPr>
            </w:pPr>
            <w:r w:rsidRPr="00655522">
              <w:rPr>
                <w:rFonts w:eastAsia="SimSun"/>
                <w:sz w:val="24"/>
                <w:szCs w:val="24"/>
                <w:lang w:eastAsia="zh-CN"/>
              </w:rPr>
              <w:t>для занятий физкультурой, в зависимости от шумовых характеристик (наибольшие значения принимаются для хоккейных и футбольных площадок, наименьшие - для площадок для настольного тенниса), - 10 - 40 м;</w:t>
            </w:r>
          </w:p>
          <w:p w:rsidR="000D42EC" w:rsidRPr="00655522" w:rsidRDefault="000D42EC" w:rsidP="00BF7B87">
            <w:pPr>
              <w:keepLines w:val="0"/>
              <w:overflowPunct/>
              <w:spacing w:line="240" w:lineRule="auto"/>
              <w:ind w:firstLine="426"/>
              <w:rPr>
                <w:rFonts w:eastAsia="SimSun"/>
                <w:sz w:val="24"/>
                <w:szCs w:val="24"/>
                <w:lang w:eastAsia="zh-CN"/>
              </w:rPr>
            </w:pPr>
            <w:r w:rsidRPr="00655522">
              <w:rPr>
                <w:rFonts w:eastAsia="SimSun"/>
                <w:sz w:val="24"/>
                <w:szCs w:val="24"/>
                <w:lang w:eastAsia="zh-CN"/>
              </w:rPr>
              <w:t>для хозяйственных целей - не менее 20 м;</w:t>
            </w:r>
          </w:p>
          <w:p w:rsidR="000D42EC" w:rsidRPr="00655522" w:rsidRDefault="000D42EC" w:rsidP="00BF7B87">
            <w:pPr>
              <w:keepLines w:val="0"/>
              <w:overflowPunct/>
              <w:spacing w:line="240" w:lineRule="auto"/>
              <w:ind w:firstLine="426"/>
              <w:rPr>
                <w:rFonts w:eastAsia="SimSun"/>
                <w:sz w:val="24"/>
                <w:szCs w:val="24"/>
                <w:lang w:eastAsia="zh-CN"/>
              </w:rPr>
            </w:pPr>
            <w:r w:rsidRPr="00655522">
              <w:rPr>
                <w:rFonts w:eastAsia="SimSun"/>
                <w:sz w:val="24"/>
                <w:szCs w:val="24"/>
                <w:lang w:eastAsia="zh-CN"/>
              </w:rPr>
              <w:t>для выгула собак - не менее 40 м;</w:t>
            </w:r>
          </w:p>
          <w:p w:rsidR="000D42EC" w:rsidRPr="00655522" w:rsidRDefault="000D42EC" w:rsidP="00BF7B87">
            <w:pPr>
              <w:keepLines w:val="0"/>
              <w:overflowPunct/>
              <w:spacing w:line="240" w:lineRule="auto"/>
              <w:ind w:firstLine="426"/>
              <w:rPr>
                <w:rFonts w:eastAsia="SimSun"/>
                <w:sz w:val="24"/>
                <w:szCs w:val="24"/>
                <w:lang w:eastAsia="zh-CN"/>
              </w:rPr>
            </w:pPr>
            <w:r w:rsidRPr="00655522">
              <w:rPr>
                <w:rFonts w:eastAsia="SimSun"/>
                <w:sz w:val="24"/>
                <w:szCs w:val="24"/>
                <w:lang w:eastAsia="zh-CN"/>
              </w:rPr>
              <w:t>Расстояния от площадок для сушки белья не нормируются.</w:t>
            </w:r>
          </w:p>
          <w:p w:rsidR="000D42EC" w:rsidRPr="00655522" w:rsidRDefault="000D42EC" w:rsidP="00BF7B87">
            <w:pPr>
              <w:keepLines w:val="0"/>
              <w:overflowPunct/>
              <w:spacing w:line="240" w:lineRule="auto"/>
              <w:ind w:firstLine="426"/>
              <w:rPr>
                <w:rFonts w:eastAsia="SimSun"/>
                <w:sz w:val="24"/>
                <w:szCs w:val="24"/>
                <w:lang w:eastAsia="zh-CN"/>
              </w:rPr>
            </w:pPr>
            <w:r w:rsidRPr="00655522">
              <w:rPr>
                <w:rFonts w:eastAsia="SimSun"/>
                <w:sz w:val="24"/>
                <w:szCs w:val="24"/>
                <w:lang w:eastAsia="zh-CN"/>
              </w:rPr>
              <w:t xml:space="preserve">Расстояния от площадок для хозяйственных целей до наиболее удаленного входа в жилое здание - не более 100 м </w:t>
            </w:r>
          </w:p>
        </w:tc>
      </w:tr>
      <w:tr w:rsidR="00655522" w:rsidRPr="00655522" w:rsidTr="00BF7B87">
        <w:trPr>
          <w:trHeight w:val="1078"/>
        </w:trPr>
        <w:tc>
          <w:tcPr>
            <w:tcW w:w="2802" w:type="dxa"/>
          </w:tcPr>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lastRenderedPageBreak/>
              <w:t>Площадки для сбора твердых бытовых отходов.</w:t>
            </w:r>
          </w:p>
          <w:p w:rsidR="000D42EC" w:rsidRPr="00655522" w:rsidRDefault="000D42EC" w:rsidP="00BF7B87">
            <w:pPr>
              <w:keepLines w:val="0"/>
              <w:overflowPunct/>
              <w:autoSpaceDE/>
              <w:autoSpaceDN/>
              <w:adjustRightInd/>
              <w:spacing w:line="240" w:lineRule="auto"/>
              <w:ind w:firstLine="0"/>
              <w:jc w:val="left"/>
              <w:rPr>
                <w:rFonts w:eastAsia="SimSun"/>
                <w:sz w:val="24"/>
                <w:szCs w:val="24"/>
                <w:lang w:eastAsia="zh-CN"/>
              </w:rPr>
            </w:pPr>
          </w:p>
        </w:tc>
        <w:tc>
          <w:tcPr>
            <w:tcW w:w="6945" w:type="dxa"/>
          </w:tcPr>
          <w:p w:rsidR="000D42EC" w:rsidRPr="00655522" w:rsidRDefault="000D42EC" w:rsidP="00BF7B87">
            <w:pPr>
              <w:rPr>
                <w:rFonts w:eastAsia="SimSun"/>
                <w:sz w:val="24"/>
                <w:szCs w:val="24"/>
                <w:lang w:eastAsia="zh-CN"/>
              </w:rPr>
            </w:pPr>
            <w:r w:rsidRPr="00655522">
              <w:rPr>
                <w:rFonts w:eastAsia="SimSun"/>
                <w:sz w:val="24"/>
                <w:szCs w:val="24"/>
                <w:lang w:eastAsia="zh-CN"/>
              </w:rPr>
              <w:t>Минимальная/максимальная площадь земельных участков и максимальный процент застройки в границах земельного участка должен соответствовать  параметрам основного или условно разрешенного вида использования земельных участков.</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Максимальная высота – 2 м.</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 xml:space="preserve">Расстояние от площадок с контейнерами до окон жилых домов, границ участков детских, лечебных учреждений, мест отдыха должны быть не менее 20 м, и не более 100 м. </w:t>
            </w:r>
          </w:p>
          <w:p w:rsidR="000D42EC" w:rsidRPr="00655522" w:rsidRDefault="000D42EC" w:rsidP="00BF7B87">
            <w:pPr>
              <w:keepLines w:val="0"/>
              <w:overflowPunct/>
              <w:spacing w:line="240" w:lineRule="auto"/>
              <w:ind w:firstLine="426"/>
              <w:rPr>
                <w:rFonts w:eastAsia="SimSun"/>
                <w:sz w:val="24"/>
                <w:szCs w:val="24"/>
                <w:lang w:eastAsia="zh-CN"/>
              </w:rPr>
            </w:pPr>
            <w:r w:rsidRPr="00655522">
              <w:rPr>
                <w:rFonts w:eastAsia="SimSun"/>
                <w:sz w:val="24"/>
                <w:szCs w:val="24"/>
                <w:lang w:eastAsia="zh-CN"/>
              </w:rPr>
              <w:t>Общее количество контейнеров не более 5 шт.</w:t>
            </w:r>
          </w:p>
        </w:tc>
      </w:tr>
      <w:tr w:rsidR="00655522" w:rsidRPr="00655522" w:rsidTr="00BF7B87">
        <w:tc>
          <w:tcPr>
            <w:tcW w:w="2802" w:type="dxa"/>
          </w:tcPr>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Надворные туалеты, гидронепроницаемые выгребы, септики.</w:t>
            </w:r>
          </w:p>
        </w:tc>
        <w:tc>
          <w:tcPr>
            <w:tcW w:w="6945" w:type="dxa"/>
          </w:tcPr>
          <w:p w:rsidR="000D42EC" w:rsidRPr="00655522" w:rsidRDefault="000D42EC" w:rsidP="00BF7B87">
            <w:pPr>
              <w:rPr>
                <w:rFonts w:eastAsia="SimSun"/>
                <w:sz w:val="24"/>
                <w:szCs w:val="24"/>
                <w:lang w:eastAsia="zh-CN"/>
              </w:rPr>
            </w:pPr>
            <w:r w:rsidRPr="00655522">
              <w:rPr>
                <w:rFonts w:eastAsia="SimSun"/>
                <w:sz w:val="24"/>
                <w:szCs w:val="24"/>
                <w:lang w:eastAsia="zh-CN"/>
              </w:rPr>
              <w:t>Минимальная/максимальная площадь земельных участков и максимальный процент застройки в границах земельного участка должен соответствовать  параметрам основного или условно разрешенного вида использования земельных участков.</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Максимальное количество надземных этажей – не более 1.</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Расстояние от соседнего жилого дома не менее - 12 м.</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Расстояние от источника питьевого водоснабжения  не менее -12 м.</w:t>
            </w:r>
          </w:p>
          <w:p w:rsidR="00066A4E" w:rsidRPr="00655522" w:rsidRDefault="00066A4E" w:rsidP="00066A4E">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 xml:space="preserve">Для туалетов - расстояние от красной линии не менее - </w:t>
            </w:r>
            <w:smartTag w:uri="urn:schemas-microsoft-com:office:smarttags" w:element="metricconverter">
              <w:smartTagPr>
                <w:attr w:name="ProductID" w:val="10 м"/>
              </w:smartTagPr>
              <w:r w:rsidRPr="00655522">
                <w:rPr>
                  <w:rFonts w:eastAsia="SimSun"/>
                  <w:sz w:val="24"/>
                  <w:szCs w:val="24"/>
                  <w:lang w:eastAsia="zh-CN"/>
                </w:rPr>
                <w:t>10 м</w:t>
              </w:r>
            </w:smartTag>
            <w:r w:rsidRPr="00655522">
              <w:rPr>
                <w:rFonts w:eastAsia="SimSun"/>
                <w:sz w:val="24"/>
                <w:szCs w:val="24"/>
                <w:lang w:eastAsia="zh-CN"/>
              </w:rPr>
              <w:t xml:space="preserve">. </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Расстояние от границы смежного земельного участка не менее - 4 м.</w:t>
            </w:r>
          </w:p>
        </w:tc>
      </w:tr>
      <w:tr w:rsidR="00655522" w:rsidRPr="00655522" w:rsidTr="00BF7B87">
        <w:tc>
          <w:tcPr>
            <w:tcW w:w="2802" w:type="dxa"/>
          </w:tcPr>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Объекты хранения индивидуального легкового автотранспорта одно-, двухквартирных усадебных жилых домов</w:t>
            </w:r>
          </w:p>
        </w:tc>
        <w:tc>
          <w:tcPr>
            <w:tcW w:w="6945" w:type="dxa"/>
          </w:tcPr>
          <w:p w:rsidR="000D42EC" w:rsidRPr="00655522" w:rsidRDefault="000D42EC" w:rsidP="00BF7B87">
            <w:pPr>
              <w:rPr>
                <w:rFonts w:eastAsia="SimSun"/>
                <w:sz w:val="24"/>
                <w:szCs w:val="24"/>
                <w:lang w:eastAsia="zh-CN"/>
              </w:rPr>
            </w:pPr>
            <w:r w:rsidRPr="00655522">
              <w:rPr>
                <w:rFonts w:eastAsia="SimSun"/>
                <w:sz w:val="24"/>
                <w:szCs w:val="24"/>
                <w:lang w:eastAsia="zh-CN"/>
              </w:rPr>
              <w:t>Минимальная/максимальная площадь земельных участков и максимальный процент застройки в границах земельного участка должен соответствовать  параметрам основного или условно разрешенного вида использования земельных участков.</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Максимальное количество надземных этажей – не более 2.</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Допускается размещать по красной линии без устройства распашных ворот. Допускается делать встроенными в первые этажи жилого дома.</w:t>
            </w:r>
          </w:p>
        </w:tc>
      </w:tr>
      <w:tr w:rsidR="00655522" w:rsidRPr="00655522" w:rsidTr="00BF7B87">
        <w:tc>
          <w:tcPr>
            <w:tcW w:w="2802" w:type="dxa"/>
          </w:tcPr>
          <w:p w:rsidR="000D42EC" w:rsidRPr="00655522" w:rsidRDefault="000D42EC" w:rsidP="00BF7B87">
            <w:pPr>
              <w:keepLines w:val="0"/>
              <w:overflowPunct/>
              <w:spacing w:line="240" w:lineRule="auto"/>
              <w:ind w:firstLine="426"/>
              <w:rPr>
                <w:rFonts w:eastAsia="SimSun"/>
                <w:sz w:val="24"/>
                <w:szCs w:val="24"/>
                <w:lang w:eastAsia="zh-CN"/>
              </w:rPr>
            </w:pPr>
            <w:r w:rsidRPr="00655522">
              <w:rPr>
                <w:rFonts w:eastAsia="SimSun"/>
                <w:sz w:val="24"/>
                <w:szCs w:val="24"/>
                <w:lang w:eastAsia="zh-CN"/>
              </w:rPr>
              <w:t xml:space="preserve">Гаражи-автостоянки на территории жилой, смешанной жилой застройки (встроенные, встроенно-пристроенные, подземные) до 150 </w:t>
            </w:r>
            <w:proofErr w:type="spellStart"/>
            <w:r w:rsidRPr="00655522">
              <w:rPr>
                <w:rFonts w:eastAsia="SimSun"/>
                <w:sz w:val="24"/>
                <w:szCs w:val="24"/>
                <w:lang w:eastAsia="zh-CN"/>
              </w:rPr>
              <w:t>машино</w:t>
            </w:r>
            <w:proofErr w:type="spellEnd"/>
            <w:r w:rsidRPr="00655522">
              <w:rPr>
                <w:rFonts w:eastAsia="SimSun"/>
                <w:sz w:val="24"/>
                <w:szCs w:val="24"/>
                <w:lang w:eastAsia="zh-CN"/>
              </w:rPr>
              <w:t>-мест.</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p>
        </w:tc>
        <w:tc>
          <w:tcPr>
            <w:tcW w:w="6945" w:type="dxa"/>
          </w:tcPr>
          <w:p w:rsidR="000D42EC" w:rsidRPr="00655522" w:rsidRDefault="000D42EC" w:rsidP="00BF7B87">
            <w:pPr>
              <w:rPr>
                <w:rFonts w:eastAsia="SimSun"/>
                <w:sz w:val="24"/>
                <w:szCs w:val="24"/>
                <w:lang w:eastAsia="zh-CN"/>
              </w:rPr>
            </w:pPr>
            <w:r w:rsidRPr="00655522">
              <w:rPr>
                <w:rFonts w:eastAsia="SimSun"/>
                <w:sz w:val="24"/>
                <w:szCs w:val="24"/>
                <w:lang w:eastAsia="zh-CN"/>
              </w:rPr>
              <w:t>Минимальная/максимальная площадь земельных участков и максимальный процент застройки в границах земельного участка должен соответствовать  параметрам основного или условно разрешенного вида использования земельных участков.</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Максимальное количество надземных этажей – не более 2.</w:t>
            </w:r>
          </w:p>
          <w:p w:rsidR="000D42EC" w:rsidRPr="00655522" w:rsidRDefault="000D42EC" w:rsidP="00BF7B87">
            <w:pPr>
              <w:keepLines w:val="0"/>
              <w:overflowPunct/>
              <w:spacing w:line="240" w:lineRule="auto"/>
              <w:ind w:firstLine="426"/>
              <w:rPr>
                <w:rFonts w:eastAsia="SimSun"/>
                <w:sz w:val="24"/>
                <w:szCs w:val="24"/>
                <w:lang w:eastAsia="zh-CN"/>
              </w:rPr>
            </w:pPr>
            <w:r w:rsidRPr="00655522">
              <w:rPr>
                <w:rFonts w:eastAsia="SimSun"/>
                <w:sz w:val="24"/>
                <w:szCs w:val="24"/>
                <w:lang w:eastAsia="zh-CN"/>
              </w:rPr>
              <w:t xml:space="preserve">Подъезды к гаражам-автостоянкам должны быть изолированы от площадок для отдыха и игр детей, спортивных площадок. </w:t>
            </w:r>
          </w:p>
          <w:p w:rsidR="000D42EC" w:rsidRPr="00655522" w:rsidRDefault="000D42EC" w:rsidP="00BF7B87">
            <w:pPr>
              <w:keepLines w:val="0"/>
              <w:overflowPunct/>
              <w:spacing w:line="240" w:lineRule="auto"/>
              <w:ind w:firstLine="426"/>
              <w:rPr>
                <w:rFonts w:eastAsia="SimSun"/>
                <w:sz w:val="24"/>
                <w:szCs w:val="24"/>
                <w:lang w:eastAsia="zh-CN"/>
              </w:rPr>
            </w:pPr>
            <w:r w:rsidRPr="00655522">
              <w:rPr>
                <w:rFonts w:eastAsia="SimSun"/>
                <w:sz w:val="24"/>
                <w:szCs w:val="24"/>
                <w:lang w:eastAsia="zh-CN"/>
              </w:rPr>
              <w:t xml:space="preserve">Размещение отдельно стоящих гаражей на 1 </w:t>
            </w:r>
            <w:proofErr w:type="spellStart"/>
            <w:r w:rsidRPr="00655522">
              <w:rPr>
                <w:rFonts w:eastAsia="SimSun"/>
                <w:sz w:val="24"/>
                <w:szCs w:val="24"/>
                <w:lang w:eastAsia="zh-CN"/>
              </w:rPr>
              <w:t>машино</w:t>
            </w:r>
            <w:proofErr w:type="spellEnd"/>
            <w:r w:rsidRPr="00655522">
              <w:rPr>
                <w:rFonts w:eastAsia="SimSun"/>
                <w:sz w:val="24"/>
                <w:szCs w:val="24"/>
                <w:lang w:eastAsia="zh-CN"/>
              </w:rPr>
              <w:t xml:space="preserve">-место и </w:t>
            </w:r>
            <w:r w:rsidRPr="00655522">
              <w:rPr>
                <w:rFonts w:eastAsia="SimSun"/>
                <w:sz w:val="24"/>
                <w:szCs w:val="24"/>
                <w:lang w:eastAsia="zh-CN"/>
              </w:rPr>
              <w:lastRenderedPageBreak/>
              <w:t>подъездов к ним на придомовой территории многоквартирных домов не допускается.</w:t>
            </w:r>
          </w:p>
          <w:p w:rsidR="000D42EC" w:rsidRPr="00655522" w:rsidRDefault="000D42EC" w:rsidP="00BF7B87">
            <w:pPr>
              <w:keepLines w:val="0"/>
              <w:overflowPunct/>
              <w:spacing w:line="240" w:lineRule="auto"/>
              <w:ind w:firstLine="426"/>
              <w:rPr>
                <w:rFonts w:eastAsia="SimSun"/>
                <w:sz w:val="24"/>
                <w:szCs w:val="24"/>
                <w:lang w:eastAsia="zh-CN"/>
              </w:rPr>
            </w:pPr>
            <w:proofErr w:type="gramStart"/>
            <w:r w:rsidRPr="00655522">
              <w:rPr>
                <w:rFonts w:eastAsia="SimSun"/>
                <w:sz w:val="24"/>
                <w:szCs w:val="24"/>
                <w:lang w:eastAsia="zh-CN"/>
              </w:rPr>
              <w:t>При устройстве гаражей (в том числе пристроенных) в цокольном, подвальном этажах одно-, двухквартирных усадебных и блокированных домов допускается их проектирование без соблюдения нормативов расчета стоянок автомобилей.</w:t>
            </w:r>
            <w:proofErr w:type="gramEnd"/>
          </w:p>
          <w:p w:rsidR="000D42EC" w:rsidRPr="00655522" w:rsidRDefault="000D42EC" w:rsidP="00BF7B87">
            <w:pPr>
              <w:keepLines w:val="0"/>
              <w:overflowPunct/>
              <w:spacing w:line="240" w:lineRule="auto"/>
              <w:ind w:firstLine="426"/>
              <w:rPr>
                <w:rFonts w:eastAsia="SimSun"/>
                <w:sz w:val="24"/>
                <w:szCs w:val="24"/>
                <w:lang w:eastAsia="zh-CN"/>
              </w:rPr>
            </w:pPr>
            <w:r w:rsidRPr="00655522">
              <w:rPr>
                <w:rFonts w:eastAsia="SimSun"/>
                <w:sz w:val="24"/>
                <w:szCs w:val="24"/>
                <w:lang w:eastAsia="zh-CN"/>
              </w:rPr>
              <w:t>На территории с застройкой жилыми домами с земельными участками (одно-, двухквартирными и многоквартирными блокированными) гаражи-стоянки следует размещать в пределах отведенного участка.</w:t>
            </w:r>
          </w:p>
          <w:p w:rsidR="000D42EC" w:rsidRPr="00655522" w:rsidRDefault="000D42EC" w:rsidP="00BF7B87">
            <w:pPr>
              <w:keepLines w:val="0"/>
              <w:overflowPunct/>
              <w:spacing w:line="240" w:lineRule="auto"/>
              <w:ind w:firstLine="426"/>
              <w:rPr>
                <w:rFonts w:eastAsia="SimSun"/>
                <w:sz w:val="24"/>
                <w:szCs w:val="24"/>
                <w:lang w:eastAsia="zh-CN"/>
              </w:rPr>
            </w:pPr>
            <w:r w:rsidRPr="00655522">
              <w:rPr>
                <w:rFonts w:eastAsia="SimSun"/>
                <w:sz w:val="24"/>
                <w:szCs w:val="24"/>
                <w:lang w:eastAsia="zh-CN"/>
              </w:rPr>
              <w:t>На территории малоэтажной застройки на приусадебных участках запрещается строительство гаражей для грузового транспорта и транспорта для перевозки людей, находящегося в личной собственности, кроме автотранспорта с максимальной разрешенной массой не более 3,5 тонн.</w:t>
            </w:r>
          </w:p>
        </w:tc>
      </w:tr>
    </w:tbl>
    <w:p w:rsidR="000D42EC" w:rsidRPr="00655522" w:rsidRDefault="000D42EC" w:rsidP="001054EF">
      <w:pPr>
        <w:keepLines w:val="0"/>
        <w:overflowPunct/>
        <w:spacing w:line="240" w:lineRule="auto"/>
        <w:ind w:firstLine="426"/>
        <w:rPr>
          <w:rFonts w:eastAsia="SimSun"/>
          <w:sz w:val="24"/>
          <w:szCs w:val="24"/>
          <w:lang w:eastAsia="zh-CN"/>
        </w:rPr>
      </w:pPr>
      <w:r w:rsidRPr="00655522">
        <w:rPr>
          <w:rFonts w:eastAsia="SimSun"/>
          <w:sz w:val="24"/>
          <w:szCs w:val="24"/>
          <w:lang w:eastAsia="zh-CN"/>
        </w:rPr>
        <w:lastRenderedPageBreak/>
        <w:t>Минимальные отступы от границ земельных участков для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0D42EC" w:rsidRPr="00655522" w:rsidRDefault="000D42EC" w:rsidP="001054EF">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-для жилых зданий 3 м (кроме земельных участков в сложившейся застройке, при ширине земельного участка 12 метров и менее)</w:t>
      </w:r>
    </w:p>
    <w:p w:rsidR="000D42EC" w:rsidRPr="00655522" w:rsidRDefault="000D42EC" w:rsidP="001054EF">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 xml:space="preserve">- для общественных зданий 1 м; </w:t>
      </w:r>
    </w:p>
    <w:p w:rsidR="000D42EC" w:rsidRPr="00655522" w:rsidRDefault="000D42EC" w:rsidP="001054EF">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 для остальных зданий и сооружений - 1 м.</w:t>
      </w:r>
    </w:p>
    <w:p w:rsidR="000D42EC" w:rsidRPr="00655522" w:rsidRDefault="000D42EC" w:rsidP="001054EF">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Расстояния между крайними строениями и группами строений следует принимать на основе расчетов инсоляции и освещенности, учета противопожарных, зооветеринарных требований.</w:t>
      </w:r>
    </w:p>
    <w:p w:rsidR="000D42EC" w:rsidRPr="00655522" w:rsidRDefault="000D42EC" w:rsidP="001054EF">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Расстояние до красной линии:</w:t>
      </w:r>
    </w:p>
    <w:p w:rsidR="000D42EC" w:rsidRPr="00655522" w:rsidRDefault="000D42EC" w:rsidP="001054EF">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1) от Дошкольных    образовательных учреждений и общеобразовательных школ (стены здания) -10 м;</w:t>
      </w:r>
    </w:p>
    <w:p w:rsidR="000D42EC" w:rsidRPr="00655522" w:rsidRDefault="000D42EC" w:rsidP="001054EF">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 xml:space="preserve">2) от Пожарных депо - 10 м (15 м - для депо </w:t>
      </w:r>
      <w:r w:rsidRPr="00655522">
        <w:rPr>
          <w:rFonts w:eastAsia="SimSun"/>
          <w:sz w:val="24"/>
          <w:szCs w:val="24"/>
          <w:lang w:val="en-US" w:eastAsia="zh-CN"/>
        </w:rPr>
        <w:t>I</w:t>
      </w:r>
      <w:r w:rsidRPr="00655522">
        <w:rPr>
          <w:rFonts w:eastAsia="SimSun"/>
          <w:sz w:val="24"/>
          <w:szCs w:val="24"/>
          <w:lang w:eastAsia="zh-CN"/>
        </w:rPr>
        <w:t xml:space="preserve"> типа);</w:t>
      </w:r>
    </w:p>
    <w:p w:rsidR="000D42EC" w:rsidRPr="00655522" w:rsidRDefault="000D42EC" w:rsidP="001054EF">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3) улиц, от жилых и общественных зданий  – 3 м;</w:t>
      </w:r>
    </w:p>
    <w:p w:rsidR="000D42EC" w:rsidRPr="00655522" w:rsidRDefault="000D42EC" w:rsidP="001054EF">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4) проездов, от жилых и общественных зданий – 3 м;</w:t>
      </w:r>
    </w:p>
    <w:p w:rsidR="000D42EC" w:rsidRPr="00655522" w:rsidRDefault="000D42EC" w:rsidP="001054EF">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5) от остальных зданий и сооружений - 5 м.</w:t>
      </w:r>
    </w:p>
    <w:p w:rsidR="000D42EC" w:rsidRPr="00655522" w:rsidRDefault="000D42EC" w:rsidP="001054EF">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На территории сложившейся застройки жилые и общественные здания могут размещаться по красной линии улиц по согласованию с органами местного самоуправления.</w:t>
      </w:r>
    </w:p>
    <w:p w:rsidR="000D42EC" w:rsidRPr="00655522" w:rsidRDefault="000D42EC" w:rsidP="001054EF">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До границы соседнего участка расстояния по санитарно-бытовым условиям должны быть не менее:</w:t>
      </w:r>
    </w:p>
    <w:p w:rsidR="000D42EC" w:rsidRPr="00655522" w:rsidRDefault="000D42EC" w:rsidP="001054EF">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от усадебного одно-, двухквартирного и блокированного дома - 3 м;</w:t>
      </w:r>
    </w:p>
    <w:p w:rsidR="000D42EC" w:rsidRPr="00655522" w:rsidRDefault="000D42EC" w:rsidP="001054EF">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в сложившейся застройке, при ширине земельного участка 12 метров и менее, для строительства жилого дома минимальный отступ от границы соседнего участка составляет не менее:</w:t>
      </w:r>
    </w:p>
    <w:p w:rsidR="000D42EC" w:rsidRPr="00655522" w:rsidRDefault="000D42EC" w:rsidP="001054EF">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1,0 м - для одноэтажного жилого дома;</w:t>
      </w:r>
    </w:p>
    <w:p w:rsidR="000D42EC" w:rsidRPr="00655522" w:rsidRDefault="000D42EC" w:rsidP="001054EF">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1,5 м - для двухэтажного жилого дома;</w:t>
      </w:r>
    </w:p>
    <w:p w:rsidR="000D42EC" w:rsidRPr="00655522" w:rsidRDefault="000D42EC" w:rsidP="001054EF">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2,0 м - для трехэтажного жилого дома, при условии, что расстояние до расположенного на соседнем земельном участке жилого дома не менее 5 м;</w:t>
      </w:r>
    </w:p>
    <w:p w:rsidR="000D42EC" w:rsidRPr="00655522" w:rsidRDefault="000D42EC" w:rsidP="001054EF">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от других построек (баня, гараж и другие) - 1 м;</w:t>
      </w:r>
    </w:p>
    <w:p w:rsidR="000D42EC" w:rsidRPr="00655522" w:rsidRDefault="000D42EC" w:rsidP="001054EF">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от стволов высокорослых деревьев - 4 м;</w:t>
      </w:r>
    </w:p>
    <w:p w:rsidR="000D42EC" w:rsidRPr="00655522" w:rsidRDefault="000D42EC" w:rsidP="001054EF">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от стволов среднерослых деревьев - 2 м;</w:t>
      </w:r>
    </w:p>
    <w:p w:rsidR="000D42EC" w:rsidRPr="00655522" w:rsidRDefault="000D42EC" w:rsidP="001054EF">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от кустарника - 1 м.</w:t>
      </w:r>
    </w:p>
    <w:p w:rsidR="000D42EC" w:rsidRPr="00655522" w:rsidRDefault="000D42EC" w:rsidP="001054EF">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 xml:space="preserve">Расстояния между длинными сторонами секционных жилых зданий высотой 2 - 3 этажа должны быть не менее 15 м, а </w:t>
      </w:r>
      <w:proofErr w:type="gramStart"/>
      <w:r w:rsidRPr="00655522">
        <w:rPr>
          <w:rFonts w:eastAsia="SimSun"/>
          <w:sz w:val="24"/>
          <w:szCs w:val="24"/>
          <w:lang w:eastAsia="zh-CN"/>
        </w:rPr>
        <w:t>между</w:t>
      </w:r>
      <w:proofErr w:type="gramEnd"/>
      <w:r w:rsidRPr="00655522">
        <w:rPr>
          <w:rFonts w:eastAsia="SimSun"/>
          <w:sz w:val="24"/>
          <w:szCs w:val="24"/>
          <w:lang w:eastAsia="zh-CN"/>
        </w:rPr>
        <w:t xml:space="preserve"> </w:t>
      </w:r>
      <w:proofErr w:type="gramStart"/>
      <w:r w:rsidRPr="00655522">
        <w:rPr>
          <w:rFonts w:eastAsia="SimSun"/>
          <w:sz w:val="24"/>
          <w:szCs w:val="24"/>
          <w:lang w:eastAsia="zh-CN"/>
        </w:rPr>
        <w:t>одно</w:t>
      </w:r>
      <w:proofErr w:type="gramEnd"/>
      <w:r w:rsidRPr="00655522">
        <w:rPr>
          <w:rFonts w:eastAsia="SimSun"/>
          <w:sz w:val="24"/>
          <w:szCs w:val="24"/>
          <w:lang w:eastAsia="zh-CN"/>
        </w:rPr>
        <w:t>-, двухквартирными жилыми домами и хозяйственными постройками - в соответствии с противопожарными требованиями.</w:t>
      </w:r>
    </w:p>
    <w:p w:rsidR="000D42EC" w:rsidRPr="00655522" w:rsidRDefault="000D42EC" w:rsidP="001054EF">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lastRenderedPageBreak/>
        <w:t>Режим использования территории приусадебного участка для хозяйственных целей определяется градостроительным регламентом территории с учетом социально-демографических потребностей семей, образа жизни и профессиональной деятельности, санитарно-гигиенических и зооветеринарных требований.</w:t>
      </w:r>
    </w:p>
    <w:p w:rsidR="000D42EC" w:rsidRPr="00655522" w:rsidRDefault="000D42EC" w:rsidP="001054EF">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На территориях с застройкой усадебными одно-, двухквартирными домами расстояние от окон жилых помещений (комнат, кухонь и веранд) до стен соседнего дома, расположенных на соседних земельных участках, должно быть не менее 6 м.</w:t>
      </w:r>
    </w:p>
    <w:p w:rsidR="000D42EC" w:rsidRPr="00655522" w:rsidRDefault="000D42EC" w:rsidP="001054EF">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Вспомогательные строения, за исключением гаражей, размещать со стороны улиц не допускается. При этом этажность их не должна превышать двух этажей, при условии обеспечения нормативной инсоляции на территории соседних земельных участков.</w:t>
      </w:r>
    </w:p>
    <w:p w:rsidR="000D42EC" w:rsidRPr="00655522" w:rsidRDefault="000D42EC" w:rsidP="001054EF">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Допускается блокировка зданий и сооружений, а также хозяйственных построек на смежных земельных участках по взаимному (удостоверенному) согласию владельцев при новом строительстве с соблюдением технических регламентов.</w:t>
      </w:r>
    </w:p>
    <w:p w:rsidR="000D42EC" w:rsidRPr="00655522" w:rsidRDefault="000D42EC" w:rsidP="001054EF">
      <w:pPr>
        <w:keepLines w:val="0"/>
        <w:overflowPunct/>
        <w:autoSpaceDE/>
        <w:autoSpaceDN/>
        <w:adjustRightInd/>
        <w:spacing w:line="240" w:lineRule="auto"/>
        <w:ind w:firstLine="426"/>
        <w:rPr>
          <w:rFonts w:eastAsia="SimSun"/>
          <w:sz w:val="24"/>
          <w:szCs w:val="24"/>
          <w:lang w:eastAsia="zh-CN"/>
        </w:rPr>
      </w:pPr>
    </w:p>
    <w:p w:rsidR="000D42EC" w:rsidRPr="00655522" w:rsidRDefault="000D42EC" w:rsidP="001054EF">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Примечание (общее):</w:t>
      </w:r>
    </w:p>
    <w:p w:rsidR="000D42EC" w:rsidRPr="00655522" w:rsidRDefault="000D42EC" w:rsidP="001054EF">
      <w:pPr>
        <w:keepLines w:val="0"/>
        <w:overflowPunct/>
        <w:autoSpaceDE/>
        <w:autoSpaceDN/>
        <w:adjustRightInd/>
        <w:spacing w:line="240" w:lineRule="auto"/>
        <w:ind w:firstLine="426"/>
        <w:rPr>
          <w:rFonts w:eastAsia="SimSun"/>
          <w:sz w:val="24"/>
          <w:szCs w:val="24"/>
          <w:lang w:eastAsia="zh-CN"/>
        </w:rPr>
      </w:pPr>
      <w:proofErr w:type="gramStart"/>
      <w:r w:rsidRPr="00655522">
        <w:rPr>
          <w:rFonts w:eastAsia="SimSun"/>
          <w:sz w:val="24"/>
          <w:szCs w:val="24"/>
          <w:lang w:eastAsia="zh-CN"/>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roofErr w:type="gramEnd"/>
    </w:p>
    <w:p w:rsidR="000D42EC" w:rsidRPr="00655522" w:rsidRDefault="000D42EC" w:rsidP="001054EF">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rsidR="000D42EC" w:rsidRPr="00655522" w:rsidRDefault="000D42EC" w:rsidP="001054EF">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Размещение новых населенных пунктов и строительство объектов капитального строительства без проведения специальных защитных мероприятий по предотвращению негативного воздействия вод в границах зон затопления, подтопления запрещаются.</w:t>
      </w:r>
    </w:p>
    <w:p w:rsidR="000D42EC" w:rsidRPr="00655522" w:rsidRDefault="000D42EC" w:rsidP="001054EF">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В границах зон затопления, подтопления запрещаются:</w:t>
      </w:r>
    </w:p>
    <w:p w:rsidR="000D42EC" w:rsidRPr="00655522" w:rsidRDefault="000D42EC" w:rsidP="001054EF">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1) использование сточных вод в целях регулирования плодородия почв;</w:t>
      </w:r>
    </w:p>
    <w:p w:rsidR="000D42EC" w:rsidRPr="00655522" w:rsidRDefault="000D42EC" w:rsidP="001054EF">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2) размещение кладбищ, скотомогильников, мест захоронения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rsidR="000D42EC" w:rsidRPr="00655522" w:rsidRDefault="000D42EC" w:rsidP="001054EF">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3) осуществление авиационных мер по борьбе с вредными организмами.</w:t>
      </w:r>
    </w:p>
    <w:p w:rsidR="000D42EC" w:rsidRPr="00655522" w:rsidRDefault="000D42EC" w:rsidP="001054EF">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Все жилые дома и хозяйственные постройки должны быть  обеспечены системами водоотведения с кровли, с целью предотвращения подтопления соседних земельных участков и строений. Допускается не выполнять организованный сток воды с кровли при условии, когда смежные земельные участки находятся на одном уровне и между строениями, расположенными на соседних земельных участках расстояние не менее - 4 м.</w:t>
      </w:r>
    </w:p>
    <w:p w:rsidR="000D42EC" w:rsidRPr="00655522" w:rsidRDefault="000D42EC" w:rsidP="001054EF">
      <w:pPr>
        <w:keepLines w:val="0"/>
        <w:overflowPunct/>
        <w:spacing w:line="240" w:lineRule="auto"/>
        <w:ind w:firstLine="426"/>
        <w:rPr>
          <w:rFonts w:eastAsia="SimSun"/>
          <w:sz w:val="24"/>
          <w:szCs w:val="24"/>
          <w:lang w:eastAsia="zh-CN"/>
        </w:rPr>
      </w:pPr>
      <w:r w:rsidRPr="00655522">
        <w:rPr>
          <w:rFonts w:eastAsia="SimSun"/>
          <w:sz w:val="24"/>
          <w:szCs w:val="24"/>
          <w:lang w:eastAsia="zh-CN"/>
        </w:rPr>
        <w:t>Поднятие уровня земельного участка путем отсыпки грунта допускается при наличии письменного согласия правообладателей соседних земельных участков, подпись которых должна быть удостоверена нотариально.</w:t>
      </w:r>
    </w:p>
    <w:p w:rsidR="000D42EC" w:rsidRPr="00655522" w:rsidRDefault="000D42EC" w:rsidP="001054EF">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2,0 м. (кроме объектов со специальными требованиями к ограждению их территории). 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rsidR="000D42EC" w:rsidRPr="00655522" w:rsidRDefault="000D42EC" w:rsidP="001054EF">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По границе с соседним земельным участком ограждения должны быть проветриваемыми на высоту не менее 0,5 м от уровня земли ограждения и высотой не более 2,0 м.</w:t>
      </w:r>
    </w:p>
    <w:p w:rsidR="000D42EC" w:rsidRPr="00655522" w:rsidRDefault="000D42EC" w:rsidP="001054EF">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Размещение зданий, строений и сооружений возможно при соблюдении требований статей 31, 32, 33, 34, 35 настоящих Правил.</w:t>
      </w:r>
    </w:p>
    <w:p w:rsidR="000D42EC" w:rsidRPr="00655522" w:rsidRDefault="000D42EC" w:rsidP="001054EF">
      <w:pPr>
        <w:keepLines w:val="0"/>
        <w:overflowPunct/>
        <w:autoSpaceDE/>
        <w:autoSpaceDN/>
        <w:adjustRightInd/>
        <w:spacing w:line="240" w:lineRule="auto"/>
        <w:ind w:firstLine="426"/>
        <w:jc w:val="left"/>
        <w:rPr>
          <w:rFonts w:eastAsia="SimSun"/>
          <w:sz w:val="24"/>
          <w:szCs w:val="24"/>
          <w:lang w:eastAsia="zh-CN"/>
        </w:rPr>
      </w:pPr>
    </w:p>
    <w:p w:rsidR="000D42EC" w:rsidRPr="00655522" w:rsidRDefault="000D42EC" w:rsidP="001054EF">
      <w:pPr>
        <w:keepLines w:val="0"/>
        <w:widowControl w:val="0"/>
        <w:overflowPunct/>
        <w:autoSpaceDE/>
        <w:autoSpaceDN/>
        <w:adjustRightInd/>
        <w:spacing w:line="240" w:lineRule="auto"/>
        <w:ind w:firstLine="426"/>
        <w:jc w:val="center"/>
        <w:rPr>
          <w:rFonts w:eastAsia="SimSun"/>
          <w:sz w:val="24"/>
          <w:szCs w:val="24"/>
          <w:u w:val="single"/>
          <w:lang w:eastAsia="zh-CN"/>
        </w:rPr>
      </w:pPr>
    </w:p>
    <w:p w:rsidR="000D42EC" w:rsidRPr="00655522" w:rsidRDefault="000D42EC" w:rsidP="001054EF">
      <w:pPr>
        <w:keepLines w:val="0"/>
        <w:widowControl w:val="0"/>
        <w:overflowPunct/>
        <w:autoSpaceDE/>
        <w:autoSpaceDN/>
        <w:adjustRightInd/>
        <w:spacing w:line="240" w:lineRule="auto"/>
        <w:ind w:firstLine="426"/>
        <w:jc w:val="center"/>
        <w:rPr>
          <w:rFonts w:eastAsia="SimSun"/>
          <w:sz w:val="24"/>
          <w:szCs w:val="24"/>
          <w:u w:val="single"/>
          <w:lang w:eastAsia="zh-CN"/>
        </w:rPr>
      </w:pPr>
      <w:proofErr w:type="gramStart"/>
      <w:r w:rsidRPr="00655522">
        <w:rPr>
          <w:rFonts w:eastAsia="SimSun"/>
          <w:sz w:val="24"/>
          <w:szCs w:val="24"/>
          <w:u w:val="single"/>
          <w:lang w:eastAsia="zh-CN"/>
        </w:rPr>
        <w:t>Ж</w:t>
      </w:r>
      <w:proofErr w:type="gramEnd"/>
      <w:r w:rsidRPr="00655522">
        <w:rPr>
          <w:rFonts w:eastAsia="SimSun"/>
          <w:sz w:val="24"/>
          <w:szCs w:val="24"/>
          <w:u w:val="single"/>
          <w:lang w:eastAsia="zh-CN"/>
        </w:rPr>
        <w:t xml:space="preserve"> – МЗ. Зона застройки малоэтажными жилыми домами.</w:t>
      </w:r>
    </w:p>
    <w:p w:rsidR="000D42EC" w:rsidRPr="00655522" w:rsidRDefault="000D42EC" w:rsidP="001054EF">
      <w:pPr>
        <w:keepLines w:val="0"/>
        <w:widowControl w:val="0"/>
        <w:overflowPunct/>
        <w:autoSpaceDE/>
        <w:autoSpaceDN/>
        <w:adjustRightInd/>
        <w:spacing w:line="240" w:lineRule="auto"/>
        <w:ind w:firstLine="426"/>
        <w:rPr>
          <w:i/>
          <w:iCs/>
          <w:sz w:val="24"/>
          <w:szCs w:val="24"/>
        </w:rPr>
      </w:pPr>
      <w:r w:rsidRPr="00655522">
        <w:rPr>
          <w:i/>
          <w:iCs/>
          <w:sz w:val="24"/>
          <w:szCs w:val="24"/>
        </w:rPr>
        <w:t>Зона малоэтажной смешанной жилой застройки</w:t>
      </w:r>
      <w:proofErr w:type="gramStart"/>
      <w:r w:rsidRPr="00655522">
        <w:rPr>
          <w:i/>
          <w:iCs/>
          <w:sz w:val="24"/>
          <w:szCs w:val="24"/>
        </w:rPr>
        <w:t xml:space="preserve"> Ж</w:t>
      </w:r>
      <w:proofErr w:type="gramEnd"/>
      <w:r w:rsidRPr="00655522">
        <w:rPr>
          <w:i/>
          <w:iCs/>
          <w:sz w:val="24"/>
          <w:szCs w:val="24"/>
        </w:rPr>
        <w:t xml:space="preserve"> – МЗ выделена для формирования жилых районов с размещением отдельно стоящих</w:t>
      </w:r>
      <w:r w:rsidRPr="00655522">
        <w:rPr>
          <w:i/>
          <w:sz w:val="24"/>
          <w:szCs w:val="24"/>
        </w:rPr>
        <w:t xml:space="preserve"> индивидуальных</w:t>
      </w:r>
      <w:r w:rsidRPr="00655522">
        <w:rPr>
          <w:i/>
          <w:iCs/>
          <w:sz w:val="24"/>
          <w:szCs w:val="24"/>
        </w:rPr>
        <w:t xml:space="preserve"> жилых домов не выше 3 этажей, блокированных домов с земельными участками не выше 3 этажей, многоквартирных</w:t>
      </w:r>
      <w:r w:rsidRPr="00655522">
        <w:rPr>
          <w:i/>
          <w:sz w:val="24"/>
          <w:szCs w:val="24"/>
        </w:rPr>
        <w:t xml:space="preserve"> малоэтажных жилых</w:t>
      </w:r>
      <w:r w:rsidRPr="00655522">
        <w:rPr>
          <w:i/>
          <w:iCs/>
          <w:sz w:val="24"/>
          <w:szCs w:val="24"/>
        </w:rPr>
        <w:t xml:space="preserve"> домов не выше 4 этажей, с минимально разрешенным набором услуг местного значения. </w:t>
      </w:r>
    </w:p>
    <w:p w:rsidR="000D42EC" w:rsidRPr="00655522" w:rsidRDefault="000D42EC" w:rsidP="001054EF">
      <w:pPr>
        <w:keepLines w:val="0"/>
        <w:widowControl w:val="0"/>
        <w:overflowPunct/>
        <w:autoSpaceDE/>
        <w:autoSpaceDN/>
        <w:adjustRightInd/>
        <w:spacing w:line="240" w:lineRule="auto"/>
        <w:ind w:firstLine="426"/>
        <w:rPr>
          <w:i/>
          <w:iCs/>
          <w:sz w:val="24"/>
          <w:szCs w:val="24"/>
        </w:rPr>
      </w:pPr>
    </w:p>
    <w:p w:rsidR="000D42EC" w:rsidRPr="00655522" w:rsidRDefault="000D42EC" w:rsidP="001054EF">
      <w:pPr>
        <w:keepLines w:val="0"/>
        <w:tabs>
          <w:tab w:val="left" w:pos="2520"/>
        </w:tabs>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ОСНОВНЫЕ ВИДЫ И ПАРАМЕТРЫ РАЗРЕШЕННОГО ИСПОЛЬЗОВАНИЯ</w:t>
      </w:r>
    </w:p>
    <w:p w:rsidR="000D42EC" w:rsidRPr="00655522" w:rsidRDefault="000D42EC" w:rsidP="001054EF">
      <w:pPr>
        <w:keepLines w:val="0"/>
        <w:tabs>
          <w:tab w:val="left" w:pos="2520"/>
        </w:tabs>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ЗЕМЕЛЬНЫХ УЧАСТКОВ И ОБЪЕКТОВ КАПИТАЛЬНОГО СТРОИТЕЛЬСТВА</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18"/>
        <w:gridCol w:w="3249"/>
        <w:gridCol w:w="3980"/>
      </w:tblGrid>
      <w:tr w:rsidR="00655522" w:rsidRPr="00655522" w:rsidTr="00BF7B87">
        <w:trPr>
          <w:trHeight w:val="20"/>
        </w:trPr>
        <w:tc>
          <w:tcPr>
            <w:tcW w:w="2518" w:type="dxa"/>
            <w:vAlign w:val="center"/>
          </w:tcPr>
          <w:p w:rsidR="000D42EC" w:rsidRPr="00655522" w:rsidRDefault="000D42EC" w:rsidP="00BF7B87">
            <w:pPr>
              <w:keepLines w:val="0"/>
              <w:tabs>
                <w:tab w:val="left" w:pos="2520"/>
              </w:tabs>
              <w:overflowPunct/>
              <w:autoSpaceDE/>
              <w:autoSpaceDN/>
              <w:adjustRightInd/>
              <w:spacing w:line="240" w:lineRule="auto"/>
              <w:ind w:firstLine="0"/>
              <w:jc w:val="center"/>
              <w:rPr>
                <w:rFonts w:eastAsia="SimSun"/>
                <w:sz w:val="24"/>
                <w:szCs w:val="24"/>
                <w:lang w:eastAsia="zh-CN"/>
              </w:rPr>
            </w:pPr>
            <w:r w:rsidRPr="00655522">
              <w:rPr>
                <w:rFonts w:eastAsia="SimSun"/>
                <w:sz w:val="24"/>
                <w:szCs w:val="24"/>
                <w:lang w:eastAsia="zh-CN"/>
              </w:rPr>
              <w:t>ВИДЫ ИСПОЛЬЗОВАНИЯ ЗЕМЕЛЬНЫХ УЧАСТКОВ</w:t>
            </w:r>
          </w:p>
        </w:tc>
        <w:tc>
          <w:tcPr>
            <w:tcW w:w="3249" w:type="dxa"/>
            <w:vAlign w:val="center"/>
          </w:tcPr>
          <w:p w:rsidR="000D42EC" w:rsidRPr="00655522" w:rsidRDefault="000D42EC" w:rsidP="00BF7B87">
            <w:pPr>
              <w:keepLines w:val="0"/>
              <w:tabs>
                <w:tab w:val="left" w:pos="2520"/>
              </w:tabs>
              <w:overflowPunct/>
              <w:autoSpaceDE/>
              <w:autoSpaceDN/>
              <w:adjustRightInd/>
              <w:spacing w:line="240" w:lineRule="auto"/>
              <w:ind w:left="-170" w:firstLine="0"/>
              <w:jc w:val="center"/>
              <w:rPr>
                <w:rFonts w:eastAsia="SimSun"/>
                <w:sz w:val="24"/>
                <w:szCs w:val="24"/>
                <w:lang w:eastAsia="zh-CN"/>
              </w:rPr>
            </w:pPr>
            <w:r w:rsidRPr="00655522">
              <w:rPr>
                <w:rFonts w:eastAsia="SimSun"/>
                <w:sz w:val="24"/>
                <w:szCs w:val="24"/>
                <w:lang w:eastAsia="zh-CN"/>
              </w:rPr>
              <w:t>ВИДЫ ОБЪЕКТОВ КАПИТАЛЬНОГО СТРОИТЕЛЬСТВА</w:t>
            </w:r>
          </w:p>
        </w:tc>
        <w:tc>
          <w:tcPr>
            <w:tcW w:w="3980" w:type="dxa"/>
            <w:vAlign w:val="center"/>
          </w:tcPr>
          <w:p w:rsidR="000D42EC" w:rsidRPr="00655522" w:rsidRDefault="000D42EC" w:rsidP="00BF7B87">
            <w:pPr>
              <w:keepLines w:val="0"/>
              <w:tabs>
                <w:tab w:val="left" w:pos="2520"/>
              </w:tabs>
              <w:overflowPunct/>
              <w:autoSpaceDE/>
              <w:autoSpaceDN/>
              <w:adjustRightInd/>
              <w:spacing w:line="240" w:lineRule="auto"/>
              <w:ind w:firstLine="34"/>
              <w:jc w:val="center"/>
              <w:rPr>
                <w:rFonts w:eastAsia="SimSun"/>
                <w:sz w:val="24"/>
                <w:szCs w:val="24"/>
                <w:lang w:eastAsia="zh-CN"/>
              </w:rPr>
            </w:pPr>
            <w:r w:rsidRPr="00655522">
              <w:rPr>
                <w:rFonts w:eastAsia="SimSun"/>
                <w:sz w:val="24"/>
                <w:szCs w:val="24"/>
                <w:lang w:eastAsia="zh-CN"/>
              </w:rPr>
              <w:t>ПАРАМЕТРЫ РАЗРЕШЕННОГО ИСПОЛЬЗОВАНИЯ ЗЕМЕЛЬНЫХ УЧАСТКОВ И ОБЪЕКТОВ КАПИТАЛЬНОГО СТРОИТЕЛЬСТВА</w:t>
            </w:r>
          </w:p>
        </w:tc>
      </w:tr>
      <w:tr w:rsidR="00655522" w:rsidRPr="00655522" w:rsidTr="00BF7B87">
        <w:trPr>
          <w:trHeight w:val="4554"/>
        </w:trPr>
        <w:tc>
          <w:tcPr>
            <w:tcW w:w="2518" w:type="dxa"/>
          </w:tcPr>
          <w:p w:rsidR="000D42EC" w:rsidRPr="00655522" w:rsidRDefault="000D42EC" w:rsidP="00BF7B87">
            <w:pPr>
              <w:widowControl w:val="0"/>
              <w:overflowPunct/>
              <w:autoSpaceDE/>
              <w:autoSpaceDN/>
              <w:adjustRightInd/>
              <w:spacing w:line="240" w:lineRule="auto"/>
              <w:ind w:firstLine="0"/>
              <w:rPr>
                <w:sz w:val="24"/>
                <w:szCs w:val="24"/>
              </w:rPr>
            </w:pPr>
            <w:r w:rsidRPr="00655522">
              <w:rPr>
                <w:sz w:val="24"/>
                <w:szCs w:val="24"/>
              </w:rPr>
              <w:t>[2.1] - Для индивидуального жилищного строительства</w:t>
            </w:r>
          </w:p>
        </w:tc>
        <w:tc>
          <w:tcPr>
            <w:tcW w:w="3249" w:type="dxa"/>
          </w:tcPr>
          <w:p w:rsidR="000D42EC" w:rsidRPr="00655522" w:rsidRDefault="000D42EC" w:rsidP="00BF7B87">
            <w:pPr>
              <w:widowControl w:val="0"/>
              <w:overflowPunct/>
              <w:autoSpaceDE/>
              <w:autoSpaceDN/>
              <w:adjustRightInd/>
              <w:spacing w:line="240" w:lineRule="auto"/>
              <w:ind w:firstLine="426"/>
              <w:rPr>
                <w:rFonts w:eastAsia="SimSun"/>
                <w:sz w:val="24"/>
                <w:szCs w:val="24"/>
                <w:lang w:eastAsia="zh-CN"/>
              </w:rPr>
            </w:pPr>
            <w:r w:rsidRPr="00655522">
              <w:rPr>
                <w:sz w:val="24"/>
                <w:szCs w:val="24"/>
              </w:rPr>
              <w:t>Отдельно стоящие индивидуальные жилые дома (застройка коттеджного типа)</w:t>
            </w:r>
          </w:p>
        </w:tc>
        <w:tc>
          <w:tcPr>
            <w:tcW w:w="3980" w:type="dxa"/>
          </w:tcPr>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минимальная/максимальная площадь земельных участков  – 400-1000 кв. м;</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минимальная ширина земельных участков вдоль фронта улицы (проезда) – 12 м;</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максимальное количество надземных этажей зданий – 3 этажа (включая мансардный этаж);</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максимальная высота зданий от уровня земли до верха перекрытия последнего этажа (или конька кровли) - 12 м;</w:t>
            </w:r>
          </w:p>
          <w:p w:rsidR="000D42EC" w:rsidRPr="00655522" w:rsidRDefault="000D42EC" w:rsidP="00BF7B87">
            <w:pPr>
              <w:keepLines w:val="0"/>
              <w:overflowPunct/>
              <w:autoSpaceDE/>
              <w:autoSpaceDN/>
              <w:adjustRightInd/>
              <w:spacing w:line="240" w:lineRule="auto"/>
              <w:ind w:left="33" w:firstLine="426"/>
              <w:jc w:val="left"/>
              <w:rPr>
                <w:rFonts w:eastAsia="SimSun"/>
                <w:sz w:val="24"/>
                <w:szCs w:val="24"/>
                <w:lang w:eastAsia="zh-CN"/>
              </w:rPr>
            </w:pPr>
            <w:r w:rsidRPr="00655522">
              <w:rPr>
                <w:rFonts w:eastAsia="SimSun"/>
                <w:sz w:val="24"/>
                <w:szCs w:val="24"/>
                <w:lang w:eastAsia="zh-CN"/>
              </w:rPr>
              <w:t>максимальный процент застройки в границах земельного участка – 60%;</w:t>
            </w:r>
          </w:p>
        </w:tc>
      </w:tr>
      <w:tr w:rsidR="00655522" w:rsidRPr="00655522" w:rsidTr="00BF7B87">
        <w:trPr>
          <w:trHeight w:val="4520"/>
        </w:trPr>
        <w:tc>
          <w:tcPr>
            <w:tcW w:w="2518" w:type="dxa"/>
          </w:tcPr>
          <w:p w:rsidR="000D42EC" w:rsidRPr="00655522" w:rsidRDefault="000D42EC" w:rsidP="00BF7B87">
            <w:pPr>
              <w:widowControl w:val="0"/>
              <w:spacing w:line="240" w:lineRule="auto"/>
              <w:ind w:firstLine="0"/>
              <w:rPr>
                <w:sz w:val="24"/>
                <w:szCs w:val="24"/>
              </w:rPr>
            </w:pPr>
            <w:r w:rsidRPr="00655522">
              <w:rPr>
                <w:sz w:val="24"/>
                <w:szCs w:val="24"/>
              </w:rPr>
              <w:t>[2.2] - Для ведения личного подсобного хозяйства</w:t>
            </w:r>
          </w:p>
        </w:tc>
        <w:tc>
          <w:tcPr>
            <w:tcW w:w="3249" w:type="dxa"/>
          </w:tcPr>
          <w:p w:rsidR="000D42EC" w:rsidRPr="00655522" w:rsidRDefault="000D42EC" w:rsidP="00BF7B87">
            <w:pPr>
              <w:widowControl w:val="0"/>
              <w:overflowPunct/>
              <w:autoSpaceDE/>
              <w:autoSpaceDN/>
              <w:adjustRightInd/>
              <w:spacing w:line="240" w:lineRule="auto"/>
              <w:ind w:firstLine="426"/>
              <w:rPr>
                <w:rFonts w:eastAsia="SimSun"/>
                <w:sz w:val="24"/>
                <w:szCs w:val="24"/>
                <w:lang w:eastAsia="zh-CN"/>
              </w:rPr>
            </w:pPr>
            <w:r w:rsidRPr="00655522">
              <w:rPr>
                <w:sz w:val="24"/>
                <w:szCs w:val="24"/>
              </w:rPr>
              <w:t xml:space="preserve">Отдельно стоящие индивидуальные жилые дома </w:t>
            </w:r>
          </w:p>
        </w:tc>
        <w:tc>
          <w:tcPr>
            <w:tcW w:w="3980" w:type="dxa"/>
          </w:tcPr>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минимальная/максимальная площадь земельных участков  – 400-5000 кв. м;</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 xml:space="preserve">минимальная ширина земельных участков вдоль фронта улицы (проезда) – 12 м; </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 xml:space="preserve">максимальное количество надземных этажей зданий – 3 этажа (включая мансардный этаж); </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максимальная высота зданий от уровня земли до верха перекрытия последнего этажа (или конька кровли) - 12 м;</w:t>
            </w:r>
          </w:p>
          <w:p w:rsidR="000D42EC" w:rsidRPr="00655522" w:rsidRDefault="000D42EC" w:rsidP="00BF7B87">
            <w:pPr>
              <w:keepLines w:val="0"/>
              <w:overflowPunct/>
              <w:autoSpaceDE/>
              <w:autoSpaceDN/>
              <w:adjustRightInd/>
              <w:spacing w:line="240" w:lineRule="auto"/>
              <w:ind w:left="33" w:firstLine="426"/>
              <w:jc w:val="left"/>
              <w:rPr>
                <w:rFonts w:eastAsia="SimSun"/>
                <w:sz w:val="24"/>
                <w:szCs w:val="24"/>
                <w:lang w:eastAsia="zh-CN"/>
              </w:rPr>
            </w:pPr>
            <w:r w:rsidRPr="00655522">
              <w:rPr>
                <w:rFonts w:eastAsia="SimSun"/>
                <w:sz w:val="24"/>
                <w:szCs w:val="24"/>
                <w:lang w:eastAsia="zh-CN"/>
              </w:rPr>
              <w:t>максимальный процент застройки в границах земельного участка – 50%</w:t>
            </w:r>
          </w:p>
        </w:tc>
      </w:tr>
      <w:tr w:rsidR="00655522" w:rsidRPr="00655522" w:rsidTr="001A61C6">
        <w:trPr>
          <w:trHeight w:val="3570"/>
        </w:trPr>
        <w:tc>
          <w:tcPr>
            <w:tcW w:w="2518" w:type="dxa"/>
            <w:vMerge w:val="restart"/>
          </w:tcPr>
          <w:p w:rsidR="000D42EC" w:rsidRPr="00655522" w:rsidRDefault="000D42EC" w:rsidP="00BF7B87">
            <w:pPr>
              <w:widowControl w:val="0"/>
              <w:overflowPunct/>
              <w:autoSpaceDE/>
              <w:autoSpaceDN/>
              <w:adjustRightInd/>
              <w:spacing w:line="240" w:lineRule="auto"/>
              <w:ind w:firstLine="0"/>
              <w:rPr>
                <w:sz w:val="24"/>
                <w:szCs w:val="24"/>
              </w:rPr>
            </w:pPr>
            <w:r w:rsidRPr="00655522">
              <w:rPr>
                <w:sz w:val="24"/>
                <w:szCs w:val="24"/>
              </w:rPr>
              <w:lastRenderedPageBreak/>
              <w:t>[2.1.1] - Малоэтажная многоквартирная жилая застройка</w:t>
            </w:r>
          </w:p>
        </w:tc>
        <w:tc>
          <w:tcPr>
            <w:tcW w:w="3249" w:type="dxa"/>
          </w:tcPr>
          <w:p w:rsidR="000D42EC" w:rsidRPr="00655522" w:rsidRDefault="000D42EC" w:rsidP="00BF7B87">
            <w:pPr>
              <w:widowControl w:val="0"/>
              <w:overflowPunct/>
              <w:autoSpaceDE/>
              <w:autoSpaceDN/>
              <w:adjustRightInd/>
              <w:spacing w:line="240" w:lineRule="auto"/>
              <w:ind w:firstLine="426"/>
              <w:rPr>
                <w:sz w:val="24"/>
                <w:szCs w:val="24"/>
              </w:rPr>
            </w:pPr>
            <w:r w:rsidRPr="00655522">
              <w:rPr>
                <w:sz w:val="24"/>
                <w:szCs w:val="24"/>
              </w:rPr>
              <w:t xml:space="preserve">2-4 - квартирные жилые дома  </w:t>
            </w:r>
          </w:p>
        </w:tc>
        <w:tc>
          <w:tcPr>
            <w:tcW w:w="3980" w:type="dxa"/>
          </w:tcPr>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минимальная/максимальная площадь земельных участков  – 400/3500 кв. м;</w:t>
            </w:r>
          </w:p>
          <w:p w:rsidR="000D42EC" w:rsidRPr="00655522" w:rsidRDefault="000D42EC" w:rsidP="00BF7B87">
            <w:pPr>
              <w:ind w:firstLine="426"/>
              <w:jc w:val="left"/>
              <w:rPr>
                <w:rFonts w:eastAsia="SimSun"/>
                <w:sz w:val="24"/>
                <w:szCs w:val="24"/>
                <w:lang w:eastAsia="zh-CN"/>
              </w:rPr>
            </w:pPr>
            <w:r w:rsidRPr="00655522">
              <w:rPr>
                <w:rFonts w:eastAsia="SimSun"/>
                <w:sz w:val="24"/>
                <w:szCs w:val="24"/>
                <w:lang w:eastAsia="zh-CN"/>
              </w:rPr>
              <w:t>минимальная ширина земельных участков вдоль фронта улицы (проезда) – 12 м;</w:t>
            </w:r>
          </w:p>
          <w:p w:rsidR="000D42EC" w:rsidRPr="00655522" w:rsidRDefault="000D42EC" w:rsidP="004659B3">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 xml:space="preserve">максимальное количество надземных этажей зданий – 2 этажа (включая мансардный этаж); </w:t>
            </w:r>
          </w:p>
          <w:p w:rsidR="000D42EC" w:rsidRPr="00655522" w:rsidRDefault="000D42EC" w:rsidP="004659B3">
            <w:pPr>
              <w:ind w:firstLine="426"/>
              <w:jc w:val="left"/>
              <w:rPr>
                <w:rFonts w:eastAsia="SimSun"/>
                <w:sz w:val="24"/>
                <w:szCs w:val="24"/>
                <w:lang w:eastAsia="zh-CN"/>
              </w:rPr>
            </w:pPr>
            <w:r w:rsidRPr="00655522">
              <w:rPr>
                <w:rFonts w:eastAsia="SimSun"/>
                <w:sz w:val="24"/>
                <w:szCs w:val="24"/>
                <w:lang w:eastAsia="zh-CN"/>
              </w:rPr>
              <w:t>максимальный процент застройки в границах земельного участка – 60%;</w:t>
            </w:r>
          </w:p>
        </w:tc>
      </w:tr>
      <w:tr w:rsidR="00655522" w:rsidRPr="00655522" w:rsidTr="004659B3">
        <w:trPr>
          <w:trHeight w:val="1310"/>
        </w:trPr>
        <w:tc>
          <w:tcPr>
            <w:tcW w:w="2518" w:type="dxa"/>
            <w:vMerge/>
          </w:tcPr>
          <w:p w:rsidR="000D42EC" w:rsidRPr="00655522" w:rsidRDefault="000D42EC" w:rsidP="00BF7B87">
            <w:pPr>
              <w:widowControl w:val="0"/>
              <w:overflowPunct/>
              <w:autoSpaceDE/>
              <w:autoSpaceDN/>
              <w:adjustRightInd/>
              <w:spacing w:line="240" w:lineRule="auto"/>
              <w:ind w:firstLine="0"/>
              <w:rPr>
                <w:sz w:val="24"/>
                <w:szCs w:val="24"/>
              </w:rPr>
            </w:pPr>
          </w:p>
        </w:tc>
        <w:tc>
          <w:tcPr>
            <w:tcW w:w="3249" w:type="dxa"/>
          </w:tcPr>
          <w:p w:rsidR="000D42EC" w:rsidRPr="00655522" w:rsidRDefault="000D42EC" w:rsidP="00BF7B87">
            <w:pPr>
              <w:widowControl w:val="0"/>
              <w:overflowPunct/>
              <w:autoSpaceDE/>
              <w:autoSpaceDN/>
              <w:adjustRightInd/>
              <w:spacing w:line="240" w:lineRule="auto"/>
              <w:ind w:firstLine="426"/>
              <w:rPr>
                <w:sz w:val="24"/>
                <w:szCs w:val="24"/>
              </w:rPr>
            </w:pPr>
            <w:r w:rsidRPr="00655522">
              <w:rPr>
                <w:sz w:val="24"/>
                <w:szCs w:val="24"/>
              </w:rPr>
              <w:t>Многоквартирные  жилые дома (секционные, галерейные, коридорные).</w:t>
            </w:r>
          </w:p>
        </w:tc>
        <w:tc>
          <w:tcPr>
            <w:tcW w:w="3980" w:type="dxa"/>
            <w:vMerge w:val="restart"/>
          </w:tcPr>
          <w:p w:rsidR="000D42EC" w:rsidRPr="00655522" w:rsidRDefault="000D42EC" w:rsidP="004659B3">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минимальная/максимальная площадь земельных участков  – 400/5000 кв. м;</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 xml:space="preserve">максимальное количество надземных этажей зданий – 4 этажа (включая мансардный этаж); </w:t>
            </w:r>
          </w:p>
          <w:p w:rsidR="000D42EC" w:rsidRPr="00655522" w:rsidRDefault="000D42EC" w:rsidP="00BF7B87">
            <w:pPr>
              <w:jc w:val="left"/>
              <w:rPr>
                <w:rFonts w:eastAsia="SimSun"/>
                <w:sz w:val="24"/>
                <w:szCs w:val="24"/>
                <w:lang w:eastAsia="zh-CN"/>
              </w:rPr>
            </w:pPr>
            <w:r w:rsidRPr="00655522">
              <w:rPr>
                <w:rFonts w:eastAsia="SimSun"/>
                <w:sz w:val="24"/>
                <w:szCs w:val="24"/>
                <w:lang w:eastAsia="zh-CN"/>
              </w:rPr>
              <w:t>максимальный процент застройки в границах земельного участка – 60%;</w:t>
            </w:r>
          </w:p>
        </w:tc>
      </w:tr>
      <w:tr w:rsidR="00655522" w:rsidRPr="00655522" w:rsidTr="00BF7B87">
        <w:trPr>
          <w:trHeight w:val="1310"/>
        </w:trPr>
        <w:tc>
          <w:tcPr>
            <w:tcW w:w="2518" w:type="dxa"/>
            <w:vMerge/>
          </w:tcPr>
          <w:p w:rsidR="000D42EC" w:rsidRPr="00655522" w:rsidRDefault="000D42EC" w:rsidP="00BF7B87">
            <w:pPr>
              <w:widowControl w:val="0"/>
              <w:overflowPunct/>
              <w:autoSpaceDE/>
              <w:autoSpaceDN/>
              <w:adjustRightInd/>
              <w:spacing w:line="240" w:lineRule="auto"/>
              <w:ind w:firstLine="0"/>
              <w:rPr>
                <w:sz w:val="24"/>
                <w:szCs w:val="24"/>
              </w:rPr>
            </w:pPr>
          </w:p>
        </w:tc>
        <w:tc>
          <w:tcPr>
            <w:tcW w:w="3249" w:type="dxa"/>
          </w:tcPr>
          <w:p w:rsidR="000D42EC" w:rsidRPr="00655522" w:rsidRDefault="000D42EC" w:rsidP="004659B3">
            <w:pPr>
              <w:widowControl w:val="0"/>
              <w:overflowPunct/>
              <w:autoSpaceDE/>
              <w:autoSpaceDN/>
              <w:adjustRightInd/>
              <w:spacing w:line="240" w:lineRule="auto"/>
              <w:ind w:firstLine="426"/>
              <w:rPr>
                <w:sz w:val="24"/>
                <w:szCs w:val="24"/>
              </w:rPr>
            </w:pPr>
            <w:r w:rsidRPr="00655522">
              <w:rPr>
                <w:sz w:val="24"/>
                <w:szCs w:val="24"/>
              </w:rPr>
              <w:t>Многоквартирные жилые дома (блокированного типа);</w:t>
            </w:r>
          </w:p>
          <w:p w:rsidR="000D42EC" w:rsidRPr="00655522" w:rsidRDefault="000D42EC" w:rsidP="00BF7B87">
            <w:pPr>
              <w:widowControl w:val="0"/>
              <w:overflowPunct/>
              <w:autoSpaceDE/>
              <w:autoSpaceDN/>
              <w:adjustRightInd/>
              <w:spacing w:line="240" w:lineRule="auto"/>
              <w:ind w:firstLine="426"/>
              <w:rPr>
                <w:sz w:val="24"/>
                <w:szCs w:val="24"/>
              </w:rPr>
            </w:pPr>
          </w:p>
        </w:tc>
        <w:tc>
          <w:tcPr>
            <w:tcW w:w="3980" w:type="dxa"/>
            <w:vMerge/>
          </w:tcPr>
          <w:p w:rsidR="000D42EC" w:rsidRPr="00655522" w:rsidRDefault="000D42EC" w:rsidP="004659B3">
            <w:pPr>
              <w:keepLines w:val="0"/>
              <w:overflowPunct/>
              <w:autoSpaceDE/>
              <w:autoSpaceDN/>
              <w:adjustRightInd/>
              <w:spacing w:line="240" w:lineRule="auto"/>
              <w:ind w:firstLine="426"/>
              <w:jc w:val="left"/>
              <w:rPr>
                <w:rFonts w:eastAsia="SimSun"/>
                <w:sz w:val="24"/>
                <w:szCs w:val="24"/>
                <w:lang w:eastAsia="zh-CN"/>
              </w:rPr>
            </w:pPr>
          </w:p>
        </w:tc>
      </w:tr>
      <w:tr w:rsidR="00655522" w:rsidRPr="00655522" w:rsidTr="00BF7B87">
        <w:trPr>
          <w:trHeight w:val="4720"/>
        </w:trPr>
        <w:tc>
          <w:tcPr>
            <w:tcW w:w="2518" w:type="dxa"/>
          </w:tcPr>
          <w:p w:rsidR="000D42EC" w:rsidRPr="00655522" w:rsidRDefault="000D42EC" w:rsidP="00BF7B87">
            <w:pPr>
              <w:widowControl w:val="0"/>
              <w:overflowPunct/>
              <w:autoSpaceDE/>
              <w:autoSpaceDN/>
              <w:adjustRightInd/>
              <w:spacing w:line="240" w:lineRule="auto"/>
              <w:ind w:firstLine="0"/>
              <w:rPr>
                <w:rFonts w:eastAsia="SimSun"/>
                <w:sz w:val="24"/>
                <w:szCs w:val="24"/>
                <w:lang w:eastAsia="zh-CN"/>
              </w:rPr>
            </w:pPr>
            <w:r w:rsidRPr="00655522">
              <w:rPr>
                <w:rFonts w:eastAsia="SimSun"/>
                <w:sz w:val="24"/>
                <w:szCs w:val="24"/>
                <w:lang w:eastAsia="zh-CN"/>
              </w:rPr>
              <w:t>[</w:t>
            </w:r>
            <w:r w:rsidRPr="00655522">
              <w:rPr>
                <w:sz w:val="24"/>
                <w:szCs w:val="24"/>
                <w:lang w:eastAsia="zh-CN"/>
              </w:rPr>
              <w:t>2.3</w:t>
            </w:r>
            <w:r w:rsidRPr="00655522">
              <w:rPr>
                <w:rFonts w:eastAsia="SimSun"/>
                <w:sz w:val="24"/>
                <w:szCs w:val="24"/>
                <w:lang w:eastAsia="zh-CN"/>
              </w:rPr>
              <w:t>] - Блокированная жилая застройка</w:t>
            </w:r>
          </w:p>
        </w:tc>
        <w:tc>
          <w:tcPr>
            <w:tcW w:w="3249" w:type="dxa"/>
          </w:tcPr>
          <w:p w:rsidR="000D42EC" w:rsidRPr="00655522" w:rsidRDefault="000D42EC" w:rsidP="00BF7B87">
            <w:pPr>
              <w:widowControl w:val="0"/>
              <w:overflowPunct/>
              <w:autoSpaceDE/>
              <w:autoSpaceDN/>
              <w:adjustRightInd/>
              <w:spacing w:line="240" w:lineRule="auto"/>
              <w:ind w:firstLine="426"/>
              <w:rPr>
                <w:sz w:val="24"/>
                <w:szCs w:val="24"/>
              </w:rPr>
            </w:pPr>
            <w:r w:rsidRPr="00655522">
              <w:rPr>
                <w:sz w:val="24"/>
                <w:szCs w:val="24"/>
              </w:rPr>
              <w:t>Блокированные жилые дома с земельными участками (с количеством блоков в блокировке от 5 до 10 шт.)</w:t>
            </w:r>
          </w:p>
        </w:tc>
        <w:tc>
          <w:tcPr>
            <w:tcW w:w="3980" w:type="dxa"/>
          </w:tcPr>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минимальная/максимальная площадь земельных участков (блокированные жилые дома) – 400/2000 кв. м;</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минимальная ширина земельных участков вдоль фронта улицы (проезда) – 12 м;</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максимальное количество надземных этажей зданий – 3 этажа (включая мансардный этаж);</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максимальная высота зданий от уровня земли до верха перекрытия последнего этажа (или конька кровли) - 12 м;</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максимальный процент застройки в границах земельного участка – 70%;</w:t>
            </w:r>
          </w:p>
        </w:tc>
      </w:tr>
      <w:tr w:rsidR="00655522" w:rsidRPr="00655522" w:rsidTr="00BF7B87">
        <w:trPr>
          <w:trHeight w:val="2758"/>
        </w:trPr>
        <w:tc>
          <w:tcPr>
            <w:tcW w:w="2518" w:type="dxa"/>
          </w:tcPr>
          <w:p w:rsidR="000D42EC" w:rsidRPr="00655522" w:rsidRDefault="000D42EC" w:rsidP="00BF7B87">
            <w:pPr>
              <w:keepLines w:val="0"/>
              <w:overflowPunct/>
              <w:autoSpaceDE/>
              <w:autoSpaceDN/>
              <w:adjustRightInd/>
              <w:spacing w:line="240" w:lineRule="auto"/>
              <w:ind w:firstLine="0"/>
              <w:jc w:val="left"/>
              <w:rPr>
                <w:rFonts w:eastAsia="SimSun"/>
                <w:sz w:val="24"/>
                <w:szCs w:val="24"/>
                <w:lang w:eastAsia="zh-CN"/>
              </w:rPr>
            </w:pPr>
            <w:r w:rsidRPr="00655522">
              <w:rPr>
                <w:rFonts w:eastAsia="SimSun"/>
                <w:sz w:val="24"/>
                <w:szCs w:val="24"/>
                <w:lang w:eastAsia="zh-CN"/>
              </w:rPr>
              <w:t>[3.5.1] - Дошкольное, начальное и среднее общее образование.</w:t>
            </w:r>
          </w:p>
        </w:tc>
        <w:tc>
          <w:tcPr>
            <w:tcW w:w="3249" w:type="dxa"/>
          </w:tcPr>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Детские ясли, детские сады;</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 xml:space="preserve"> школы, лицеи, гимназии;</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 xml:space="preserve"> художественные, музыкальные школы, образовательные кружки и иные организации, осуществляющие деятельность по воспитанию, образованию и просвещению; </w:t>
            </w:r>
          </w:p>
        </w:tc>
        <w:tc>
          <w:tcPr>
            <w:tcW w:w="3980" w:type="dxa"/>
          </w:tcPr>
          <w:p w:rsidR="000D42EC" w:rsidRPr="00655522" w:rsidRDefault="000D42EC" w:rsidP="00BF7B87">
            <w:pPr>
              <w:keepLines w:val="0"/>
              <w:overflowPunct/>
              <w:autoSpaceDE/>
              <w:autoSpaceDN/>
              <w:adjustRightInd/>
              <w:spacing w:line="240" w:lineRule="auto"/>
              <w:ind w:left="33" w:firstLine="426"/>
              <w:jc w:val="left"/>
              <w:rPr>
                <w:rFonts w:eastAsia="SimSun"/>
                <w:sz w:val="24"/>
                <w:szCs w:val="24"/>
                <w:lang w:eastAsia="zh-CN"/>
              </w:rPr>
            </w:pPr>
            <w:r w:rsidRPr="00655522">
              <w:rPr>
                <w:rFonts w:eastAsia="SimSun"/>
                <w:sz w:val="24"/>
                <w:szCs w:val="24"/>
                <w:lang w:eastAsia="zh-CN"/>
              </w:rPr>
              <w:t>минимальная площадь земельных участков  – 400 кв. м;</w:t>
            </w:r>
          </w:p>
          <w:p w:rsidR="000D42EC" w:rsidRPr="00655522" w:rsidRDefault="000D42EC" w:rsidP="00BF7B87">
            <w:pPr>
              <w:keepLines w:val="0"/>
              <w:overflowPunct/>
              <w:autoSpaceDE/>
              <w:autoSpaceDN/>
              <w:adjustRightInd/>
              <w:spacing w:line="240" w:lineRule="auto"/>
              <w:ind w:left="33" w:firstLine="426"/>
              <w:jc w:val="left"/>
              <w:rPr>
                <w:rFonts w:eastAsia="SimSun"/>
                <w:sz w:val="24"/>
                <w:szCs w:val="24"/>
                <w:lang w:eastAsia="zh-CN"/>
              </w:rPr>
            </w:pPr>
            <w:r w:rsidRPr="00655522">
              <w:rPr>
                <w:rFonts w:eastAsia="SimSun"/>
                <w:sz w:val="24"/>
                <w:szCs w:val="24"/>
                <w:lang w:eastAsia="zh-CN"/>
              </w:rPr>
              <w:t>максимальный процент застройки в границах земельного участка – 60%;</w:t>
            </w:r>
          </w:p>
          <w:p w:rsidR="000D42EC" w:rsidRPr="00655522" w:rsidRDefault="000D42EC" w:rsidP="00BF7B87">
            <w:pPr>
              <w:keepLines w:val="0"/>
              <w:overflowPunct/>
              <w:autoSpaceDE/>
              <w:autoSpaceDN/>
              <w:adjustRightInd/>
              <w:spacing w:line="240" w:lineRule="auto"/>
              <w:ind w:left="33" w:firstLine="426"/>
              <w:jc w:val="left"/>
              <w:rPr>
                <w:rFonts w:eastAsia="SimSun"/>
                <w:sz w:val="24"/>
                <w:szCs w:val="24"/>
                <w:lang w:eastAsia="zh-CN"/>
              </w:rPr>
            </w:pPr>
            <w:r w:rsidRPr="00655522">
              <w:rPr>
                <w:rFonts w:eastAsia="SimSun"/>
                <w:sz w:val="24"/>
                <w:szCs w:val="24"/>
                <w:lang w:eastAsia="zh-CN"/>
              </w:rPr>
              <w:t>максимальное количество надземных этажей зданий – 4 этажа;</w:t>
            </w:r>
          </w:p>
        </w:tc>
      </w:tr>
      <w:tr w:rsidR="00655522" w:rsidRPr="00655522" w:rsidTr="00BF7B87">
        <w:trPr>
          <w:trHeight w:val="20"/>
        </w:trPr>
        <w:tc>
          <w:tcPr>
            <w:tcW w:w="2518" w:type="dxa"/>
            <w:vAlign w:val="center"/>
          </w:tcPr>
          <w:p w:rsidR="000D42EC" w:rsidRPr="00655522" w:rsidRDefault="000D42EC" w:rsidP="00BF7B87">
            <w:pPr>
              <w:keepLines w:val="0"/>
              <w:widowControl w:val="0"/>
              <w:overflowPunct/>
              <w:autoSpaceDE/>
              <w:autoSpaceDN/>
              <w:adjustRightInd/>
              <w:spacing w:line="240" w:lineRule="auto"/>
              <w:ind w:firstLine="0"/>
              <w:rPr>
                <w:rFonts w:eastAsia="SimSun"/>
                <w:sz w:val="24"/>
                <w:szCs w:val="24"/>
                <w:lang w:eastAsia="zh-CN"/>
              </w:rPr>
            </w:pPr>
            <w:r w:rsidRPr="00655522">
              <w:rPr>
                <w:rFonts w:eastAsia="SimSun"/>
                <w:sz w:val="24"/>
                <w:szCs w:val="24"/>
                <w:lang w:eastAsia="zh-CN"/>
              </w:rPr>
              <w:lastRenderedPageBreak/>
              <w:t>[3.8] - Общественное управление.</w:t>
            </w:r>
          </w:p>
        </w:tc>
        <w:tc>
          <w:tcPr>
            <w:tcW w:w="3249" w:type="dxa"/>
            <w:vMerge w:val="restart"/>
            <w:vAlign w:val="center"/>
          </w:tcPr>
          <w:p w:rsidR="000D42EC" w:rsidRPr="00655522" w:rsidRDefault="000D42EC" w:rsidP="00BF7B87">
            <w:pPr>
              <w:keepLines w:val="0"/>
              <w:widowControl w:val="0"/>
              <w:overflowPunct/>
              <w:autoSpaceDE/>
              <w:autoSpaceDN/>
              <w:adjustRightInd/>
              <w:spacing w:line="240" w:lineRule="auto"/>
              <w:ind w:firstLine="426"/>
              <w:rPr>
                <w:sz w:val="24"/>
                <w:szCs w:val="24"/>
              </w:rPr>
            </w:pPr>
            <w:r w:rsidRPr="00655522">
              <w:rPr>
                <w:sz w:val="24"/>
                <w:szCs w:val="24"/>
              </w:rPr>
              <w:t xml:space="preserve">Объекты общественно-делового (офисы, конторы, общественные организации), финансового назначения; </w:t>
            </w:r>
          </w:p>
        </w:tc>
        <w:tc>
          <w:tcPr>
            <w:tcW w:w="3980" w:type="dxa"/>
            <w:vMerge w:val="restart"/>
          </w:tcPr>
          <w:p w:rsidR="000D42EC" w:rsidRPr="00655522" w:rsidRDefault="000D42EC" w:rsidP="00BF7B87">
            <w:pPr>
              <w:keepLines w:val="0"/>
              <w:overflowPunct/>
              <w:autoSpaceDE/>
              <w:autoSpaceDN/>
              <w:adjustRightInd/>
              <w:spacing w:line="240" w:lineRule="auto"/>
              <w:ind w:firstLine="426"/>
              <w:jc w:val="left"/>
              <w:rPr>
                <w:sz w:val="24"/>
                <w:szCs w:val="24"/>
                <w:lang w:eastAsia="zh-CN"/>
              </w:rPr>
            </w:pPr>
            <w:r w:rsidRPr="00655522">
              <w:rPr>
                <w:rFonts w:eastAsia="SimSun"/>
                <w:sz w:val="24"/>
                <w:szCs w:val="24"/>
                <w:lang w:eastAsia="zh-CN"/>
              </w:rPr>
              <w:t>минимальная/максимальная площадь земельных участков  – 100/5000 кв. м;</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максимальное количество надземных этажей зданий – 3 этажа (включая мансардный этаж);</w:t>
            </w:r>
          </w:p>
          <w:p w:rsidR="000D42EC" w:rsidRPr="00655522" w:rsidRDefault="000D42EC" w:rsidP="00BF7B87">
            <w:pPr>
              <w:spacing w:line="240" w:lineRule="auto"/>
              <w:ind w:firstLine="426"/>
              <w:rPr>
                <w:rFonts w:eastAsia="SimSun"/>
                <w:sz w:val="24"/>
                <w:szCs w:val="24"/>
                <w:lang w:eastAsia="zh-CN"/>
              </w:rPr>
            </w:pPr>
            <w:r w:rsidRPr="00655522">
              <w:rPr>
                <w:rFonts w:eastAsia="SimSun"/>
                <w:sz w:val="24"/>
                <w:szCs w:val="24"/>
                <w:lang w:eastAsia="zh-CN"/>
              </w:rPr>
              <w:t>максимальный процент застройки в границах земельного участка – 60%;</w:t>
            </w:r>
          </w:p>
          <w:p w:rsidR="000D42EC" w:rsidRPr="00655522" w:rsidRDefault="000D42EC" w:rsidP="00BF7B87">
            <w:pPr>
              <w:keepLines w:val="0"/>
              <w:tabs>
                <w:tab w:val="left" w:pos="1134"/>
              </w:tabs>
              <w:overflowPunct/>
              <w:autoSpaceDE/>
              <w:autoSpaceDN/>
              <w:adjustRightInd/>
              <w:spacing w:line="240" w:lineRule="auto"/>
              <w:ind w:firstLine="426"/>
              <w:jc w:val="left"/>
              <w:rPr>
                <w:rFonts w:eastAsia="SimSun"/>
                <w:sz w:val="24"/>
                <w:szCs w:val="24"/>
                <w:lang w:eastAsia="zh-CN"/>
              </w:rPr>
            </w:pPr>
            <w:r w:rsidRPr="00655522">
              <w:rPr>
                <w:sz w:val="24"/>
                <w:szCs w:val="24"/>
              </w:rPr>
              <w:t>данные объекты должны иметь необходимое расчетное количество парковочных мест (отдельно стоящих, встроенных, пристроенных, подземных) только на территории своих земельных участков.</w:t>
            </w:r>
          </w:p>
        </w:tc>
      </w:tr>
      <w:tr w:rsidR="00655522" w:rsidRPr="00655522" w:rsidTr="00BF7B87">
        <w:trPr>
          <w:trHeight w:val="20"/>
        </w:trPr>
        <w:tc>
          <w:tcPr>
            <w:tcW w:w="2518" w:type="dxa"/>
          </w:tcPr>
          <w:p w:rsidR="000D42EC" w:rsidRPr="00655522" w:rsidRDefault="000D42EC" w:rsidP="00BF7B87">
            <w:pPr>
              <w:spacing w:line="240" w:lineRule="auto"/>
              <w:ind w:firstLine="0"/>
              <w:jc w:val="left"/>
              <w:rPr>
                <w:rFonts w:eastAsia="SimSun"/>
                <w:sz w:val="24"/>
                <w:szCs w:val="24"/>
                <w:lang w:eastAsia="zh-CN"/>
              </w:rPr>
            </w:pPr>
            <w:r w:rsidRPr="00655522">
              <w:rPr>
                <w:rFonts w:eastAsia="SimSun"/>
                <w:sz w:val="24"/>
                <w:szCs w:val="24"/>
                <w:lang w:eastAsia="zh-CN"/>
              </w:rPr>
              <w:t>[</w:t>
            </w:r>
            <w:r w:rsidRPr="00655522">
              <w:rPr>
                <w:sz w:val="24"/>
                <w:szCs w:val="24"/>
                <w:lang w:eastAsia="zh-CN"/>
              </w:rPr>
              <w:t>4.1</w:t>
            </w:r>
            <w:r w:rsidRPr="00655522">
              <w:rPr>
                <w:rFonts w:eastAsia="SimSun"/>
                <w:sz w:val="24"/>
                <w:szCs w:val="24"/>
                <w:lang w:eastAsia="zh-CN"/>
              </w:rPr>
              <w:t>] - Деловое управление.</w:t>
            </w:r>
          </w:p>
        </w:tc>
        <w:tc>
          <w:tcPr>
            <w:tcW w:w="3249" w:type="dxa"/>
            <w:vMerge/>
          </w:tcPr>
          <w:p w:rsidR="000D42EC" w:rsidRPr="00655522" w:rsidRDefault="000D42EC" w:rsidP="00BF7B87">
            <w:pPr>
              <w:spacing w:line="240" w:lineRule="auto"/>
              <w:ind w:firstLine="426"/>
              <w:rPr>
                <w:rFonts w:eastAsia="SimSun"/>
                <w:sz w:val="24"/>
                <w:szCs w:val="24"/>
                <w:lang w:eastAsia="zh-CN"/>
              </w:rPr>
            </w:pPr>
          </w:p>
        </w:tc>
        <w:tc>
          <w:tcPr>
            <w:tcW w:w="3980" w:type="dxa"/>
            <w:vMerge/>
          </w:tcPr>
          <w:p w:rsidR="000D42EC" w:rsidRPr="00655522" w:rsidRDefault="000D42EC" w:rsidP="00BF7B87">
            <w:pPr>
              <w:keepLines w:val="0"/>
              <w:tabs>
                <w:tab w:val="left" w:pos="1134"/>
              </w:tabs>
              <w:overflowPunct/>
              <w:autoSpaceDE/>
              <w:autoSpaceDN/>
              <w:adjustRightInd/>
              <w:spacing w:line="240" w:lineRule="auto"/>
              <w:ind w:firstLine="426"/>
              <w:jc w:val="left"/>
              <w:rPr>
                <w:rFonts w:eastAsia="SimSun"/>
                <w:sz w:val="24"/>
                <w:szCs w:val="24"/>
                <w:lang w:eastAsia="zh-CN"/>
              </w:rPr>
            </w:pPr>
          </w:p>
        </w:tc>
      </w:tr>
      <w:tr w:rsidR="00655522" w:rsidRPr="00655522" w:rsidTr="00BF7B87">
        <w:trPr>
          <w:trHeight w:val="20"/>
        </w:trPr>
        <w:tc>
          <w:tcPr>
            <w:tcW w:w="2518" w:type="dxa"/>
          </w:tcPr>
          <w:p w:rsidR="000D42EC" w:rsidRPr="00655522" w:rsidRDefault="000D42EC" w:rsidP="00BF7B87">
            <w:pPr>
              <w:spacing w:line="240" w:lineRule="auto"/>
              <w:ind w:firstLine="0"/>
              <w:jc w:val="left"/>
              <w:rPr>
                <w:sz w:val="24"/>
                <w:szCs w:val="24"/>
              </w:rPr>
            </w:pPr>
            <w:r w:rsidRPr="00655522">
              <w:rPr>
                <w:rFonts w:eastAsia="SimSun"/>
                <w:sz w:val="24"/>
                <w:szCs w:val="24"/>
                <w:lang w:eastAsia="zh-CN"/>
              </w:rPr>
              <w:t xml:space="preserve">[4.6] – </w:t>
            </w:r>
            <w:r w:rsidRPr="00655522">
              <w:rPr>
                <w:sz w:val="24"/>
                <w:szCs w:val="24"/>
              </w:rPr>
              <w:t>Общественное питание.</w:t>
            </w:r>
          </w:p>
          <w:p w:rsidR="000D42EC" w:rsidRPr="00655522" w:rsidRDefault="000D42EC" w:rsidP="00BF7B87">
            <w:pPr>
              <w:spacing w:line="240" w:lineRule="auto"/>
              <w:ind w:firstLine="0"/>
              <w:jc w:val="left"/>
              <w:rPr>
                <w:sz w:val="24"/>
                <w:szCs w:val="24"/>
              </w:rPr>
            </w:pPr>
          </w:p>
          <w:p w:rsidR="000D42EC" w:rsidRPr="00655522" w:rsidRDefault="000D42EC" w:rsidP="00BF7B87">
            <w:pPr>
              <w:spacing w:line="240" w:lineRule="auto"/>
              <w:ind w:firstLine="0"/>
              <w:jc w:val="left"/>
              <w:rPr>
                <w:sz w:val="24"/>
                <w:szCs w:val="24"/>
              </w:rPr>
            </w:pPr>
          </w:p>
          <w:p w:rsidR="000D42EC" w:rsidRPr="00655522" w:rsidRDefault="000D42EC" w:rsidP="00BF7B87">
            <w:pPr>
              <w:spacing w:line="240" w:lineRule="auto"/>
              <w:jc w:val="left"/>
              <w:rPr>
                <w:sz w:val="24"/>
                <w:szCs w:val="24"/>
              </w:rPr>
            </w:pPr>
          </w:p>
        </w:tc>
        <w:tc>
          <w:tcPr>
            <w:tcW w:w="3249" w:type="dxa"/>
          </w:tcPr>
          <w:p w:rsidR="000D42EC" w:rsidRPr="00655522" w:rsidRDefault="000D42EC" w:rsidP="00BF7B87">
            <w:pPr>
              <w:keepLines w:val="0"/>
              <w:widowControl w:val="0"/>
              <w:overflowPunct/>
              <w:autoSpaceDE/>
              <w:autoSpaceDN/>
              <w:adjustRightInd/>
              <w:spacing w:line="240" w:lineRule="auto"/>
              <w:ind w:firstLine="426"/>
              <w:jc w:val="left"/>
              <w:rPr>
                <w:sz w:val="24"/>
                <w:szCs w:val="24"/>
              </w:rPr>
            </w:pPr>
            <w:r w:rsidRPr="00655522">
              <w:rPr>
                <w:sz w:val="24"/>
                <w:szCs w:val="24"/>
              </w:rPr>
              <w:t xml:space="preserve">Рестораны, кафе, столовые, закусочные, бары - не более 50 посадочных мест (с ограничением по времени работы); </w:t>
            </w:r>
          </w:p>
        </w:tc>
        <w:tc>
          <w:tcPr>
            <w:tcW w:w="3980" w:type="dxa"/>
            <w:vMerge/>
          </w:tcPr>
          <w:p w:rsidR="000D42EC" w:rsidRPr="00655522" w:rsidRDefault="000D42EC" w:rsidP="00BF7B87">
            <w:pPr>
              <w:keepLines w:val="0"/>
              <w:tabs>
                <w:tab w:val="left" w:pos="1134"/>
              </w:tabs>
              <w:overflowPunct/>
              <w:autoSpaceDE/>
              <w:autoSpaceDN/>
              <w:adjustRightInd/>
              <w:spacing w:line="240" w:lineRule="auto"/>
              <w:ind w:firstLine="426"/>
              <w:jc w:val="left"/>
              <w:rPr>
                <w:rFonts w:eastAsia="SimSun"/>
                <w:sz w:val="24"/>
                <w:szCs w:val="24"/>
                <w:lang w:eastAsia="zh-CN"/>
              </w:rPr>
            </w:pPr>
          </w:p>
        </w:tc>
      </w:tr>
      <w:tr w:rsidR="00655522" w:rsidRPr="00655522" w:rsidTr="00BF7B87">
        <w:trPr>
          <w:trHeight w:val="8851"/>
        </w:trPr>
        <w:tc>
          <w:tcPr>
            <w:tcW w:w="2518" w:type="dxa"/>
          </w:tcPr>
          <w:p w:rsidR="000D42EC" w:rsidRPr="00655522" w:rsidRDefault="000D42EC" w:rsidP="00BF7B87">
            <w:pPr>
              <w:keepLines w:val="0"/>
              <w:overflowPunct/>
              <w:autoSpaceDE/>
              <w:autoSpaceDN/>
              <w:adjustRightInd/>
              <w:spacing w:line="240" w:lineRule="auto"/>
              <w:ind w:firstLine="0"/>
              <w:jc w:val="left"/>
              <w:rPr>
                <w:rFonts w:eastAsia="SimSun"/>
                <w:sz w:val="24"/>
                <w:szCs w:val="24"/>
                <w:lang w:eastAsia="zh-CN"/>
              </w:rPr>
            </w:pPr>
            <w:r w:rsidRPr="00655522">
              <w:rPr>
                <w:rFonts w:eastAsia="SimSun"/>
                <w:sz w:val="24"/>
                <w:szCs w:val="24"/>
                <w:lang w:eastAsia="zh-CN"/>
              </w:rPr>
              <w:t>[3.1] - Коммунальное обслуживание.</w:t>
            </w:r>
          </w:p>
          <w:p w:rsidR="000D42EC" w:rsidRPr="00655522" w:rsidRDefault="000D42EC" w:rsidP="00BF7B87">
            <w:pPr>
              <w:spacing w:line="240" w:lineRule="auto"/>
              <w:jc w:val="left"/>
              <w:rPr>
                <w:rFonts w:eastAsia="SimSun"/>
                <w:sz w:val="24"/>
                <w:szCs w:val="24"/>
                <w:lang w:eastAsia="zh-CN"/>
              </w:rPr>
            </w:pPr>
          </w:p>
        </w:tc>
        <w:tc>
          <w:tcPr>
            <w:tcW w:w="3249" w:type="dxa"/>
          </w:tcPr>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 xml:space="preserve">Объекты инженерного обеспечения и объекты вспомогательного инженерного назначения. </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 xml:space="preserve">Котельные; водозаборы; насосные станции; трансформаторные </w:t>
            </w:r>
            <w:proofErr w:type="spellStart"/>
            <w:r w:rsidRPr="00655522">
              <w:rPr>
                <w:rFonts w:eastAsia="SimSun"/>
                <w:sz w:val="24"/>
                <w:szCs w:val="24"/>
                <w:lang w:eastAsia="zh-CN"/>
              </w:rPr>
              <w:t>подстан-ции</w:t>
            </w:r>
            <w:proofErr w:type="spellEnd"/>
            <w:r w:rsidRPr="00655522">
              <w:rPr>
                <w:rFonts w:eastAsia="SimSun"/>
                <w:sz w:val="24"/>
                <w:szCs w:val="24"/>
                <w:lang w:eastAsia="zh-CN"/>
              </w:rPr>
              <w:t xml:space="preserve">; телефонные станции; стоянки; гаражи и мастерские для </w:t>
            </w:r>
            <w:proofErr w:type="spellStart"/>
            <w:r w:rsidRPr="00655522">
              <w:rPr>
                <w:rFonts w:eastAsia="SimSun"/>
                <w:sz w:val="24"/>
                <w:szCs w:val="24"/>
                <w:lang w:eastAsia="zh-CN"/>
              </w:rPr>
              <w:t>обслужива-ния</w:t>
            </w:r>
            <w:proofErr w:type="spellEnd"/>
            <w:r w:rsidRPr="00655522">
              <w:rPr>
                <w:rFonts w:eastAsia="SimSun"/>
                <w:sz w:val="24"/>
                <w:szCs w:val="24"/>
                <w:lang w:eastAsia="zh-CN"/>
              </w:rPr>
              <w:t xml:space="preserve"> уборочной и аварийной техники, а также здания или помещения, </w:t>
            </w:r>
            <w:proofErr w:type="gramStart"/>
            <w:r w:rsidRPr="00655522">
              <w:rPr>
                <w:rFonts w:eastAsia="SimSun"/>
                <w:sz w:val="24"/>
                <w:szCs w:val="24"/>
                <w:lang w:eastAsia="zh-CN"/>
              </w:rPr>
              <w:t>предназначен</w:t>
            </w:r>
            <w:proofErr w:type="gramEnd"/>
            <w:r w:rsidRPr="00655522">
              <w:rPr>
                <w:rFonts w:eastAsia="SimSun"/>
                <w:sz w:val="24"/>
                <w:szCs w:val="24"/>
                <w:lang w:eastAsia="zh-CN"/>
              </w:rPr>
              <w:t>-</w:t>
            </w:r>
          </w:p>
          <w:p w:rsidR="000D42EC" w:rsidRPr="00655522" w:rsidRDefault="000D42EC" w:rsidP="004659B3">
            <w:pPr>
              <w:keepLines w:val="0"/>
              <w:overflowPunct/>
              <w:autoSpaceDE/>
              <w:autoSpaceDN/>
              <w:adjustRightInd/>
              <w:spacing w:line="240" w:lineRule="auto"/>
              <w:ind w:firstLine="0"/>
              <w:jc w:val="left"/>
              <w:rPr>
                <w:rFonts w:eastAsia="SimSun"/>
                <w:sz w:val="24"/>
                <w:szCs w:val="24"/>
                <w:lang w:eastAsia="zh-CN"/>
              </w:rPr>
            </w:pPr>
            <w:proofErr w:type="spellStart"/>
            <w:r w:rsidRPr="00655522">
              <w:rPr>
                <w:rFonts w:eastAsia="SimSun"/>
                <w:sz w:val="24"/>
                <w:szCs w:val="24"/>
                <w:lang w:eastAsia="zh-CN"/>
              </w:rPr>
              <w:t>ные</w:t>
            </w:r>
            <w:proofErr w:type="spellEnd"/>
            <w:r w:rsidRPr="00655522">
              <w:rPr>
                <w:rFonts w:eastAsia="SimSun"/>
                <w:sz w:val="24"/>
                <w:szCs w:val="24"/>
                <w:lang w:eastAsia="zh-CN"/>
              </w:rPr>
              <w:t xml:space="preserve"> для приема физических и юридических лиц в связи с предоставлением им коммунальных услуг; сооружения связи; </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 xml:space="preserve">Отдельно стоящие, встроенные или </w:t>
            </w:r>
            <w:proofErr w:type="gramStart"/>
            <w:r w:rsidRPr="00655522">
              <w:rPr>
                <w:rFonts w:eastAsia="SimSun"/>
                <w:sz w:val="24"/>
                <w:szCs w:val="24"/>
                <w:lang w:eastAsia="zh-CN"/>
              </w:rPr>
              <w:t>пристроен-</w:t>
            </w:r>
            <w:proofErr w:type="spellStart"/>
            <w:r w:rsidRPr="00655522">
              <w:rPr>
                <w:rFonts w:eastAsia="SimSun"/>
                <w:sz w:val="24"/>
                <w:szCs w:val="24"/>
                <w:lang w:eastAsia="zh-CN"/>
              </w:rPr>
              <w:t>ные</w:t>
            </w:r>
            <w:proofErr w:type="spellEnd"/>
            <w:proofErr w:type="gramEnd"/>
            <w:r w:rsidRPr="00655522">
              <w:rPr>
                <w:rFonts w:eastAsia="SimSun"/>
                <w:sz w:val="24"/>
                <w:szCs w:val="24"/>
                <w:lang w:eastAsia="zh-CN"/>
              </w:rPr>
              <w:t xml:space="preserve"> объекты (связанные с проживанием граждан и не оказывающие негативного воздействия на окружающую среду): </w:t>
            </w:r>
          </w:p>
          <w:p w:rsidR="000D42EC" w:rsidRPr="00655522" w:rsidRDefault="000D42EC" w:rsidP="00BF7B87">
            <w:pPr>
              <w:spacing w:line="240" w:lineRule="auto"/>
              <w:ind w:firstLine="426"/>
              <w:jc w:val="left"/>
              <w:rPr>
                <w:rFonts w:eastAsia="SimSun"/>
                <w:sz w:val="24"/>
                <w:szCs w:val="24"/>
                <w:lang w:eastAsia="zh-CN"/>
              </w:rPr>
            </w:pPr>
            <w:r w:rsidRPr="00655522">
              <w:rPr>
                <w:rFonts w:eastAsia="SimSun"/>
                <w:sz w:val="24"/>
                <w:szCs w:val="24"/>
                <w:lang w:eastAsia="zh-CN"/>
              </w:rPr>
              <w:t>здания и помещения жилищно-</w:t>
            </w:r>
          </w:p>
          <w:p w:rsidR="000D42EC" w:rsidRPr="00655522" w:rsidRDefault="000D42EC" w:rsidP="00BF7B87">
            <w:pPr>
              <w:spacing w:line="240" w:lineRule="auto"/>
              <w:ind w:firstLine="426"/>
              <w:jc w:val="left"/>
              <w:rPr>
                <w:rFonts w:eastAsia="SimSun"/>
                <w:sz w:val="24"/>
                <w:szCs w:val="24"/>
                <w:lang w:eastAsia="zh-CN"/>
              </w:rPr>
            </w:pPr>
            <w:r w:rsidRPr="00655522">
              <w:rPr>
                <w:rFonts w:eastAsia="SimSun"/>
                <w:sz w:val="24"/>
                <w:szCs w:val="24"/>
                <w:lang w:eastAsia="zh-CN"/>
              </w:rPr>
              <w:t xml:space="preserve">эксплуатационных и аварийно-диспетчерских служб. </w:t>
            </w:r>
          </w:p>
          <w:p w:rsidR="000D42EC" w:rsidRPr="00655522" w:rsidRDefault="000D42EC" w:rsidP="00BF7B87">
            <w:pPr>
              <w:spacing w:line="240" w:lineRule="auto"/>
              <w:ind w:firstLine="426"/>
              <w:jc w:val="left"/>
              <w:rPr>
                <w:rFonts w:eastAsia="SimSun"/>
                <w:sz w:val="24"/>
                <w:szCs w:val="24"/>
                <w:lang w:eastAsia="zh-CN"/>
              </w:rPr>
            </w:pPr>
            <w:r w:rsidRPr="00655522">
              <w:rPr>
                <w:rFonts w:eastAsia="SimSun"/>
                <w:sz w:val="24"/>
                <w:szCs w:val="24"/>
                <w:lang w:eastAsia="zh-CN"/>
              </w:rPr>
              <w:t>Площадки для сбора твердых бытовых отходов.</w:t>
            </w:r>
          </w:p>
        </w:tc>
        <w:tc>
          <w:tcPr>
            <w:tcW w:w="3980" w:type="dxa"/>
            <w:vMerge w:val="restart"/>
          </w:tcPr>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 xml:space="preserve">минимальная/максимальная площадь земельных участков  – 5/5000 кв. м; </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максимальное количество надземных этажей зданий – 5 этажей (включая мансардный этаж);</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максимальная высота зданий, строений, сооружений от уровня земли - 20 м;</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максимальное количество надземных этажей зданий – 3 этажа (включая мансардный этаж);</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максимальный процент застройки в границах земельного участка – 80%</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максимальная общая площадь встроенных объектов - 150 м</w:t>
            </w:r>
            <w:proofErr w:type="gramStart"/>
            <w:r w:rsidRPr="00655522">
              <w:rPr>
                <w:rFonts w:eastAsia="SimSun"/>
                <w:sz w:val="24"/>
                <w:szCs w:val="24"/>
                <w:lang w:eastAsia="zh-CN"/>
              </w:rPr>
              <w:t>2</w:t>
            </w:r>
            <w:proofErr w:type="gramEnd"/>
            <w:r w:rsidRPr="00655522">
              <w:rPr>
                <w:rFonts w:eastAsia="SimSun"/>
                <w:sz w:val="24"/>
                <w:szCs w:val="24"/>
                <w:lang w:eastAsia="zh-CN"/>
              </w:rPr>
              <w:t>.</w:t>
            </w:r>
          </w:p>
          <w:p w:rsidR="000D42EC" w:rsidRPr="00655522" w:rsidRDefault="000D42EC" w:rsidP="00BF7B87">
            <w:pPr>
              <w:spacing w:line="240" w:lineRule="auto"/>
              <w:ind w:firstLine="426"/>
              <w:jc w:val="left"/>
              <w:rPr>
                <w:rFonts w:eastAsia="SimSun"/>
                <w:sz w:val="24"/>
                <w:szCs w:val="24"/>
                <w:lang w:eastAsia="zh-CN"/>
              </w:rPr>
            </w:pPr>
            <w:r w:rsidRPr="00655522">
              <w:rPr>
                <w:rFonts w:eastAsia="SimSun"/>
                <w:sz w:val="24"/>
                <w:szCs w:val="24"/>
                <w:lang w:eastAsia="zh-CN"/>
              </w:rPr>
              <w:t>Объекты по оказанию услуг и обслуживанию населения допускается размещать в отдельно стоящих, встроенных или пристроенных объектах с изолированными от жилых зданий или их частей входами.</w:t>
            </w:r>
          </w:p>
        </w:tc>
      </w:tr>
      <w:tr w:rsidR="00655522" w:rsidRPr="00655522" w:rsidTr="00BF7B87">
        <w:trPr>
          <w:trHeight w:val="20"/>
        </w:trPr>
        <w:tc>
          <w:tcPr>
            <w:tcW w:w="2518" w:type="dxa"/>
          </w:tcPr>
          <w:p w:rsidR="000D42EC" w:rsidRPr="00655522" w:rsidRDefault="000D42EC" w:rsidP="00BF7B87">
            <w:pPr>
              <w:spacing w:line="240" w:lineRule="auto"/>
              <w:ind w:firstLine="0"/>
              <w:jc w:val="left"/>
              <w:rPr>
                <w:rFonts w:eastAsia="SimSun"/>
                <w:sz w:val="24"/>
                <w:szCs w:val="24"/>
                <w:lang w:eastAsia="zh-CN"/>
              </w:rPr>
            </w:pPr>
            <w:r w:rsidRPr="00655522">
              <w:rPr>
                <w:rFonts w:eastAsia="SimSun"/>
                <w:sz w:val="24"/>
                <w:szCs w:val="24"/>
                <w:lang w:eastAsia="zh-CN"/>
              </w:rPr>
              <w:t>[</w:t>
            </w:r>
            <w:r w:rsidRPr="00655522">
              <w:rPr>
                <w:sz w:val="24"/>
                <w:szCs w:val="24"/>
                <w:lang w:eastAsia="zh-CN"/>
              </w:rPr>
              <w:t>8.3</w:t>
            </w:r>
            <w:r w:rsidRPr="00655522">
              <w:rPr>
                <w:rFonts w:eastAsia="SimSun"/>
                <w:sz w:val="24"/>
                <w:szCs w:val="24"/>
                <w:lang w:eastAsia="zh-CN"/>
              </w:rPr>
              <w:t>] - Обеспечение внутреннего правопорядка.</w:t>
            </w:r>
          </w:p>
        </w:tc>
        <w:tc>
          <w:tcPr>
            <w:tcW w:w="3249" w:type="dxa"/>
          </w:tcPr>
          <w:p w:rsidR="000D42EC" w:rsidRPr="00655522" w:rsidRDefault="000D42EC" w:rsidP="00BF7B87">
            <w:pPr>
              <w:spacing w:line="240" w:lineRule="auto"/>
              <w:ind w:firstLine="426"/>
              <w:rPr>
                <w:rFonts w:eastAsia="SimSun"/>
                <w:sz w:val="24"/>
                <w:szCs w:val="24"/>
                <w:lang w:eastAsia="zh-CN"/>
              </w:rPr>
            </w:pPr>
            <w:r w:rsidRPr="00655522">
              <w:rPr>
                <w:rFonts w:eastAsia="SimSun"/>
                <w:sz w:val="24"/>
                <w:szCs w:val="24"/>
                <w:lang w:eastAsia="zh-CN"/>
              </w:rPr>
              <w:t>Объекты гражданской обороны (убежища, противорадиационные укрытия и т.п.);</w:t>
            </w:r>
          </w:p>
          <w:p w:rsidR="000D42EC" w:rsidRPr="00655522" w:rsidRDefault="000D42EC" w:rsidP="00BF7B87">
            <w:pPr>
              <w:spacing w:line="240" w:lineRule="auto"/>
              <w:ind w:firstLine="426"/>
              <w:rPr>
                <w:rFonts w:eastAsia="SimSun"/>
                <w:sz w:val="24"/>
                <w:szCs w:val="24"/>
                <w:lang w:eastAsia="zh-CN"/>
              </w:rPr>
            </w:pPr>
            <w:r w:rsidRPr="00655522">
              <w:rPr>
                <w:rFonts w:eastAsia="SimSun"/>
                <w:sz w:val="24"/>
                <w:szCs w:val="24"/>
                <w:lang w:eastAsia="zh-CN"/>
              </w:rPr>
              <w:lastRenderedPageBreak/>
              <w:t xml:space="preserve"> объекты пожарной охраны, пожарные депо;</w:t>
            </w:r>
          </w:p>
          <w:p w:rsidR="000D42EC" w:rsidRPr="00655522" w:rsidRDefault="000D42EC" w:rsidP="00BF7B87">
            <w:pPr>
              <w:spacing w:line="240" w:lineRule="auto"/>
              <w:ind w:firstLine="426"/>
              <w:rPr>
                <w:rFonts w:eastAsia="SimSun"/>
                <w:sz w:val="24"/>
                <w:szCs w:val="24"/>
                <w:lang w:eastAsia="zh-CN"/>
              </w:rPr>
            </w:pPr>
            <w:r w:rsidRPr="00655522">
              <w:rPr>
                <w:rFonts w:eastAsia="SimSun"/>
                <w:sz w:val="24"/>
                <w:szCs w:val="24"/>
                <w:lang w:eastAsia="zh-CN"/>
              </w:rPr>
              <w:t xml:space="preserve"> пункты охраны порядка</w:t>
            </w:r>
          </w:p>
        </w:tc>
        <w:tc>
          <w:tcPr>
            <w:tcW w:w="3980" w:type="dxa"/>
            <w:vMerge/>
          </w:tcPr>
          <w:p w:rsidR="000D42EC" w:rsidRPr="00655522" w:rsidRDefault="000D42EC" w:rsidP="00BF7B87">
            <w:pPr>
              <w:keepLines w:val="0"/>
              <w:tabs>
                <w:tab w:val="left" w:pos="1134"/>
              </w:tabs>
              <w:overflowPunct/>
              <w:autoSpaceDE/>
              <w:autoSpaceDN/>
              <w:adjustRightInd/>
              <w:spacing w:line="240" w:lineRule="auto"/>
              <w:ind w:firstLine="426"/>
              <w:jc w:val="left"/>
              <w:rPr>
                <w:rFonts w:eastAsia="SimSun"/>
                <w:sz w:val="24"/>
                <w:szCs w:val="24"/>
                <w:lang w:eastAsia="zh-CN"/>
              </w:rPr>
            </w:pPr>
          </w:p>
        </w:tc>
      </w:tr>
      <w:tr w:rsidR="00655522" w:rsidRPr="00655522" w:rsidTr="00BF7B87">
        <w:trPr>
          <w:trHeight w:val="3709"/>
        </w:trPr>
        <w:tc>
          <w:tcPr>
            <w:tcW w:w="2518" w:type="dxa"/>
          </w:tcPr>
          <w:p w:rsidR="000D42EC" w:rsidRPr="00655522" w:rsidRDefault="000D42EC" w:rsidP="00BF7B87">
            <w:pPr>
              <w:keepLines w:val="0"/>
              <w:overflowPunct/>
              <w:autoSpaceDE/>
              <w:autoSpaceDN/>
              <w:adjustRightInd/>
              <w:spacing w:line="240" w:lineRule="auto"/>
              <w:ind w:firstLine="0"/>
              <w:jc w:val="left"/>
              <w:rPr>
                <w:rFonts w:eastAsia="SimSun"/>
                <w:sz w:val="24"/>
                <w:szCs w:val="24"/>
                <w:lang w:eastAsia="zh-CN"/>
              </w:rPr>
            </w:pPr>
            <w:r w:rsidRPr="00655522">
              <w:rPr>
                <w:rFonts w:eastAsia="SimSun"/>
                <w:sz w:val="24"/>
                <w:szCs w:val="24"/>
                <w:lang w:eastAsia="zh-CN"/>
              </w:rPr>
              <w:lastRenderedPageBreak/>
              <w:t>[</w:t>
            </w:r>
            <w:r w:rsidRPr="00655522">
              <w:rPr>
                <w:sz w:val="24"/>
                <w:szCs w:val="24"/>
                <w:lang w:eastAsia="zh-CN"/>
              </w:rPr>
              <w:t>3.2</w:t>
            </w:r>
            <w:r w:rsidRPr="00655522">
              <w:rPr>
                <w:rFonts w:eastAsia="SimSun"/>
                <w:sz w:val="24"/>
                <w:szCs w:val="24"/>
                <w:lang w:eastAsia="zh-CN"/>
              </w:rPr>
              <w:t>] - Социальное обслуживание</w:t>
            </w:r>
          </w:p>
        </w:tc>
        <w:tc>
          <w:tcPr>
            <w:tcW w:w="3249" w:type="dxa"/>
          </w:tcPr>
          <w:p w:rsidR="000D42EC" w:rsidRPr="00655522" w:rsidRDefault="000D42EC" w:rsidP="00BF7B87">
            <w:pPr>
              <w:keepLines w:val="0"/>
              <w:overflowPunct/>
              <w:autoSpaceDE/>
              <w:autoSpaceDN/>
              <w:adjustRightInd/>
              <w:spacing w:line="240" w:lineRule="auto"/>
              <w:ind w:firstLine="0"/>
              <w:jc w:val="left"/>
              <w:rPr>
                <w:rFonts w:eastAsia="SimSun"/>
                <w:sz w:val="24"/>
                <w:szCs w:val="24"/>
                <w:lang w:eastAsia="zh-CN"/>
              </w:rPr>
            </w:pPr>
            <w:r w:rsidRPr="00655522">
              <w:rPr>
                <w:rFonts w:eastAsia="SimSun"/>
                <w:sz w:val="24"/>
                <w:szCs w:val="24"/>
                <w:lang w:eastAsia="zh-CN"/>
              </w:rPr>
              <w:t xml:space="preserve">Службы психологической и бесплатной юридической помощи, социальные, пенсионные и иные службы, в которых осуществляется прием граждан по вопросам оказания социальной помощи и назначения социальных или пенсионных выплат. </w:t>
            </w:r>
          </w:p>
          <w:p w:rsidR="000D42EC" w:rsidRPr="00655522" w:rsidRDefault="000D42EC" w:rsidP="00BF7B87">
            <w:pPr>
              <w:keepLines w:val="0"/>
              <w:overflowPunct/>
              <w:autoSpaceDE/>
              <w:autoSpaceDN/>
              <w:adjustRightInd/>
              <w:spacing w:line="240" w:lineRule="auto"/>
              <w:ind w:firstLine="459"/>
              <w:jc w:val="left"/>
              <w:rPr>
                <w:rFonts w:eastAsia="SimSun"/>
                <w:sz w:val="24"/>
                <w:szCs w:val="24"/>
                <w:lang w:eastAsia="zh-CN"/>
              </w:rPr>
            </w:pPr>
            <w:r w:rsidRPr="00655522">
              <w:rPr>
                <w:rFonts w:eastAsia="SimSun"/>
                <w:sz w:val="24"/>
                <w:szCs w:val="24"/>
                <w:lang w:eastAsia="zh-CN"/>
              </w:rPr>
              <w:t>Отделения и пункты почтовой связи, телеграфной связи, переговорные пункты;</w:t>
            </w:r>
          </w:p>
        </w:tc>
        <w:tc>
          <w:tcPr>
            <w:tcW w:w="3980" w:type="dxa"/>
            <w:vMerge w:val="restart"/>
          </w:tcPr>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минимальная/максимальная площадь земельных участков  – 10/5000 кв. м;</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максимальное количество надземных этажей зданий – 3 этажа (включая мансардный этаж);</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максимальный процент застройки в границах земельного участка – 80%;</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максимальная общая площадь встроенных объектов - 150 м</w:t>
            </w:r>
            <w:proofErr w:type="gramStart"/>
            <w:r w:rsidRPr="00655522">
              <w:rPr>
                <w:rFonts w:eastAsia="SimSun"/>
                <w:sz w:val="24"/>
                <w:szCs w:val="24"/>
                <w:lang w:eastAsia="zh-CN"/>
              </w:rPr>
              <w:t>2</w:t>
            </w:r>
            <w:proofErr w:type="gramEnd"/>
            <w:r w:rsidRPr="00655522">
              <w:rPr>
                <w:rFonts w:eastAsia="SimSun"/>
                <w:sz w:val="24"/>
                <w:szCs w:val="24"/>
                <w:lang w:eastAsia="zh-CN"/>
              </w:rPr>
              <w:t>;</w:t>
            </w:r>
          </w:p>
          <w:p w:rsidR="000D42EC" w:rsidRPr="00655522" w:rsidRDefault="000D42EC" w:rsidP="00BF7B87">
            <w:pPr>
              <w:keepLines w:val="0"/>
              <w:overflowPunct/>
              <w:autoSpaceDE/>
              <w:adjustRightInd/>
              <w:spacing w:line="240" w:lineRule="auto"/>
              <w:ind w:left="33" w:firstLine="426"/>
              <w:jc w:val="left"/>
              <w:rPr>
                <w:rFonts w:eastAsia="SimSun"/>
                <w:sz w:val="24"/>
                <w:szCs w:val="24"/>
                <w:lang w:eastAsia="zh-CN"/>
              </w:rPr>
            </w:pPr>
            <w:r w:rsidRPr="00655522">
              <w:rPr>
                <w:rFonts w:eastAsia="SimSun"/>
                <w:sz w:val="24"/>
                <w:szCs w:val="24"/>
                <w:lang w:eastAsia="zh-CN"/>
              </w:rPr>
              <w:t xml:space="preserve">минимальный отступ строений от передней границы участка  - </w:t>
            </w:r>
            <w:r w:rsidR="00531620" w:rsidRPr="00655522">
              <w:rPr>
                <w:rFonts w:eastAsia="SimSun"/>
                <w:sz w:val="24"/>
                <w:szCs w:val="24"/>
                <w:lang w:eastAsia="zh-CN"/>
              </w:rPr>
              <w:t>без ограничений</w:t>
            </w:r>
            <w:r w:rsidRPr="00655522">
              <w:rPr>
                <w:rFonts w:eastAsia="SimSun"/>
                <w:sz w:val="24"/>
                <w:szCs w:val="24"/>
                <w:lang w:eastAsia="zh-CN"/>
              </w:rPr>
              <w:t>;</w:t>
            </w:r>
          </w:p>
          <w:p w:rsidR="000D42EC" w:rsidRPr="00655522" w:rsidRDefault="000D42EC" w:rsidP="00BF7B87">
            <w:pPr>
              <w:keepLines w:val="0"/>
              <w:overflowPunct/>
              <w:autoSpaceDE/>
              <w:adjustRightInd/>
              <w:spacing w:line="240" w:lineRule="auto"/>
              <w:ind w:firstLine="426"/>
              <w:jc w:val="left"/>
              <w:rPr>
                <w:rFonts w:eastAsia="SimSun"/>
                <w:sz w:val="24"/>
                <w:szCs w:val="24"/>
                <w:lang w:eastAsia="zh-CN"/>
              </w:rPr>
            </w:pPr>
            <w:r w:rsidRPr="00655522">
              <w:rPr>
                <w:rFonts w:eastAsia="SimSun"/>
                <w:sz w:val="24"/>
                <w:szCs w:val="24"/>
                <w:lang w:eastAsia="zh-CN"/>
              </w:rPr>
              <w:t>минимальный отступ от границ соседнего участка до строений - 1 м.</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Объекты по оказанию услуг и обслуживанию населения допускается размещать в отдельно стоящих, встроенных или пристроенных объектах с изолированными от жилых зданий или их частей входами.</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 xml:space="preserve"> </w:t>
            </w:r>
          </w:p>
          <w:p w:rsidR="000D42EC" w:rsidRPr="00655522" w:rsidRDefault="000D42EC" w:rsidP="00BF7B87">
            <w:pPr>
              <w:keepLines w:val="0"/>
              <w:tabs>
                <w:tab w:val="left" w:pos="1134"/>
              </w:tabs>
              <w:overflowPunct/>
              <w:autoSpaceDE/>
              <w:autoSpaceDN/>
              <w:adjustRightInd/>
              <w:spacing w:line="240" w:lineRule="auto"/>
              <w:ind w:firstLine="426"/>
              <w:jc w:val="left"/>
              <w:rPr>
                <w:rFonts w:eastAsia="SimSun"/>
                <w:sz w:val="24"/>
                <w:szCs w:val="24"/>
                <w:lang w:eastAsia="zh-CN"/>
              </w:rPr>
            </w:pPr>
          </w:p>
        </w:tc>
      </w:tr>
      <w:tr w:rsidR="00655522" w:rsidRPr="00655522" w:rsidTr="00BF7B87">
        <w:trPr>
          <w:trHeight w:val="20"/>
        </w:trPr>
        <w:tc>
          <w:tcPr>
            <w:tcW w:w="2518" w:type="dxa"/>
          </w:tcPr>
          <w:p w:rsidR="000D42EC" w:rsidRPr="00655522" w:rsidRDefault="000D42EC" w:rsidP="00BF7B87">
            <w:pPr>
              <w:keepLines w:val="0"/>
              <w:overflowPunct/>
              <w:autoSpaceDE/>
              <w:autoSpaceDN/>
              <w:adjustRightInd/>
              <w:spacing w:line="240" w:lineRule="auto"/>
              <w:ind w:firstLine="0"/>
              <w:jc w:val="left"/>
              <w:rPr>
                <w:rFonts w:eastAsia="SimSun"/>
                <w:sz w:val="24"/>
                <w:szCs w:val="24"/>
                <w:lang w:eastAsia="zh-CN"/>
              </w:rPr>
            </w:pPr>
            <w:r w:rsidRPr="00655522">
              <w:rPr>
                <w:rFonts w:eastAsia="SimSun"/>
                <w:sz w:val="24"/>
                <w:szCs w:val="24"/>
                <w:lang w:eastAsia="zh-CN"/>
              </w:rPr>
              <w:t>[</w:t>
            </w:r>
            <w:r w:rsidRPr="00655522">
              <w:rPr>
                <w:sz w:val="24"/>
                <w:szCs w:val="24"/>
                <w:lang w:eastAsia="zh-CN"/>
              </w:rPr>
              <w:t>3.3</w:t>
            </w:r>
            <w:r w:rsidRPr="00655522">
              <w:rPr>
                <w:rFonts w:eastAsia="SimSun"/>
                <w:sz w:val="24"/>
                <w:szCs w:val="24"/>
                <w:lang w:eastAsia="zh-CN"/>
              </w:rPr>
              <w:t>] - Бытовое обслуживание</w:t>
            </w:r>
          </w:p>
          <w:p w:rsidR="000D42EC" w:rsidRPr="00655522" w:rsidRDefault="000D42EC" w:rsidP="00BF7B87">
            <w:pPr>
              <w:keepLines w:val="0"/>
              <w:overflowPunct/>
              <w:autoSpaceDE/>
              <w:autoSpaceDN/>
              <w:adjustRightInd/>
              <w:spacing w:line="240" w:lineRule="auto"/>
              <w:ind w:firstLine="0"/>
              <w:jc w:val="left"/>
              <w:rPr>
                <w:rFonts w:eastAsia="SimSun"/>
                <w:sz w:val="24"/>
                <w:szCs w:val="24"/>
                <w:lang w:eastAsia="zh-CN"/>
              </w:rPr>
            </w:pPr>
          </w:p>
          <w:p w:rsidR="000D42EC" w:rsidRPr="00655522" w:rsidRDefault="000D42EC" w:rsidP="00BF7B87">
            <w:pPr>
              <w:keepLines w:val="0"/>
              <w:overflowPunct/>
              <w:autoSpaceDE/>
              <w:autoSpaceDN/>
              <w:adjustRightInd/>
              <w:spacing w:line="240" w:lineRule="auto"/>
              <w:ind w:firstLine="0"/>
              <w:jc w:val="left"/>
              <w:rPr>
                <w:rFonts w:eastAsia="SimSun"/>
                <w:sz w:val="24"/>
                <w:szCs w:val="24"/>
                <w:lang w:eastAsia="zh-CN"/>
              </w:rPr>
            </w:pPr>
          </w:p>
          <w:p w:rsidR="000D42EC" w:rsidRPr="00655522" w:rsidRDefault="000D42EC" w:rsidP="00BF7B87">
            <w:pPr>
              <w:keepLines w:val="0"/>
              <w:overflowPunct/>
              <w:autoSpaceDE/>
              <w:autoSpaceDN/>
              <w:adjustRightInd/>
              <w:spacing w:line="240" w:lineRule="auto"/>
              <w:ind w:firstLine="0"/>
              <w:jc w:val="left"/>
              <w:rPr>
                <w:rFonts w:eastAsia="SimSun"/>
                <w:sz w:val="24"/>
                <w:szCs w:val="24"/>
                <w:lang w:eastAsia="zh-CN"/>
              </w:rPr>
            </w:pPr>
          </w:p>
          <w:p w:rsidR="000D42EC" w:rsidRPr="00655522" w:rsidRDefault="000D42EC" w:rsidP="00BF7B87">
            <w:pPr>
              <w:keepLines w:val="0"/>
              <w:overflowPunct/>
              <w:autoSpaceDE/>
              <w:autoSpaceDN/>
              <w:adjustRightInd/>
              <w:spacing w:line="240" w:lineRule="auto"/>
              <w:ind w:firstLine="0"/>
              <w:jc w:val="left"/>
              <w:rPr>
                <w:rFonts w:eastAsia="SimSun"/>
                <w:sz w:val="24"/>
                <w:szCs w:val="24"/>
                <w:lang w:eastAsia="zh-CN"/>
              </w:rPr>
            </w:pPr>
          </w:p>
          <w:p w:rsidR="000D42EC" w:rsidRPr="00655522" w:rsidRDefault="000D42EC" w:rsidP="00BF7B87">
            <w:pPr>
              <w:keepLines w:val="0"/>
              <w:overflowPunct/>
              <w:autoSpaceDE/>
              <w:autoSpaceDN/>
              <w:adjustRightInd/>
              <w:spacing w:line="240" w:lineRule="auto"/>
              <w:ind w:firstLine="0"/>
              <w:jc w:val="left"/>
              <w:rPr>
                <w:rFonts w:eastAsia="SimSun"/>
                <w:sz w:val="24"/>
                <w:szCs w:val="24"/>
                <w:lang w:eastAsia="zh-CN"/>
              </w:rPr>
            </w:pPr>
          </w:p>
          <w:p w:rsidR="000D42EC" w:rsidRPr="00655522" w:rsidRDefault="000D42EC" w:rsidP="00BF7B87">
            <w:pPr>
              <w:keepLines w:val="0"/>
              <w:overflowPunct/>
              <w:autoSpaceDE/>
              <w:autoSpaceDN/>
              <w:adjustRightInd/>
              <w:spacing w:line="240" w:lineRule="auto"/>
              <w:ind w:firstLine="0"/>
              <w:jc w:val="left"/>
              <w:rPr>
                <w:rFonts w:eastAsia="SimSun"/>
                <w:sz w:val="24"/>
                <w:szCs w:val="24"/>
                <w:lang w:eastAsia="zh-CN"/>
              </w:rPr>
            </w:pPr>
          </w:p>
          <w:p w:rsidR="000D42EC" w:rsidRPr="00655522" w:rsidRDefault="000D42EC" w:rsidP="00BF7B87">
            <w:pPr>
              <w:keepLines w:val="0"/>
              <w:overflowPunct/>
              <w:autoSpaceDE/>
              <w:autoSpaceDN/>
              <w:adjustRightInd/>
              <w:spacing w:line="240" w:lineRule="auto"/>
              <w:ind w:firstLine="0"/>
              <w:jc w:val="left"/>
              <w:rPr>
                <w:rFonts w:eastAsia="SimSun"/>
                <w:sz w:val="24"/>
                <w:szCs w:val="24"/>
                <w:lang w:eastAsia="zh-CN"/>
              </w:rPr>
            </w:pPr>
          </w:p>
          <w:p w:rsidR="000D42EC" w:rsidRPr="00655522" w:rsidRDefault="000D42EC" w:rsidP="00BF7B87">
            <w:pPr>
              <w:keepLines w:val="0"/>
              <w:overflowPunct/>
              <w:autoSpaceDE/>
              <w:autoSpaceDN/>
              <w:adjustRightInd/>
              <w:spacing w:line="240" w:lineRule="auto"/>
              <w:ind w:firstLine="0"/>
              <w:jc w:val="left"/>
              <w:rPr>
                <w:rFonts w:eastAsia="SimSun"/>
                <w:sz w:val="24"/>
                <w:szCs w:val="24"/>
                <w:lang w:eastAsia="zh-CN"/>
              </w:rPr>
            </w:pPr>
          </w:p>
          <w:p w:rsidR="000D42EC" w:rsidRPr="00655522" w:rsidRDefault="000D42EC" w:rsidP="00BF7B87">
            <w:pPr>
              <w:keepLines w:val="0"/>
              <w:overflowPunct/>
              <w:autoSpaceDE/>
              <w:autoSpaceDN/>
              <w:adjustRightInd/>
              <w:spacing w:line="240" w:lineRule="auto"/>
              <w:ind w:firstLine="0"/>
              <w:jc w:val="left"/>
              <w:rPr>
                <w:rFonts w:eastAsia="SimSun"/>
                <w:sz w:val="24"/>
                <w:szCs w:val="24"/>
                <w:lang w:eastAsia="zh-CN"/>
              </w:rPr>
            </w:pPr>
          </w:p>
          <w:p w:rsidR="000D42EC" w:rsidRPr="00655522" w:rsidRDefault="000D42EC" w:rsidP="00BF7B87">
            <w:pPr>
              <w:keepLines w:val="0"/>
              <w:overflowPunct/>
              <w:autoSpaceDE/>
              <w:autoSpaceDN/>
              <w:adjustRightInd/>
              <w:spacing w:line="240" w:lineRule="auto"/>
              <w:ind w:firstLine="0"/>
              <w:jc w:val="left"/>
              <w:rPr>
                <w:rFonts w:eastAsia="SimSun"/>
                <w:sz w:val="24"/>
                <w:szCs w:val="24"/>
                <w:lang w:eastAsia="zh-CN"/>
              </w:rPr>
            </w:pPr>
          </w:p>
          <w:p w:rsidR="000D42EC" w:rsidRPr="00655522" w:rsidRDefault="000D42EC" w:rsidP="00BF7B87">
            <w:pPr>
              <w:keepLines w:val="0"/>
              <w:overflowPunct/>
              <w:autoSpaceDE/>
              <w:autoSpaceDN/>
              <w:adjustRightInd/>
              <w:spacing w:line="240" w:lineRule="auto"/>
              <w:ind w:firstLine="0"/>
              <w:jc w:val="left"/>
              <w:rPr>
                <w:rFonts w:eastAsia="SimSun"/>
                <w:sz w:val="24"/>
                <w:szCs w:val="24"/>
                <w:lang w:eastAsia="zh-CN"/>
              </w:rPr>
            </w:pPr>
          </w:p>
          <w:p w:rsidR="000D42EC" w:rsidRPr="00655522" w:rsidRDefault="000D42EC" w:rsidP="00BF7B87">
            <w:pPr>
              <w:keepLines w:val="0"/>
              <w:overflowPunct/>
              <w:autoSpaceDE/>
              <w:autoSpaceDN/>
              <w:adjustRightInd/>
              <w:spacing w:line="240" w:lineRule="auto"/>
              <w:ind w:firstLine="0"/>
              <w:jc w:val="left"/>
              <w:rPr>
                <w:rFonts w:eastAsia="SimSun"/>
                <w:sz w:val="24"/>
                <w:szCs w:val="24"/>
                <w:lang w:eastAsia="zh-CN"/>
              </w:rPr>
            </w:pPr>
          </w:p>
          <w:p w:rsidR="000D42EC" w:rsidRPr="00655522" w:rsidRDefault="000D42EC" w:rsidP="00BF7B87">
            <w:pPr>
              <w:keepLines w:val="0"/>
              <w:overflowPunct/>
              <w:autoSpaceDE/>
              <w:autoSpaceDN/>
              <w:adjustRightInd/>
              <w:spacing w:line="240" w:lineRule="auto"/>
              <w:ind w:firstLine="0"/>
              <w:jc w:val="left"/>
              <w:rPr>
                <w:rFonts w:eastAsia="SimSun"/>
                <w:sz w:val="24"/>
                <w:szCs w:val="24"/>
                <w:lang w:eastAsia="zh-CN"/>
              </w:rPr>
            </w:pPr>
          </w:p>
          <w:p w:rsidR="000D42EC" w:rsidRPr="00655522" w:rsidRDefault="000D42EC" w:rsidP="00BF7B87">
            <w:pPr>
              <w:keepLines w:val="0"/>
              <w:overflowPunct/>
              <w:autoSpaceDE/>
              <w:autoSpaceDN/>
              <w:adjustRightInd/>
              <w:spacing w:line="240" w:lineRule="auto"/>
              <w:ind w:firstLine="0"/>
              <w:jc w:val="left"/>
              <w:rPr>
                <w:rFonts w:eastAsia="SimSun"/>
                <w:sz w:val="24"/>
                <w:szCs w:val="24"/>
                <w:lang w:eastAsia="zh-CN"/>
              </w:rPr>
            </w:pPr>
          </w:p>
          <w:p w:rsidR="000D42EC" w:rsidRPr="00655522" w:rsidRDefault="000D42EC" w:rsidP="00BF7B87">
            <w:pPr>
              <w:keepLines w:val="0"/>
              <w:overflowPunct/>
              <w:autoSpaceDE/>
              <w:autoSpaceDN/>
              <w:adjustRightInd/>
              <w:spacing w:line="240" w:lineRule="auto"/>
              <w:ind w:firstLine="0"/>
              <w:jc w:val="left"/>
              <w:rPr>
                <w:rFonts w:eastAsia="SimSun"/>
                <w:sz w:val="24"/>
                <w:szCs w:val="24"/>
                <w:lang w:eastAsia="zh-CN"/>
              </w:rPr>
            </w:pPr>
          </w:p>
          <w:p w:rsidR="000D42EC" w:rsidRPr="00655522" w:rsidRDefault="000D42EC" w:rsidP="00BF7B87">
            <w:pPr>
              <w:spacing w:line="240" w:lineRule="auto"/>
              <w:jc w:val="left"/>
              <w:rPr>
                <w:rFonts w:eastAsia="SimSun"/>
                <w:sz w:val="24"/>
                <w:szCs w:val="24"/>
                <w:lang w:eastAsia="zh-CN"/>
              </w:rPr>
            </w:pPr>
          </w:p>
        </w:tc>
        <w:tc>
          <w:tcPr>
            <w:tcW w:w="3249" w:type="dxa"/>
          </w:tcPr>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Производственные помещения (категорий</w:t>
            </w:r>
            <w:proofErr w:type="gramStart"/>
            <w:r w:rsidRPr="00655522">
              <w:rPr>
                <w:rFonts w:eastAsia="SimSun"/>
                <w:sz w:val="24"/>
                <w:szCs w:val="24"/>
                <w:lang w:eastAsia="zh-CN"/>
              </w:rPr>
              <w:t xml:space="preserve"> В</w:t>
            </w:r>
            <w:proofErr w:type="gramEnd"/>
            <w:r w:rsidRPr="00655522">
              <w:rPr>
                <w:rFonts w:eastAsia="SimSun"/>
                <w:sz w:val="24"/>
                <w:szCs w:val="24"/>
                <w:lang w:eastAsia="zh-CN"/>
              </w:rPr>
              <w:t xml:space="preserve"> и Д для труда инвалидов и людей старшего возраста, в их числе: пункты выдачи работы на дом, мастерские для сборочных и декоративных работ); </w:t>
            </w:r>
          </w:p>
          <w:p w:rsidR="000D42EC" w:rsidRPr="00655522" w:rsidRDefault="000D42EC" w:rsidP="00BF7B87">
            <w:pPr>
              <w:keepLines w:val="0"/>
              <w:widowControl w:val="0"/>
              <w:overflowPunct/>
              <w:autoSpaceDE/>
              <w:autoSpaceDN/>
              <w:adjustRightInd/>
              <w:spacing w:line="240" w:lineRule="auto"/>
              <w:ind w:firstLine="426"/>
              <w:rPr>
                <w:sz w:val="24"/>
                <w:szCs w:val="24"/>
              </w:rPr>
            </w:pPr>
            <w:r w:rsidRPr="00655522">
              <w:rPr>
                <w:sz w:val="24"/>
                <w:szCs w:val="24"/>
              </w:rPr>
              <w:t xml:space="preserve">приемные пункты прачечных и химчисток; </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пошивочные ателье;</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 xml:space="preserve"> ремонтные мастерские бытовой техники;</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 xml:space="preserve"> мастерские по пошиву и ремонту обуви;</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 xml:space="preserve"> мастерские по ремонту часов;</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 xml:space="preserve">парикмахерские; </w:t>
            </w:r>
          </w:p>
          <w:p w:rsidR="000D42EC" w:rsidRPr="00655522" w:rsidRDefault="000D42EC" w:rsidP="00BF7B87">
            <w:pPr>
              <w:spacing w:line="240" w:lineRule="auto"/>
              <w:ind w:firstLine="426"/>
              <w:jc w:val="left"/>
              <w:rPr>
                <w:rFonts w:eastAsia="SimSun"/>
                <w:sz w:val="24"/>
                <w:szCs w:val="24"/>
                <w:lang w:eastAsia="zh-CN"/>
              </w:rPr>
            </w:pPr>
            <w:r w:rsidRPr="00655522">
              <w:rPr>
                <w:rFonts w:eastAsia="SimSun"/>
                <w:sz w:val="24"/>
                <w:szCs w:val="24"/>
                <w:lang w:eastAsia="zh-CN"/>
              </w:rPr>
              <w:t>бани, сауны;</w:t>
            </w:r>
          </w:p>
        </w:tc>
        <w:tc>
          <w:tcPr>
            <w:tcW w:w="3980" w:type="dxa"/>
            <w:vMerge/>
          </w:tcPr>
          <w:p w:rsidR="000D42EC" w:rsidRPr="00655522" w:rsidRDefault="000D42EC" w:rsidP="00BF7B87">
            <w:pPr>
              <w:keepLines w:val="0"/>
              <w:tabs>
                <w:tab w:val="left" w:pos="1134"/>
              </w:tabs>
              <w:overflowPunct/>
              <w:autoSpaceDE/>
              <w:autoSpaceDN/>
              <w:adjustRightInd/>
              <w:spacing w:line="240" w:lineRule="auto"/>
              <w:ind w:firstLine="426"/>
              <w:jc w:val="left"/>
              <w:rPr>
                <w:rFonts w:eastAsia="SimSun"/>
                <w:sz w:val="24"/>
                <w:szCs w:val="24"/>
                <w:lang w:eastAsia="zh-CN"/>
              </w:rPr>
            </w:pPr>
          </w:p>
        </w:tc>
      </w:tr>
      <w:tr w:rsidR="00655522" w:rsidRPr="00655522" w:rsidTr="00BF7B87">
        <w:trPr>
          <w:trHeight w:val="20"/>
        </w:trPr>
        <w:tc>
          <w:tcPr>
            <w:tcW w:w="2518" w:type="dxa"/>
          </w:tcPr>
          <w:p w:rsidR="000D42EC" w:rsidRPr="00655522" w:rsidRDefault="000D42EC" w:rsidP="00BF7B87">
            <w:pPr>
              <w:keepLines w:val="0"/>
              <w:overflowPunct/>
              <w:autoSpaceDE/>
              <w:autoSpaceDN/>
              <w:adjustRightInd/>
              <w:spacing w:line="240" w:lineRule="auto"/>
              <w:ind w:firstLine="0"/>
              <w:jc w:val="left"/>
              <w:rPr>
                <w:rFonts w:eastAsia="SimSun"/>
                <w:sz w:val="24"/>
                <w:szCs w:val="24"/>
                <w:lang w:eastAsia="zh-CN"/>
              </w:rPr>
            </w:pPr>
            <w:r w:rsidRPr="00655522">
              <w:rPr>
                <w:rFonts w:eastAsia="SimSun"/>
                <w:sz w:val="24"/>
                <w:szCs w:val="24"/>
                <w:lang w:eastAsia="zh-CN"/>
              </w:rPr>
              <w:t>[3.4.1] - Амбулаторно-поликлиническое обслуживание</w:t>
            </w:r>
          </w:p>
        </w:tc>
        <w:tc>
          <w:tcPr>
            <w:tcW w:w="3249" w:type="dxa"/>
          </w:tcPr>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 xml:space="preserve">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 </w:t>
            </w:r>
          </w:p>
        </w:tc>
        <w:tc>
          <w:tcPr>
            <w:tcW w:w="3980" w:type="dxa"/>
            <w:vMerge/>
          </w:tcPr>
          <w:p w:rsidR="000D42EC" w:rsidRPr="00655522" w:rsidRDefault="000D42EC" w:rsidP="00BF7B87">
            <w:pPr>
              <w:keepLines w:val="0"/>
              <w:tabs>
                <w:tab w:val="left" w:pos="1134"/>
              </w:tabs>
              <w:overflowPunct/>
              <w:autoSpaceDE/>
              <w:autoSpaceDN/>
              <w:adjustRightInd/>
              <w:spacing w:line="240" w:lineRule="auto"/>
              <w:ind w:firstLine="426"/>
              <w:jc w:val="left"/>
              <w:rPr>
                <w:rFonts w:eastAsia="SimSun"/>
                <w:sz w:val="24"/>
                <w:szCs w:val="24"/>
                <w:lang w:eastAsia="zh-CN"/>
              </w:rPr>
            </w:pPr>
          </w:p>
        </w:tc>
      </w:tr>
      <w:tr w:rsidR="00655522" w:rsidRPr="00655522" w:rsidTr="00BF7B87">
        <w:trPr>
          <w:trHeight w:val="20"/>
        </w:trPr>
        <w:tc>
          <w:tcPr>
            <w:tcW w:w="2518" w:type="dxa"/>
          </w:tcPr>
          <w:p w:rsidR="000D42EC" w:rsidRPr="00655522" w:rsidRDefault="000D42EC" w:rsidP="00BF7B87">
            <w:pPr>
              <w:keepLines w:val="0"/>
              <w:overflowPunct/>
              <w:autoSpaceDE/>
              <w:autoSpaceDN/>
              <w:adjustRightInd/>
              <w:spacing w:line="240" w:lineRule="auto"/>
              <w:ind w:firstLine="0"/>
              <w:jc w:val="left"/>
              <w:rPr>
                <w:rFonts w:eastAsia="SimSun"/>
                <w:sz w:val="24"/>
                <w:szCs w:val="24"/>
                <w:lang w:eastAsia="zh-CN"/>
              </w:rPr>
            </w:pPr>
            <w:r w:rsidRPr="00655522">
              <w:rPr>
                <w:rFonts w:eastAsia="SimSun"/>
                <w:sz w:val="24"/>
                <w:szCs w:val="24"/>
                <w:lang w:eastAsia="zh-CN"/>
              </w:rPr>
              <w:t>[</w:t>
            </w:r>
            <w:r w:rsidRPr="00655522">
              <w:rPr>
                <w:sz w:val="24"/>
                <w:szCs w:val="24"/>
                <w:lang w:eastAsia="zh-CN"/>
              </w:rPr>
              <w:t>4.4</w:t>
            </w:r>
            <w:r w:rsidRPr="00655522">
              <w:rPr>
                <w:rFonts w:eastAsia="SimSun"/>
                <w:sz w:val="24"/>
                <w:szCs w:val="24"/>
                <w:lang w:eastAsia="zh-CN"/>
              </w:rPr>
              <w:t>] - Магазины</w:t>
            </w:r>
          </w:p>
        </w:tc>
        <w:tc>
          <w:tcPr>
            <w:tcW w:w="3249" w:type="dxa"/>
          </w:tcPr>
          <w:p w:rsidR="000D42EC" w:rsidRPr="00655522" w:rsidRDefault="000D42EC" w:rsidP="00BF7B87">
            <w:pPr>
              <w:spacing w:line="240" w:lineRule="auto"/>
              <w:ind w:firstLine="426"/>
              <w:jc w:val="left"/>
              <w:rPr>
                <w:rFonts w:eastAsia="SimSun"/>
                <w:sz w:val="24"/>
                <w:szCs w:val="24"/>
                <w:lang w:eastAsia="zh-CN"/>
              </w:rPr>
            </w:pPr>
            <w:r w:rsidRPr="00655522">
              <w:rPr>
                <w:rFonts w:eastAsia="SimSun"/>
                <w:sz w:val="24"/>
                <w:szCs w:val="24"/>
                <w:lang w:eastAsia="zh-CN"/>
              </w:rPr>
              <w:t>Магазины продовольственных, непродовольственных и смешанных товаров;</w:t>
            </w:r>
          </w:p>
          <w:p w:rsidR="000D42EC" w:rsidRPr="00655522" w:rsidRDefault="000D42EC" w:rsidP="00BF7B87">
            <w:pPr>
              <w:spacing w:line="240" w:lineRule="auto"/>
              <w:ind w:firstLine="426"/>
              <w:jc w:val="left"/>
              <w:rPr>
                <w:rFonts w:eastAsia="SimSun"/>
                <w:sz w:val="24"/>
                <w:szCs w:val="24"/>
                <w:lang w:eastAsia="zh-CN"/>
              </w:rPr>
            </w:pPr>
            <w:r w:rsidRPr="00655522">
              <w:rPr>
                <w:rFonts w:eastAsia="SimSun"/>
                <w:sz w:val="24"/>
                <w:szCs w:val="24"/>
                <w:lang w:eastAsia="zh-CN"/>
              </w:rPr>
              <w:t xml:space="preserve"> аптеки; </w:t>
            </w:r>
            <w:proofErr w:type="spellStart"/>
            <w:r w:rsidRPr="00655522">
              <w:rPr>
                <w:rFonts w:eastAsia="SimSun"/>
                <w:sz w:val="24"/>
                <w:szCs w:val="24"/>
                <w:lang w:eastAsia="zh-CN"/>
              </w:rPr>
              <w:t>ветаптеки</w:t>
            </w:r>
            <w:proofErr w:type="spellEnd"/>
            <w:r w:rsidRPr="00655522">
              <w:rPr>
                <w:rFonts w:eastAsia="SimSun"/>
                <w:sz w:val="24"/>
                <w:szCs w:val="24"/>
                <w:lang w:eastAsia="zh-CN"/>
              </w:rPr>
              <w:t xml:space="preserve">; </w:t>
            </w:r>
          </w:p>
        </w:tc>
        <w:tc>
          <w:tcPr>
            <w:tcW w:w="3980" w:type="dxa"/>
            <w:vMerge/>
          </w:tcPr>
          <w:p w:rsidR="000D42EC" w:rsidRPr="00655522" w:rsidRDefault="000D42EC" w:rsidP="00BF7B87">
            <w:pPr>
              <w:keepLines w:val="0"/>
              <w:tabs>
                <w:tab w:val="left" w:pos="1134"/>
              </w:tabs>
              <w:overflowPunct/>
              <w:autoSpaceDE/>
              <w:autoSpaceDN/>
              <w:adjustRightInd/>
              <w:spacing w:line="240" w:lineRule="auto"/>
              <w:ind w:firstLine="426"/>
              <w:jc w:val="left"/>
              <w:rPr>
                <w:rFonts w:eastAsia="SimSun"/>
                <w:sz w:val="24"/>
                <w:szCs w:val="24"/>
                <w:lang w:eastAsia="zh-CN"/>
              </w:rPr>
            </w:pPr>
          </w:p>
        </w:tc>
      </w:tr>
      <w:tr w:rsidR="00655522" w:rsidRPr="00655522" w:rsidTr="00BF7B87">
        <w:trPr>
          <w:trHeight w:val="20"/>
        </w:trPr>
        <w:tc>
          <w:tcPr>
            <w:tcW w:w="2518" w:type="dxa"/>
          </w:tcPr>
          <w:p w:rsidR="000D42EC" w:rsidRPr="00655522" w:rsidRDefault="000D42EC" w:rsidP="00BF7B87">
            <w:pPr>
              <w:keepLines w:val="0"/>
              <w:overflowPunct/>
              <w:autoSpaceDE/>
              <w:autoSpaceDN/>
              <w:adjustRightInd/>
              <w:spacing w:line="240" w:lineRule="auto"/>
              <w:ind w:firstLine="0"/>
              <w:jc w:val="left"/>
              <w:rPr>
                <w:rFonts w:eastAsia="SimSun"/>
                <w:sz w:val="24"/>
                <w:szCs w:val="24"/>
                <w:lang w:eastAsia="zh-CN"/>
              </w:rPr>
            </w:pPr>
            <w:r w:rsidRPr="00655522">
              <w:rPr>
                <w:rFonts w:eastAsia="SimSun"/>
                <w:sz w:val="24"/>
                <w:szCs w:val="24"/>
                <w:lang w:eastAsia="zh-CN"/>
              </w:rPr>
              <w:t>[</w:t>
            </w:r>
            <w:r w:rsidRPr="00655522">
              <w:rPr>
                <w:sz w:val="24"/>
                <w:szCs w:val="24"/>
                <w:lang w:eastAsia="zh-CN"/>
              </w:rPr>
              <w:t>5.1</w:t>
            </w:r>
            <w:r w:rsidRPr="00655522">
              <w:rPr>
                <w:rFonts w:eastAsia="SimSun"/>
                <w:sz w:val="24"/>
                <w:szCs w:val="24"/>
                <w:lang w:eastAsia="zh-CN"/>
              </w:rPr>
              <w:t>] - Спорт</w:t>
            </w:r>
          </w:p>
          <w:p w:rsidR="000D42EC" w:rsidRPr="00655522" w:rsidRDefault="000D42EC" w:rsidP="00BF7B87">
            <w:pPr>
              <w:keepLines w:val="0"/>
              <w:overflowPunct/>
              <w:autoSpaceDE/>
              <w:autoSpaceDN/>
              <w:adjustRightInd/>
              <w:spacing w:line="240" w:lineRule="auto"/>
              <w:ind w:firstLine="0"/>
              <w:jc w:val="left"/>
              <w:rPr>
                <w:rFonts w:eastAsia="SimSun"/>
                <w:sz w:val="24"/>
                <w:szCs w:val="24"/>
                <w:lang w:eastAsia="zh-CN"/>
              </w:rPr>
            </w:pPr>
          </w:p>
          <w:p w:rsidR="000D42EC" w:rsidRPr="00655522" w:rsidRDefault="000D42EC" w:rsidP="00BF7B87">
            <w:pPr>
              <w:spacing w:line="240" w:lineRule="auto"/>
              <w:jc w:val="left"/>
              <w:rPr>
                <w:rFonts w:eastAsia="SimSun"/>
                <w:sz w:val="24"/>
                <w:szCs w:val="24"/>
                <w:lang w:eastAsia="zh-CN"/>
              </w:rPr>
            </w:pPr>
          </w:p>
        </w:tc>
        <w:tc>
          <w:tcPr>
            <w:tcW w:w="3249" w:type="dxa"/>
          </w:tcPr>
          <w:p w:rsidR="000D42EC" w:rsidRPr="00655522" w:rsidRDefault="000D42EC" w:rsidP="00BF7B87">
            <w:pPr>
              <w:spacing w:line="240" w:lineRule="auto"/>
              <w:ind w:firstLine="426"/>
              <w:jc w:val="left"/>
              <w:rPr>
                <w:rFonts w:eastAsia="SimSun"/>
                <w:sz w:val="24"/>
                <w:szCs w:val="24"/>
                <w:lang w:eastAsia="zh-CN"/>
              </w:rPr>
            </w:pPr>
            <w:r w:rsidRPr="00655522">
              <w:rPr>
                <w:rFonts w:eastAsia="SimSun"/>
                <w:sz w:val="24"/>
                <w:szCs w:val="24"/>
                <w:lang w:eastAsia="zh-CN"/>
              </w:rPr>
              <w:t xml:space="preserve">Здания физкультурно-оздоровительных клубов и </w:t>
            </w:r>
            <w:proofErr w:type="gramStart"/>
            <w:r w:rsidRPr="00655522">
              <w:rPr>
                <w:rFonts w:eastAsia="SimSun"/>
                <w:sz w:val="24"/>
                <w:szCs w:val="24"/>
                <w:lang w:eastAsia="zh-CN"/>
              </w:rPr>
              <w:t>фитнес-центров</w:t>
            </w:r>
            <w:proofErr w:type="gramEnd"/>
            <w:r w:rsidRPr="00655522">
              <w:rPr>
                <w:rFonts w:eastAsia="SimSun"/>
                <w:sz w:val="24"/>
                <w:szCs w:val="24"/>
                <w:lang w:eastAsia="zh-CN"/>
              </w:rPr>
              <w:t>;</w:t>
            </w:r>
          </w:p>
          <w:p w:rsidR="000D42EC" w:rsidRPr="00655522" w:rsidRDefault="000D42EC" w:rsidP="00BF7B87">
            <w:pPr>
              <w:spacing w:line="240" w:lineRule="auto"/>
              <w:ind w:firstLine="426"/>
              <w:jc w:val="left"/>
              <w:rPr>
                <w:rFonts w:eastAsia="SimSun"/>
                <w:sz w:val="24"/>
                <w:szCs w:val="24"/>
                <w:lang w:eastAsia="zh-CN"/>
              </w:rPr>
            </w:pPr>
            <w:r w:rsidRPr="00655522">
              <w:rPr>
                <w:rFonts w:eastAsia="SimSun"/>
                <w:sz w:val="24"/>
                <w:szCs w:val="24"/>
                <w:lang w:eastAsia="zh-CN"/>
              </w:rPr>
              <w:lastRenderedPageBreak/>
              <w:t xml:space="preserve">бассейны; </w:t>
            </w:r>
          </w:p>
          <w:p w:rsidR="000D42EC" w:rsidRPr="00655522" w:rsidRDefault="000D42EC" w:rsidP="00BF7B87">
            <w:pPr>
              <w:spacing w:line="240" w:lineRule="auto"/>
              <w:ind w:firstLine="426"/>
              <w:jc w:val="left"/>
              <w:rPr>
                <w:sz w:val="24"/>
                <w:szCs w:val="24"/>
              </w:rPr>
            </w:pPr>
            <w:r w:rsidRPr="00655522">
              <w:rPr>
                <w:sz w:val="24"/>
                <w:szCs w:val="24"/>
              </w:rPr>
              <w:t>площадки для занятия спортом и физкультурой (беговые дорожки, спортивные сооружения, теннисные корты, поля для спортивной игры, автодромы, мотодромы, трамплины, трассы и спортивные стрельбища);</w:t>
            </w:r>
          </w:p>
          <w:p w:rsidR="000D42EC" w:rsidRPr="00655522" w:rsidRDefault="000D42EC" w:rsidP="00BF7B87">
            <w:pPr>
              <w:spacing w:line="240" w:lineRule="auto"/>
              <w:ind w:firstLine="426"/>
              <w:jc w:val="left"/>
              <w:rPr>
                <w:rFonts w:eastAsia="SimSun"/>
                <w:sz w:val="24"/>
                <w:szCs w:val="24"/>
                <w:lang w:eastAsia="zh-CN"/>
              </w:rPr>
            </w:pPr>
            <w:r w:rsidRPr="00655522">
              <w:rPr>
                <w:sz w:val="24"/>
                <w:szCs w:val="24"/>
              </w:rPr>
              <w:t xml:space="preserve"> детские площадки, площадки для отдыха</w:t>
            </w:r>
          </w:p>
        </w:tc>
        <w:tc>
          <w:tcPr>
            <w:tcW w:w="3980" w:type="dxa"/>
            <w:vMerge/>
          </w:tcPr>
          <w:p w:rsidR="000D42EC" w:rsidRPr="00655522" w:rsidRDefault="000D42EC" w:rsidP="00BF7B87">
            <w:pPr>
              <w:keepLines w:val="0"/>
              <w:tabs>
                <w:tab w:val="left" w:pos="1134"/>
              </w:tabs>
              <w:overflowPunct/>
              <w:autoSpaceDE/>
              <w:autoSpaceDN/>
              <w:adjustRightInd/>
              <w:spacing w:line="240" w:lineRule="auto"/>
              <w:ind w:firstLine="426"/>
              <w:jc w:val="left"/>
              <w:rPr>
                <w:rFonts w:eastAsia="SimSun"/>
                <w:sz w:val="24"/>
                <w:szCs w:val="24"/>
                <w:lang w:eastAsia="zh-CN"/>
              </w:rPr>
            </w:pPr>
          </w:p>
        </w:tc>
      </w:tr>
      <w:tr w:rsidR="00655522" w:rsidRPr="00655522" w:rsidTr="00BF7B87">
        <w:trPr>
          <w:trHeight w:val="20"/>
        </w:trPr>
        <w:tc>
          <w:tcPr>
            <w:tcW w:w="2518" w:type="dxa"/>
            <w:vAlign w:val="center"/>
          </w:tcPr>
          <w:p w:rsidR="000D42EC" w:rsidRPr="00655522" w:rsidRDefault="000D42EC" w:rsidP="00BF7B87">
            <w:pPr>
              <w:keepLines w:val="0"/>
              <w:tabs>
                <w:tab w:val="left" w:pos="2520"/>
              </w:tabs>
              <w:overflowPunct/>
              <w:autoSpaceDE/>
              <w:autoSpaceDN/>
              <w:adjustRightInd/>
              <w:spacing w:line="240" w:lineRule="auto"/>
              <w:ind w:firstLine="0"/>
              <w:rPr>
                <w:rFonts w:eastAsia="SimSun"/>
                <w:sz w:val="24"/>
                <w:szCs w:val="24"/>
                <w:lang w:eastAsia="zh-CN"/>
              </w:rPr>
            </w:pPr>
            <w:r w:rsidRPr="00655522">
              <w:rPr>
                <w:rFonts w:eastAsia="SimSun"/>
                <w:sz w:val="24"/>
                <w:szCs w:val="24"/>
                <w:lang w:eastAsia="zh-CN"/>
              </w:rPr>
              <w:lastRenderedPageBreak/>
              <w:t>[</w:t>
            </w:r>
            <w:r w:rsidRPr="00655522">
              <w:rPr>
                <w:sz w:val="24"/>
                <w:szCs w:val="24"/>
                <w:lang w:eastAsia="zh-CN"/>
              </w:rPr>
              <w:t>2.7.1</w:t>
            </w:r>
            <w:r w:rsidRPr="00655522">
              <w:rPr>
                <w:rFonts w:eastAsia="SimSun"/>
                <w:sz w:val="24"/>
                <w:szCs w:val="24"/>
                <w:lang w:eastAsia="zh-CN"/>
              </w:rPr>
              <w:t>] - Объекты гаражного назначения</w:t>
            </w:r>
          </w:p>
        </w:tc>
        <w:tc>
          <w:tcPr>
            <w:tcW w:w="3249" w:type="dxa"/>
            <w:vMerge w:val="restart"/>
          </w:tcPr>
          <w:p w:rsidR="000D42EC" w:rsidRPr="00655522" w:rsidRDefault="000D42EC" w:rsidP="00BF7B87">
            <w:pPr>
              <w:keepLines w:val="0"/>
              <w:tabs>
                <w:tab w:val="left" w:pos="2520"/>
              </w:tabs>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Автостоянки боксового типа для постоянного хранения автомобилей и других транспортных средств; гаражи;</w:t>
            </w:r>
          </w:p>
          <w:p w:rsidR="000D42EC" w:rsidRPr="00655522" w:rsidRDefault="000D42EC" w:rsidP="00BF7B87">
            <w:pPr>
              <w:keepLines w:val="0"/>
              <w:tabs>
                <w:tab w:val="left" w:pos="2520"/>
              </w:tabs>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 xml:space="preserve">Стоянки для </w:t>
            </w:r>
            <w:proofErr w:type="spellStart"/>
            <w:proofErr w:type="gramStart"/>
            <w:r w:rsidRPr="00655522">
              <w:rPr>
                <w:rFonts w:eastAsia="SimSun"/>
                <w:sz w:val="24"/>
                <w:szCs w:val="24"/>
                <w:lang w:eastAsia="zh-CN"/>
              </w:rPr>
              <w:t>автомоби</w:t>
            </w:r>
            <w:proofErr w:type="spellEnd"/>
            <w:r w:rsidRPr="00655522">
              <w:rPr>
                <w:rFonts w:eastAsia="SimSun"/>
                <w:sz w:val="24"/>
                <w:szCs w:val="24"/>
                <w:lang w:eastAsia="zh-CN"/>
              </w:rPr>
              <w:t>-лей</w:t>
            </w:r>
            <w:proofErr w:type="gramEnd"/>
            <w:r w:rsidRPr="00655522">
              <w:rPr>
                <w:rFonts w:eastAsia="SimSun"/>
                <w:sz w:val="24"/>
                <w:szCs w:val="24"/>
                <w:lang w:eastAsia="zh-CN"/>
              </w:rPr>
              <w:t xml:space="preserve"> надземного открытого и закрытого типов, гаражно-строительные кооперативы, подземные автостоянки, автостоянки с пандусами (рампами) и механизирован-</w:t>
            </w:r>
            <w:proofErr w:type="spellStart"/>
            <w:r w:rsidRPr="00655522">
              <w:rPr>
                <w:rFonts w:eastAsia="SimSun"/>
                <w:sz w:val="24"/>
                <w:szCs w:val="24"/>
                <w:lang w:eastAsia="zh-CN"/>
              </w:rPr>
              <w:t>ные</w:t>
            </w:r>
            <w:proofErr w:type="spellEnd"/>
            <w:r w:rsidRPr="00655522">
              <w:rPr>
                <w:rFonts w:eastAsia="SimSun"/>
                <w:sz w:val="24"/>
                <w:szCs w:val="24"/>
                <w:lang w:eastAsia="zh-CN"/>
              </w:rPr>
              <w:t xml:space="preserve"> автостоянки.</w:t>
            </w:r>
          </w:p>
        </w:tc>
        <w:tc>
          <w:tcPr>
            <w:tcW w:w="3980" w:type="dxa"/>
            <w:vMerge w:val="restart"/>
          </w:tcPr>
          <w:p w:rsidR="000D42EC" w:rsidRPr="00655522" w:rsidRDefault="000D42EC" w:rsidP="00BF7B87">
            <w:pPr>
              <w:keepLines w:val="0"/>
              <w:tabs>
                <w:tab w:val="left" w:pos="1134"/>
              </w:tabs>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минимальная/максимальная площадь земельных участков – 18/1000 кв. м;</w:t>
            </w:r>
          </w:p>
          <w:p w:rsidR="000D42EC" w:rsidRPr="00655522" w:rsidRDefault="000D42EC" w:rsidP="00BF7B87">
            <w:pPr>
              <w:keepLines w:val="0"/>
              <w:tabs>
                <w:tab w:val="left" w:pos="2520"/>
              </w:tabs>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максимальный процент застройки в границах земельного участка – 80%;</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максимальное количество надземных этажей – 2 этажа;</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 xml:space="preserve"> максимальная высота зданий, строений, сооружений от уровня земли – 5 м;</w:t>
            </w:r>
          </w:p>
          <w:p w:rsidR="000D42EC" w:rsidRPr="00655522" w:rsidRDefault="000D42EC" w:rsidP="00BF7B87">
            <w:pPr>
              <w:keepLines w:val="0"/>
              <w:tabs>
                <w:tab w:val="left" w:pos="2520"/>
              </w:tabs>
              <w:overflowPunct/>
              <w:autoSpaceDE/>
              <w:autoSpaceDN/>
              <w:adjustRightInd/>
              <w:spacing w:line="240" w:lineRule="auto"/>
              <w:ind w:firstLine="426"/>
              <w:jc w:val="left"/>
              <w:rPr>
                <w:rFonts w:eastAsia="SimSun"/>
                <w:sz w:val="24"/>
                <w:szCs w:val="24"/>
                <w:lang w:eastAsia="zh-CN"/>
              </w:rPr>
            </w:pPr>
          </w:p>
          <w:p w:rsidR="000D42EC" w:rsidRPr="00655522" w:rsidRDefault="000D42EC" w:rsidP="00BF7B87">
            <w:pPr>
              <w:keepLines w:val="0"/>
              <w:tabs>
                <w:tab w:val="left" w:pos="1134"/>
              </w:tabs>
              <w:overflowPunct/>
              <w:autoSpaceDE/>
              <w:autoSpaceDN/>
              <w:adjustRightInd/>
              <w:spacing w:line="240" w:lineRule="auto"/>
              <w:ind w:firstLine="426"/>
              <w:jc w:val="left"/>
              <w:rPr>
                <w:rFonts w:eastAsia="SimSun"/>
                <w:sz w:val="24"/>
                <w:szCs w:val="24"/>
                <w:lang w:eastAsia="zh-CN"/>
              </w:rPr>
            </w:pPr>
          </w:p>
        </w:tc>
      </w:tr>
      <w:tr w:rsidR="00655522" w:rsidRPr="00655522" w:rsidTr="00BF7B87">
        <w:trPr>
          <w:trHeight w:val="20"/>
        </w:trPr>
        <w:tc>
          <w:tcPr>
            <w:tcW w:w="2518" w:type="dxa"/>
            <w:vAlign w:val="center"/>
          </w:tcPr>
          <w:p w:rsidR="000D42EC" w:rsidRPr="00655522" w:rsidRDefault="000D42EC" w:rsidP="00BF7B87">
            <w:pPr>
              <w:tabs>
                <w:tab w:val="left" w:pos="2520"/>
              </w:tabs>
              <w:spacing w:line="240" w:lineRule="auto"/>
              <w:ind w:firstLine="0"/>
              <w:rPr>
                <w:rFonts w:eastAsia="SimSun"/>
                <w:sz w:val="24"/>
                <w:szCs w:val="24"/>
                <w:lang w:eastAsia="zh-CN"/>
              </w:rPr>
            </w:pPr>
            <w:r w:rsidRPr="00655522">
              <w:rPr>
                <w:rFonts w:eastAsia="SimSun"/>
                <w:sz w:val="24"/>
                <w:szCs w:val="24"/>
                <w:lang w:eastAsia="zh-CN"/>
              </w:rPr>
              <w:t>[</w:t>
            </w:r>
            <w:r w:rsidRPr="00655522">
              <w:rPr>
                <w:sz w:val="24"/>
                <w:szCs w:val="24"/>
                <w:lang w:eastAsia="zh-CN"/>
              </w:rPr>
              <w:t>4.9</w:t>
            </w:r>
            <w:r w:rsidRPr="00655522">
              <w:rPr>
                <w:rFonts w:eastAsia="SimSun"/>
                <w:sz w:val="24"/>
                <w:szCs w:val="24"/>
                <w:lang w:eastAsia="zh-CN"/>
              </w:rPr>
              <w:t>] - Обслуживание автотранспорта</w:t>
            </w:r>
          </w:p>
        </w:tc>
        <w:tc>
          <w:tcPr>
            <w:tcW w:w="3249" w:type="dxa"/>
            <w:vMerge/>
          </w:tcPr>
          <w:p w:rsidR="000D42EC" w:rsidRPr="00655522" w:rsidRDefault="000D42EC" w:rsidP="00BF7B87">
            <w:pPr>
              <w:spacing w:line="240" w:lineRule="auto"/>
              <w:ind w:firstLine="426"/>
              <w:jc w:val="left"/>
              <w:rPr>
                <w:rFonts w:eastAsia="SimSun"/>
                <w:sz w:val="24"/>
                <w:szCs w:val="24"/>
                <w:lang w:eastAsia="zh-CN"/>
              </w:rPr>
            </w:pPr>
          </w:p>
        </w:tc>
        <w:tc>
          <w:tcPr>
            <w:tcW w:w="3980" w:type="dxa"/>
            <w:vMerge/>
            <w:vAlign w:val="center"/>
          </w:tcPr>
          <w:p w:rsidR="000D42EC" w:rsidRPr="00655522" w:rsidRDefault="000D42EC" w:rsidP="00BF7B87">
            <w:pPr>
              <w:keepLines w:val="0"/>
              <w:tabs>
                <w:tab w:val="left" w:pos="1134"/>
              </w:tabs>
              <w:overflowPunct/>
              <w:autoSpaceDE/>
              <w:autoSpaceDN/>
              <w:adjustRightInd/>
              <w:spacing w:line="240" w:lineRule="auto"/>
              <w:ind w:firstLine="426"/>
              <w:jc w:val="left"/>
              <w:rPr>
                <w:rFonts w:eastAsia="SimSun"/>
                <w:sz w:val="24"/>
                <w:szCs w:val="24"/>
                <w:lang w:eastAsia="zh-CN"/>
              </w:rPr>
            </w:pPr>
          </w:p>
        </w:tc>
      </w:tr>
      <w:tr w:rsidR="00655522" w:rsidRPr="00655522" w:rsidTr="00BF7B87">
        <w:trPr>
          <w:trHeight w:val="20"/>
        </w:trPr>
        <w:tc>
          <w:tcPr>
            <w:tcW w:w="2518" w:type="dxa"/>
          </w:tcPr>
          <w:p w:rsidR="000D42EC" w:rsidRPr="00655522" w:rsidRDefault="000D42EC" w:rsidP="00BF7B87">
            <w:pPr>
              <w:widowControl w:val="0"/>
              <w:spacing w:line="240" w:lineRule="auto"/>
              <w:ind w:firstLine="0"/>
              <w:rPr>
                <w:rFonts w:eastAsia="SimSun"/>
                <w:sz w:val="24"/>
                <w:szCs w:val="24"/>
                <w:lang w:eastAsia="zh-CN"/>
              </w:rPr>
            </w:pPr>
            <w:r w:rsidRPr="00655522">
              <w:rPr>
                <w:rFonts w:eastAsia="SimSun"/>
                <w:sz w:val="24"/>
                <w:szCs w:val="24"/>
                <w:lang w:eastAsia="zh-CN"/>
              </w:rPr>
              <w:t>[12.0] – Земельные участки (территории) общего пользования</w:t>
            </w:r>
          </w:p>
        </w:tc>
        <w:tc>
          <w:tcPr>
            <w:tcW w:w="3249" w:type="dxa"/>
          </w:tcPr>
          <w:p w:rsidR="000D42EC" w:rsidRPr="00655522" w:rsidRDefault="000D42EC" w:rsidP="00BF7B87">
            <w:pPr>
              <w:keepLines w:val="0"/>
              <w:overflowPunct/>
              <w:autoSpaceDE/>
              <w:autoSpaceDN/>
              <w:adjustRightInd/>
              <w:spacing w:line="240" w:lineRule="auto"/>
              <w:ind w:firstLine="284"/>
              <w:jc w:val="left"/>
              <w:rPr>
                <w:rFonts w:eastAsia="SimSun"/>
                <w:sz w:val="24"/>
                <w:szCs w:val="24"/>
                <w:lang w:eastAsia="zh-CN"/>
              </w:rPr>
            </w:pPr>
            <w:r w:rsidRPr="00655522">
              <w:rPr>
                <w:sz w:val="24"/>
                <w:szCs w:val="24"/>
                <w:shd w:val="clear" w:color="auto" w:fill="FFFFFF"/>
              </w:rPr>
              <w:t>Объекты улично-дорожной сети, автомобильные дороги и пешеходные тротуары в границах населенных пунктов, пешеходные переходы, набережные, скверы, бульвары, площади, проезды, малые архитектурные формы благоустройства</w:t>
            </w:r>
          </w:p>
        </w:tc>
        <w:tc>
          <w:tcPr>
            <w:tcW w:w="3980" w:type="dxa"/>
          </w:tcPr>
          <w:p w:rsidR="000D42EC" w:rsidRPr="00655522" w:rsidRDefault="000D42EC" w:rsidP="00531620">
            <w:pPr>
              <w:keepLines w:val="0"/>
              <w:overflowPunct/>
              <w:autoSpaceDE/>
              <w:autoSpaceDN/>
              <w:adjustRightInd/>
              <w:spacing w:line="240" w:lineRule="auto"/>
              <w:ind w:firstLine="284"/>
              <w:jc w:val="left"/>
              <w:rPr>
                <w:rFonts w:eastAsia="SimSun"/>
                <w:sz w:val="24"/>
                <w:szCs w:val="24"/>
                <w:lang w:eastAsia="zh-CN"/>
              </w:rPr>
            </w:pPr>
            <w:r w:rsidRPr="00655522">
              <w:rPr>
                <w:rFonts w:eastAsia="SimSun"/>
                <w:sz w:val="24"/>
                <w:szCs w:val="24"/>
                <w:lang w:eastAsia="zh-CN"/>
              </w:rPr>
              <w:t>Минимальная/максимальная площадь земельных участков, максимальный процент застройки в границах земельного участка, предельное количество этажей или предельная высота зданий, строений, сооружений и минимальные отступы от границ земельных участков – без ограничений</w:t>
            </w:r>
          </w:p>
        </w:tc>
      </w:tr>
    </w:tbl>
    <w:p w:rsidR="000D42EC" w:rsidRPr="00655522" w:rsidRDefault="000D42EC" w:rsidP="001054EF">
      <w:pPr>
        <w:keepLines w:val="0"/>
        <w:tabs>
          <w:tab w:val="left" w:pos="2520"/>
        </w:tabs>
        <w:overflowPunct/>
        <w:autoSpaceDE/>
        <w:autoSpaceDN/>
        <w:adjustRightInd/>
        <w:spacing w:line="240" w:lineRule="auto"/>
        <w:ind w:firstLine="426"/>
        <w:jc w:val="center"/>
        <w:rPr>
          <w:rFonts w:eastAsia="SimSun"/>
          <w:sz w:val="24"/>
          <w:szCs w:val="24"/>
          <w:lang w:eastAsia="zh-CN"/>
        </w:rPr>
      </w:pPr>
      <w:r w:rsidRPr="00655522">
        <w:rPr>
          <w:rFonts w:eastAsia="SimSun"/>
          <w:sz w:val="24"/>
          <w:szCs w:val="24"/>
          <w:lang w:eastAsia="zh-CN"/>
        </w:rPr>
        <w:t>УСЛОВНО РАЗРЕШЕННЫЕ ВИДЫ И ПАРАМЕТРЫ ИСПОЛЬЗОВАНИЯ</w:t>
      </w:r>
    </w:p>
    <w:p w:rsidR="000D42EC" w:rsidRPr="00655522" w:rsidRDefault="000D42EC" w:rsidP="001054EF">
      <w:pPr>
        <w:keepLines w:val="0"/>
        <w:tabs>
          <w:tab w:val="left" w:pos="2520"/>
        </w:tabs>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ЗЕМЕЛЬНЫХ УЧАСТКОВ И ОБЪЕКТОВ КАПИТАЛЬНОГО СТРОИТЕЛЬСТВА</w:t>
      </w:r>
    </w:p>
    <w:tbl>
      <w:tblPr>
        <w:tblW w:w="9747"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2660"/>
        <w:gridCol w:w="3260"/>
        <w:gridCol w:w="3827"/>
      </w:tblGrid>
      <w:tr w:rsidR="00655522" w:rsidRPr="00655522" w:rsidTr="00BF7B87">
        <w:trPr>
          <w:trHeight w:val="20"/>
        </w:trPr>
        <w:tc>
          <w:tcPr>
            <w:tcW w:w="2660" w:type="dxa"/>
            <w:tcBorders>
              <w:bottom w:val="single" w:sz="4" w:space="0" w:color="auto"/>
            </w:tcBorders>
            <w:vAlign w:val="center"/>
          </w:tcPr>
          <w:p w:rsidR="000D42EC" w:rsidRPr="00655522" w:rsidRDefault="000D42EC" w:rsidP="00BF7B87">
            <w:pPr>
              <w:keepLines w:val="0"/>
              <w:tabs>
                <w:tab w:val="left" w:pos="2520"/>
              </w:tabs>
              <w:overflowPunct/>
              <w:autoSpaceDE/>
              <w:autoSpaceDN/>
              <w:adjustRightInd/>
              <w:spacing w:line="240" w:lineRule="auto"/>
              <w:ind w:firstLine="0"/>
              <w:jc w:val="center"/>
              <w:rPr>
                <w:rFonts w:eastAsia="SimSun"/>
                <w:sz w:val="24"/>
                <w:szCs w:val="24"/>
                <w:lang w:eastAsia="zh-CN"/>
              </w:rPr>
            </w:pPr>
            <w:r w:rsidRPr="00655522">
              <w:rPr>
                <w:rFonts w:eastAsia="SimSun"/>
                <w:sz w:val="24"/>
                <w:szCs w:val="24"/>
                <w:lang w:eastAsia="zh-CN"/>
              </w:rPr>
              <w:t>ВИДЫ ИСПОЛЬЗОВАНИЯ ЗЕМЕЛЬНЫХ УЧАСТКОВ</w:t>
            </w:r>
          </w:p>
        </w:tc>
        <w:tc>
          <w:tcPr>
            <w:tcW w:w="3260" w:type="dxa"/>
            <w:tcBorders>
              <w:bottom w:val="single" w:sz="4" w:space="0" w:color="auto"/>
            </w:tcBorders>
            <w:vAlign w:val="center"/>
          </w:tcPr>
          <w:p w:rsidR="000D42EC" w:rsidRPr="00655522" w:rsidRDefault="000D42EC" w:rsidP="00BF7B87">
            <w:pPr>
              <w:keepLines w:val="0"/>
              <w:tabs>
                <w:tab w:val="left" w:pos="2520"/>
              </w:tabs>
              <w:overflowPunct/>
              <w:autoSpaceDE/>
              <w:autoSpaceDN/>
              <w:adjustRightInd/>
              <w:spacing w:line="240" w:lineRule="auto"/>
              <w:ind w:left="-170" w:firstLine="0"/>
              <w:jc w:val="center"/>
              <w:rPr>
                <w:rFonts w:eastAsia="SimSun"/>
                <w:sz w:val="24"/>
                <w:szCs w:val="24"/>
                <w:lang w:eastAsia="zh-CN"/>
              </w:rPr>
            </w:pPr>
            <w:r w:rsidRPr="00655522">
              <w:rPr>
                <w:rFonts w:eastAsia="SimSun"/>
                <w:sz w:val="24"/>
                <w:szCs w:val="24"/>
                <w:lang w:eastAsia="zh-CN"/>
              </w:rPr>
              <w:t>ВИДЫ ОБЪЕКТОВ КАПИТАЛЬНОГО СТРОИТЕЛЬСТВА</w:t>
            </w:r>
          </w:p>
        </w:tc>
        <w:tc>
          <w:tcPr>
            <w:tcW w:w="3827" w:type="dxa"/>
            <w:vAlign w:val="center"/>
          </w:tcPr>
          <w:p w:rsidR="000D42EC" w:rsidRPr="00655522" w:rsidRDefault="000D42EC" w:rsidP="00BF7B87">
            <w:pPr>
              <w:keepLines w:val="0"/>
              <w:tabs>
                <w:tab w:val="left" w:pos="2520"/>
              </w:tabs>
              <w:overflowPunct/>
              <w:autoSpaceDE/>
              <w:autoSpaceDN/>
              <w:adjustRightInd/>
              <w:spacing w:line="240" w:lineRule="auto"/>
              <w:ind w:firstLine="34"/>
              <w:jc w:val="center"/>
              <w:rPr>
                <w:rFonts w:eastAsia="SimSun"/>
                <w:sz w:val="24"/>
                <w:szCs w:val="24"/>
                <w:lang w:eastAsia="zh-CN"/>
              </w:rPr>
            </w:pPr>
            <w:r w:rsidRPr="00655522">
              <w:rPr>
                <w:rFonts w:eastAsia="SimSun"/>
                <w:sz w:val="24"/>
                <w:szCs w:val="24"/>
                <w:lang w:eastAsia="zh-CN"/>
              </w:rPr>
              <w:t>ПАРАМЕТРЫ РАЗРЕШЕННОГО ИСПОЛЬЗОВАНИЯ ЗЕМЕЛЬНЫХ УЧАСТКОВ И ОБЪЕКТОВ КАПИТАЛЬНОГО СТРОИТЕЛЬСТВА</w:t>
            </w:r>
          </w:p>
        </w:tc>
      </w:tr>
      <w:tr w:rsidR="00655522" w:rsidRPr="00655522" w:rsidTr="00BF7B8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2660" w:type="dxa"/>
            <w:vMerge w:val="restart"/>
          </w:tcPr>
          <w:p w:rsidR="000D42EC" w:rsidRPr="00655522" w:rsidRDefault="000D42EC" w:rsidP="00BF7B87">
            <w:pPr>
              <w:widowControl w:val="0"/>
              <w:overflowPunct/>
              <w:autoSpaceDE/>
              <w:autoSpaceDN/>
              <w:adjustRightInd/>
              <w:spacing w:line="240" w:lineRule="auto"/>
              <w:ind w:firstLine="0"/>
              <w:rPr>
                <w:sz w:val="24"/>
                <w:szCs w:val="24"/>
              </w:rPr>
            </w:pPr>
            <w:r w:rsidRPr="00655522">
              <w:rPr>
                <w:sz w:val="24"/>
                <w:szCs w:val="24"/>
              </w:rPr>
              <w:t>[4.7] - Гостиничное обслуживание</w:t>
            </w:r>
          </w:p>
          <w:p w:rsidR="000D42EC" w:rsidRPr="00655522" w:rsidRDefault="000D42EC" w:rsidP="00BF7B87">
            <w:pPr>
              <w:widowControl w:val="0"/>
              <w:overflowPunct/>
              <w:autoSpaceDE/>
              <w:autoSpaceDN/>
              <w:adjustRightInd/>
              <w:spacing w:line="240" w:lineRule="auto"/>
              <w:ind w:firstLine="0"/>
              <w:rPr>
                <w:sz w:val="24"/>
                <w:szCs w:val="24"/>
              </w:rPr>
            </w:pPr>
          </w:p>
          <w:p w:rsidR="000D42EC" w:rsidRPr="00655522" w:rsidRDefault="000D42EC" w:rsidP="00BF7B87">
            <w:pPr>
              <w:widowControl w:val="0"/>
              <w:overflowPunct/>
              <w:autoSpaceDE/>
              <w:autoSpaceDN/>
              <w:adjustRightInd/>
              <w:spacing w:line="240" w:lineRule="auto"/>
              <w:ind w:firstLine="0"/>
              <w:rPr>
                <w:sz w:val="24"/>
                <w:szCs w:val="24"/>
              </w:rPr>
            </w:pPr>
          </w:p>
          <w:p w:rsidR="000D42EC" w:rsidRPr="00655522" w:rsidRDefault="000D42EC" w:rsidP="00BF7B87">
            <w:pPr>
              <w:widowControl w:val="0"/>
              <w:overflowPunct/>
              <w:autoSpaceDE/>
              <w:autoSpaceDN/>
              <w:adjustRightInd/>
              <w:spacing w:line="240" w:lineRule="auto"/>
              <w:ind w:firstLine="0"/>
              <w:rPr>
                <w:sz w:val="24"/>
                <w:szCs w:val="24"/>
              </w:rPr>
            </w:pPr>
          </w:p>
          <w:p w:rsidR="000D42EC" w:rsidRPr="00655522" w:rsidRDefault="000D42EC" w:rsidP="00BF7B87">
            <w:pPr>
              <w:widowControl w:val="0"/>
              <w:overflowPunct/>
              <w:autoSpaceDE/>
              <w:autoSpaceDN/>
              <w:adjustRightInd/>
              <w:spacing w:line="240" w:lineRule="auto"/>
              <w:ind w:firstLine="0"/>
              <w:rPr>
                <w:sz w:val="24"/>
                <w:szCs w:val="24"/>
              </w:rPr>
            </w:pPr>
          </w:p>
          <w:p w:rsidR="000D42EC" w:rsidRPr="00655522" w:rsidRDefault="000D42EC" w:rsidP="00BF7B87">
            <w:pPr>
              <w:widowControl w:val="0"/>
              <w:overflowPunct/>
              <w:autoSpaceDE/>
              <w:autoSpaceDN/>
              <w:adjustRightInd/>
              <w:spacing w:line="240" w:lineRule="auto"/>
              <w:ind w:firstLine="0"/>
              <w:rPr>
                <w:sz w:val="24"/>
                <w:szCs w:val="24"/>
              </w:rPr>
            </w:pPr>
          </w:p>
        </w:tc>
        <w:tc>
          <w:tcPr>
            <w:tcW w:w="3260" w:type="dxa"/>
          </w:tcPr>
          <w:p w:rsidR="000D42EC" w:rsidRPr="00655522" w:rsidRDefault="000D42EC" w:rsidP="00BF7B87">
            <w:pPr>
              <w:widowControl w:val="0"/>
              <w:overflowPunct/>
              <w:autoSpaceDE/>
              <w:autoSpaceDN/>
              <w:adjustRightInd/>
              <w:spacing w:line="240" w:lineRule="auto"/>
              <w:ind w:firstLine="426"/>
              <w:rPr>
                <w:sz w:val="24"/>
                <w:szCs w:val="24"/>
              </w:rPr>
            </w:pPr>
            <w:r w:rsidRPr="00655522">
              <w:rPr>
                <w:sz w:val="24"/>
                <w:szCs w:val="24"/>
              </w:rPr>
              <w:t xml:space="preserve">Гостевые дома </w:t>
            </w:r>
          </w:p>
        </w:tc>
        <w:tc>
          <w:tcPr>
            <w:tcW w:w="3827" w:type="dxa"/>
            <w:vMerge w:val="restart"/>
          </w:tcPr>
          <w:p w:rsidR="000D42EC" w:rsidRPr="00655522" w:rsidRDefault="000D42EC" w:rsidP="00BF7B87">
            <w:pPr>
              <w:keepLines w:val="0"/>
              <w:overflowPunct/>
              <w:autoSpaceDE/>
              <w:autoSpaceDN/>
              <w:adjustRightInd/>
              <w:spacing w:line="240" w:lineRule="auto"/>
              <w:ind w:firstLine="426"/>
              <w:jc w:val="left"/>
              <w:rPr>
                <w:sz w:val="24"/>
                <w:szCs w:val="24"/>
                <w:lang w:eastAsia="zh-CN"/>
              </w:rPr>
            </w:pPr>
            <w:r w:rsidRPr="00655522">
              <w:rPr>
                <w:rFonts w:eastAsia="SimSun"/>
                <w:sz w:val="24"/>
                <w:szCs w:val="24"/>
                <w:lang w:eastAsia="zh-CN"/>
              </w:rPr>
              <w:t>минимальная/максимальная площадь земельных участков  – 100/5000 кв. м;</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максимальное количество надземных этажей зданий – 3 этажа (включая мансардный этаж);</w:t>
            </w:r>
          </w:p>
          <w:p w:rsidR="000D42EC" w:rsidRPr="00655522" w:rsidRDefault="000D42EC" w:rsidP="00BF7B87">
            <w:pPr>
              <w:spacing w:line="240" w:lineRule="auto"/>
              <w:ind w:firstLine="426"/>
              <w:jc w:val="left"/>
              <w:rPr>
                <w:rFonts w:eastAsia="SimSun"/>
                <w:sz w:val="24"/>
                <w:szCs w:val="24"/>
                <w:lang w:eastAsia="zh-CN"/>
              </w:rPr>
            </w:pPr>
            <w:r w:rsidRPr="00655522">
              <w:rPr>
                <w:rFonts w:eastAsia="SimSun"/>
                <w:sz w:val="24"/>
                <w:szCs w:val="24"/>
                <w:lang w:eastAsia="zh-CN"/>
              </w:rPr>
              <w:t>максимальный процент застройки в границах земельного участка – 60%;</w:t>
            </w:r>
          </w:p>
          <w:p w:rsidR="000D42EC" w:rsidRPr="00655522" w:rsidRDefault="000D42EC" w:rsidP="00BF7B87">
            <w:pPr>
              <w:spacing w:line="240" w:lineRule="auto"/>
              <w:ind w:firstLine="426"/>
              <w:jc w:val="left"/>
              <w:rPr>
                <w:rFonts w:eastAsia="SimSun"/>
                <w:sz w:val="24"/>
                <w:szCs w:val="24"/>
                <w:lang w:eastAsia="zh-CN"/>
              </w:rPr>
            </w:pPr>
            <w:r w:rsidRPr="00655522">
              <w:rPr>
                <w:sz w:val="24"/>
                <w:szCs w:val="24"/>
              </w:rPr>
              <w:lastRenderedPageBreak/>
              <w:t>данные объекты должны иметь необходимое расчетное количество парковочных мест (отдельно стоящих, встроенных, пристроенных, подземных) только на территории своих земельных участков.</w:t>
            </w:r>
          </w:p>
        </w:tc>
      </w:tr>
      <w:tr w:rsidR="00655522" w:rsidRPr="00655522" w:rsidTr="00BF7B87">
        <w:trPr>
          <w:trHeight w:val="1736"/>
        </w:trPr>
        <w:tc>
          <w:tcPr>
            <w:tcW w:w="2660" w:type="dxa"/>
            <w:vMerge/>
          </w:tcPr>
          <w:p w:rsidR="000D42EC" w:rsidRPr="00655522" w:rsidRDefault="000D42EC" w:rsidP="00BF7B87">
            <w:pPr>
              <w:widowControl w:val="0"/>
              <w:spacing w:line="240" w:lineRule="auto"/>
              <w:ind w:firstLine="0"/>
              <w:jc w:val="left"/>
              <w:rPr>
                <w:rFonts w:eastAsia="SimSun"/>
                <w:sz w:val="24"/>
                <w:szCs w:val="24"/>
                <w:lang w:eastAsia="zh-CN"/>
              </w:rPr>
            </w:pPr>
          </w:p>
        </w:tc>
        <w:tc>
          <w:tcPr>
            <w:tcW w:w="3260" w:type="dxa"/>
          </w:tcPr>
          <w:p w:rsidR="000D42EC" w:rsidRPr="00655522" w:rsidRDefault="000D42EC" w:rsidP="00BF7B87">
            <w:pPr>
              <w:widowControl w:val="0"/>
              <w:spacing w:line="240" w:lineRule="auto"/>
              <w:ind w:firstLine="426"/>
              <w:jc w:val="left"/>
              <w:rPr>
                <w:rFonts w:eastAsia="SimSun"/>
                <w:sz w:val="24"/>
                <w:szCs w:val="24"/>
                <w:lang w:eastAsia="zh-CN"/>
              </w:rPr>
            </w:pPr>
            <w:r w:rsidRPr="00655522">
              <w:rPr>
                <w:sz w:val="24"/>
                <w:szCs w:val="24"/>
              </w:rPr>
              <w:t>Малые гостиницы (до 30 номеров);</w:t>
            </w:r>
            <w:r w:rsidRPr="00655522">
              <w:rPr>
                <w:rFonts w:eastAsia="SimSun"/>
                <w:sz w:val="24"/>
                <w:szCs w:val="24"/>
                <w:lang w:eastAsia="zh-CN"/>
              </w:rPr>
              <w:t xml:space="preserve"> </w:t>
            </w:r>
          </w:p>
          <w:p w:rsidR="000D42EC" w:rsidRPr="00655522" w:rsidRDefault="000D42EC" w:rsidP="00BF7B87">
            <w:pPr>
              <w:widowControl w:val="0"/>
              <w:spacing w:line="240" w:lineRule="auto"/>
              <w:ind w:firstLine="426"/>
              <w:jc w:val="left"/>
              <w:rPr>
                <w:rFonts w:eastAsia="SimSun"/>
                <w:sz w:val="24"/>
                <w:szCs w:val="24"/>
                <w:lang w:eastAsia="zh-CN"/>
              </w:rPr>
            </w:pPr>
          </w:p>
          <w:p w:rsidR="000D42EC" w:rsidRPr="00655522" w:rsidRDefault="000D42EC" w:rsidP="00BF7B87">
            <w:pPr>
              <w:widowControl w:val="0"/>
              <w:spacing w:line="240" w:lineRule="auto"/>
              <w:ind w:firstLine="426"/>
              <w:jc w:val="left"/>
              <w:rPr>
                <w:rFonts w:eastAsia="SimSun"/>
                <w:sz w:val="24"/>
                <w:szCs w:val="24"/>
                <w:lang w:eastAsia="zh-CN"/>
              </w:rPr>
            </w:pPr>
          </w:p>
          <w:p w:rsidR="000D42EC" w:rsidRPr="00655522" w:rsidRDefault="000D42EC" w:rsidP="00BF7B87">
            <w:pPr>
              <w:widowControl w:val="0"/>
              <w:spacing w:line="240" w:lineRule="auto"/>
              <w:ind w:firstLine="426"/>
              <w:jc w:val="left"/>
              <w:rPr>
                <w:rFonts w:eastAsia="SimSun"/>
                <w:sz w:val="24"/>
                <w:szCs w:val="24"/>
                <w:lang w:eastAsia="zh-CN"/>
              </w:rPr>
            </w:pPr>
          </w:p>
          <w:p w:rsidR="000D42EC" w:rsidRPr="00655522" w:rsidRDefault="000D42EC" w:rsidP="00BF7B87">
            <w:pPr>
              <w:widowControl w:val="0"/>
              <w:spacing w:line="240" w:lineRule="auto"/>
              <w:ind w:firstLine="426"/>
              <w:jc w:val="left"/>
              <w:rPr>
                <w:sz w:val="24"/>
                <w:szCs w:val="24"/>
              </w:rPr>
            </w:pPr>
          </w:p>
        </w:tc>
        <w:tc>
          <w:tcPr>
            <w:tcW w:w="3827" w:type="dxa"/>
            <w:vMerge/>
          </w:tcPr>
          <w:p w:rsidR="000D42EC" w:rsidRPr="00655522" w:rsidRDefault="000D42EC" w:rsidP="00BF7B87">
            <w:pPr>
              <w:spacing w:line="240" w:lineRule="auto"/>
              <w:ind w:firstLine="426"/>
              <w:jc w:val="left"/>
              <w:rPr>
                <w:sz w:val="24"/>
                <w:szCs w:val="24"/>
                <w:lang w:eastAsia="zh-CN"/>
              </w:rPr>
            </w:pPr>
          </w:p>
        </w:tc>
      </w:tr>
      <w:tr w:rsidR="00655522" w:rsidRPr="00655522" w:rsidTr="00BF7B87">
        <w:trPr>
          <w:trHeight w:val="20"/>
        </w:trPr>
        <w:tc>
          <w:tcPr>
            <w:tcW w:w="2660" w:type="dxa"/>
            <w:tcBorders>
              <w:top w:val="single" w:sz="4" w:space="0" w:color="auto"/>
            </w:tcBorders>
          </w:tcPr>
          <w:p w:rsidR="000D42EC" w:rsidRPr="00655522" w:rsidRDefault="000D42EC" w:rsidP="00BF7B87">
            <w:pPr>
              <w:spacing w:line="240" w:lineRule="auto"/>
              <w:ind w:firstLine="0"/>
              <w:jc w:val="left"/>
              <w:rPr>
                <w:rFonts w:eastAsia="SimSun"/>
                <w:sz w:val="24"/>
                <w:szCs w:val="24"/>
                <w:lang w:eastAsia="zh-CN"/>
              </w:rPr>
            </w:pPr>
            <w:r w:rsidRPr="00655522">
              <w:rPr>
                <w:rFonts w:eastAsia="SimSun"/>
                <w:sz w:val="24"/>
                <w:szCs w:val="24"/>
                <w:lang w:eastAsia="zh-CN"/>
              </w:rPr>
              <w:t xml:space="preserve">[3.10.1] - </w:t>
            </w:r>
            <w:r w:rsidRPr="00655522">
              <w:rPr>
                <w:rFonts w:eastAsia="SimSun"/>
                <w:sz w:val="24"/>
                <w:szCs w:val="24"/>
                <w:lang w:eastAsia="zh-CN"/>
              </w:rPr>
              <w:lastRenderedPageBreak/>
              <w:t>Амбулаторное ветеринарное обслуживание</w:t>
            </w:r>
          </w:p>
        </w:tc>
        <w:tc>
          <w:tcPr>
            <w:tcW w:w="3260" w:type="dxa"/>
            <w:tcBorders>
              <w:top w:val="single" w:sz="4" w:space="0" w:color="auto"/>
            </w:tcBorders>
          </w:tcPr>
          <w:p w:rsidR="000D42EC" w:rsidRPr="00655522" w:rsidRDefault="000D42EC" w:rsidP="00BF7B87">
            <w:pPr>
              <w:spacing w:line="240" w:lineRule="auto"/>
              <w:ind w:firstLine="459"/>
              <w:jc w:val="left"/>
              <w:rPr>
                <w:rFonts w:eastAsia="SimSun"/>
                <w:sz w:val="24"/>
                <w:szCs w:val="24"/>
                <w:lang w:eastAsia="zh-CN"/>
              </w:rPr>
            </w:pPr>
            <w:r w:rsidRPr="00655522">
              <w:rPr>
                <w:rFonts w:eastAsia="SimSun"/>
                <w:sz w:val="24"/>
                <w:szCs w:val="24"/>
                <w:lang w:eastAsia="zh-CN"/>
              </w:rPr>
              <w:lastRenderedPageBreak/>
              <w:t xml:space="preserve">Ветлечебницы без </w:t>
            </w:r>
            <w:r w:rsidRPr="00655522">
              <w:rPr>
                <w:rFonts w:eastAsia="SimSun"/>
                <w:sz w:val="24"/>
                <w:szCs w:val="24"/>
                <w:lang w:eastAsia="zh-CN"/>
              </w:rPr>
              <w:lastRenderedPageBreak/>
              <w:t xml:space="preserve">содержания животных; </w:t>
            </w:r>
          </w:p>
        </w:tc>
        <w:tc>
          <w:tcPr>
            <w:tcW w:w="3827" w:type="dxa"/>
            <w:vMerge/>
            <w:vAlign w:val="center"/>
          </w:tcPr>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p>
        </w:tc>
      </w:tr>
      <w:tr w:rsidR="00655522" w:rsidRPr="00655522" w:rsidTr="00BF7B87">
        <w:trPr>
          <w:trHeight w:val="5014"/>
        </w:trPr>
        <w:tc>
          <w:tcPr>
            <w:tcW w:w="2660" w:type="dxa"/>
          </w:tcPr>
          <w:p w:rsidR="000D42EC" w:rsidRPr="00655522" w:rsidRDefault="000D42EC" w:rsidP="00BF7B87">
            <w:pPr>
              <w:spacing w:line="240" w:lineRule="auto"/>
              <w:ind w:firstLine="0"/>
              <w:jc w:val="left"/>
              <w:rPr>
                <w:rFonts w:eastAsia="SimSun"/>
                <w:sz w:val="24"/>
                <w:szCs w:val="24"/>
                <w:lang w:eastAsia="zh-CN"/>
              </w:rPr>
            </w:pPr>
            <w:r w:rsidRPr="00655522">
              <w:rPr>
                <w:rFonts w:eastAsia="SimSun"/>
                <w:sz w:val="24"/>
                <w:szCs w:val="24"/>
                <w:lang w:eastAsia="zh-CN"/>
              </w:rPr>
              <w:lastRenderedPageBreak/>
              <w:t>[</w:t>
            </w:r>
            <w:r w:rsidRPr="00655522">
              <w:rPr>
                <w:sz w:val="24"/>
                <w:szCs w:val="24"/>
                <w:lang w:eastAsia="zh-CN"/>
              </w:rPr>
              <w:t>4.5</w:t>
            </w:r>
            <w:r w:rsidRPr="00655522">
              <w:rPr>
                <w:rFonts w:eastAsia="SimSun"/>
                <w:sz w:val="24"/>
                <w:szCs w:val="24"/>
                <w:lang w:eastAsia="zh-CN"/>
              </w:rPr>
              <w:t>] - Банковская и страховая деятельность.</w:t>
            </w:r>
          </w:p>
        </w:tc>
        <w:tc>
          <w:tcPr>
            <w:tcW w:w="3260" w:type="dxa"/>
          </w:tcPr>
          <w:p w:rsidR="000D42EC" w:rsidRPr="00655522" w:rsidRDefault="000D42EC" w:rsidP="00BF7B87">
            <w:pPr>
              <w:spacing w:line="240" w:lineRule="auto"/>
              <w:ind w:firstLine="426"/>
              <w:jc w:val="left"/>
              <w:rPr>
                <w:rFonts w:eastAsia="SimSun"/>
                <w:sz w:val="24"/>
                <w:szCs w:val="24"/>
                <w:lang w:eastAsia="zh-CN"/>
              </w:rPr>
            </w:pPr>
            <w:r w:rsidRPr="00655522">
              <w:rPr>
                <w:rFonts w:eastAsia="SimSun"/>
                <w:sz w:val="24"/>
                <w:szCs w:val="24"/>
                <w:lang w:eastAsia="zh-CN"/>
              </w:rPr>
              <w:t>Отделения банков, сберкассы;</w:t>
            </w:r>
          </w:p>
          <w:p w:rsidR="000D42EC" w:rsidRPr="00655522" w:rsidRDefault="000D42EC" w:rsidP="00BF7B87">
            <w:pPr>
              <w:spacing w:line="240" w:lineRule="auto"/>
              <w:ind w:firstLine="426"/>
              <w:jc w:val="left"/>
              <w:rPr>
                <w:rFonts w:eastAsia="SimSun"/>
                <w:sz w:val="24"/>
                <w:szCs w:val="24"/>
                <w:lang w:eastAsia="zh-CN"/>
              </w:rPr>
            </w:pPr>
            <w:r w:rsidRPr="00655522">
              <w:rPr>
                <w:rFonts w:eastAsia="SimSun"/>
                <w:sz w:val="24"/>
                <w:szCs w:val="24"/>
                <w:lang w:eastAsia="zh-CN"/>
              </w:rPr>
              <w:t xml:space="preserve">отделения страховых организаций; </w:t>
            </w:r>
          </w:p>
        </w:tc>
        <w:tc>
          <w:tcPr>
            <w:tcW w:w="3827" w:type="dxa"/>
          </w:tcPr>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минимальная/максимальная площадь земельных участков  – 50/5000 кв. м;</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максимальное количество надземных этажей зданий – 5 этажей (включая мансардный этаж);</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максимальный процент застройки в границах земельного участка – 80%;</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максимальная общая площадь встроенных объектов - 150 м</w:t>
            </w:r>
            <w:proofErr w:type="gramStart"/>
            <w:r w:rsidRPr="00655522">
              <w:rPr>
                <w:rFonts w:eastAsia="SimSun"/>
                <w:sz w:val="24"/>
                <w:szCs w:val="24"/>
                <w:lang w:eastAsia="zh-CN"/>
              </w:rPr>
              <w:t>2</w:t>
            </w:r>
            <w:proofErr w:type="gramEnd"/>
            <w:r w:rsidRPr="00655522">
              <w:rPr>
                <w:rFonts w:eastAsia="SimSun"/>
                <w:sz w:val="24"/>
                <w:szCs w:val="24"/>
                <w:lang w:eastAsia="zh-CN"/>
              </w:rPr>
              <w:t>.</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Объекты по оказанию услуг и обслуживанию населения допускается размещать в отдельно стоящих, встроенных или пристроенных объектах с изолированными от жилых зданий или их частей входами.</w:t>
            </w:r>
          </w:p>
        </w:tc>
      </w:tr>
      <w:tr w:rsidR="000D42EC" w:rsidRPr="00655522" w:rsidTr="00BF7B87">
        <w:trPr>
          <w:trHeight w:val="4592"/>
        </w:trPr>
        <w:tc>
          <w:tcPr>
            <w:tcW w:w="2660" w:type="dxa"/>
          </w:tcPr>
          <w:p w:rsidR="000D42EC" w:rsidRPr="00655522" w:rsidRDefault="000D42EC" w:rsidP="00BF7B87">
            <w:pPr>
              <w:spacing w:line="240" w:lineRule="auto"/>
              <w:ind w:firstLine="0"/>
              <w:jc w:val="left"/>
              <w:rPr>
                <w:rFonts w:eastAsia="SimSun"/>
                <w:sz w:val="24"/>
                <w:szCs w:val="24"/>
                <w:lang w:eastAsia="zh-CN"/>
              </w:rPr>
            </w:pPr>
            <w:r w:rsidRPr="00655522">
              <w:rPr>
                <w:rFonts w:eastAsia="SimSun"/>
                <w:sz w:val="24"/>
                <w:szCs w:val="24"/>
                <w:lang w:eastAsia="zh-CN"/>
              </w:rPr>
              <w:t>[4.9.1] - Объекты придорожного сервиса</w:t>
            </w:r>
          </w:p>
        </w:tc>
        <w:tc>
          <w:tcPr>
            <w:tcW w:w="3260" w:type="dxa"/>
          </w:tcPr>
          <w:p w:rsidR="000D42EC" w:rsidRPr="00655522" w:rsidRDefault="000D42EC" w:rsidP="00BF7B87">
            <w:pPr>
              <w:spacing w:line="240" w:lineRule="auto"/>
              <w:ind w:firstLine="426"/>
              <w:jc w:val="left"/>
              <w:rPr>
                <w:rFonts w:eastAsia="SimSun"/>
                <w:sz w:val="24"/>
                <w:szCs w:val="24"/>
                <w:lang w:eastAsia="zh-CN"/>
              </w:rPr>
            </w:pPr>
            <w:r w:rsidRPr="00655522">
              <w:rPr>
                <w:rFonts w:eastAsia="SimSun"/>
                <w:sz w:val="24"/>
                <w:szCs w:val="24"/>
                <w:lang w:eastAsia="zh-CN"/>
              </w:rPr>
              <w:t>Станции технического обслуживания легковых автомобилей до 5 постов (без малярно-жестяных работ), шиномонтажные мастерские, мойки автомобилей до двух постов.</w:t>
            </w:r>
          </w:p>
        </w:tc>
        <w:tc>
          <w:tcPr>
            <w:tcW w:w="3827" w:type="dxa"/>
          </w:tcPr>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минимальная/максимальная площадь земельных участков - 10/10000 кв. м;</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максимальное количество надземных этажей -2 этажа;</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максимальная высота зданий, строений, сооружений от уровня земли - 5 м;</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максимальный процент застройки в границах земельного участка – 60%;</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Расстояние до жилых и общественных зданий, общеобразовательных школ и дошкольных образовательных учреждений,  лечебных учреждений со стационаром - 50 м;</w:t>
            </w:r>
          </w:p>
        </w:tc>
      </w:tr>
    </w:tbl>
    <w:p w:rsidR="000D42EC" w:rsidRPr="00655522" w:rsidRDefault="000D42EC" w:rsidP="001054EF">
      <w:pPr>
        <w:keepLines w:val="0"/>
        <w:tabs>
          <w:tab w:val="left" w:pos="2520"/>
        </w:tabs>
        <w:overflowPunct/>
        <w:autoSpaceDE/>
        <w:autoSpaceDN/>
        <w:adjustRightInd/>
        <w:spacing w:line="240" w:lineRule="auto"/>
        <w:ind w:firstLine="426"/>
        <w:jc w:val="center"/>
        <w:rPr>
          <w:rFonts w:eastAsia="SimSun"/>
          <w:sz w:val="24"/>
          <w:szCs w:val="24"/>
          <w:lang w:eastAsia="zh-CN"/>
        </w:rPr>
      </w:pPr>
    </w:p>
    <w:p w:rsidR="000D42EC" w:rsidRPr="00655522" w:rsidRDefault="000D42EC" w:rsidP="001054EF">
      <w:pPr>
        <w:keepLines w:val="0"/>
        <w:tabs>
          <w:tab w:val="left" w:pos="2520"/>
        </w:tabs>
        <w:overflowPunct/>
        <w:autoSpaceDE/>
        <w:autoSpaceDN/>
        <w:adjustRightInd/>
        <w:spacing w:line="240" w:lineRule="auto"/>
        <w:ind w:firstLine="426"/>
        <w:jc w:val="center"/>
        <w:rPr>
          <w:rFonts w:eastAsia="SimSun"/>
          <w:sz w:val="24"/>
          <w:szCs w:val="24"/>
          <w:lang w:eastAsia="zh-CN"/>
        </w:rPr>
      </w:pPr>
    </w:p>
    <w:p w:rsidR="000D42EC" w:rsidRPr="00655522" w:rsidRDefault="000D42EC" w:rsidP="001054EF">
      <w:pPr>
        <w:keepLines w:val="0"/>
        <w:tabs>
          <w:tab w:val="left" w:pos="2520"/>
        </w:tabs>
        <w:overflowPunct/>
        <w:autoSpaceDE/>
        <w:autoSpaceDN/>
        <w:adjustRightInd/>
        <w:spacing w:line="240" w:lineRule="auto"/>
        <w:ind w:firstLine="426"/>
        <w:jc w:val="center"/>
        <w:rPr>
          <w:rFonts w:eastAsia="SimSun"/>
          <w:sz w:val="24"/>
          <w:szCs w:val="24"/>
          <w:lang w:eastAsia="zh-CN"/>
        </w:rPr>
      </w:pPr>
    </w:p>
    <w:p w:rsidR="000D42EC" w:rsidRPr="00655522" w:rsidRDefault="000D42EC" w:rsidP="001054EF">
      <w:pPr>
        <w:keepLines w:val="0"/>
        <w:tabs>
          <w:tab w:val="left" w:pos="2520"/>
        </w:tabs>
        <w:overflowPunct/>
        <w:autoSpaceDE/>
        <w:autoSpaceDN/>
        <w:adjustRightInd/>
        <w:spacing w:line="240" w:lineRule="auto"/>
        <w:ind w:firstLine="426"/>
        <w:jc w:val="center"/>
        <w:rPr>
          <w:rFonts w:eastAsia="SimSun"/>
          <w:sz w:val="24"/>
          <w:szCs w:val="24"/>
          <w:lang w:eastAsia="zh-CN"/>
        </w:rPr>
      </w:pPr>
    </w:p>
    <w:p w:rsidR="000D42EC" w:rsidRPr="00655522" w:rsidRDefault="000D42EC" w:rsidP="001054EF">
      <w:pPr>
        <w:keepLines w:val="0"/>
        <w:tabs>
          <w:tab w:val="left" w:pos="2520"/>
        </w:tabs>
        <w:overflowPunct/>
        <w:autoSpaceDE/>
        <w:autoSpaceDN/>
        <w:adjustRightInd/>
        <w:spacing w:line="240" w:lineRule="auto"/>
        <w:ind w:firstLine="426"/>
        <w:jc w:val="center"/>
        <w:rPr>
          <w:rFonts w:eastAsia="SimSun"/>
          <w:sz w:val="24"/>
          <w:szCs w:val="24"/>
          <w:lang w:eastAsia="zh-CN"/>
        </w:rPr>
      </w:pPr>
    </w:p>
    <w:p w:rsidR="000D42EC" w:rsidRPr="00655522" w:rsidRDefault="000D42EC" w:rsidP="001054EF">
      <w:pPr>
        <w:keepLines w:val="0"/>
        <w:tabs>
          <w:tab w:val="left" w:pos="2520"/>
        </w:tabs>
        <w:overflowPunct/>
        <w:autoSpaceDE/>
        <w:autoSpaceDN/>
        <w:adjustRightInd/>
        <w:spacing w:line="240" w:lineRule="auto"/>
        <w:ind w:firstLine="426"/>
        <w:jc w:val="center"/>
        <w:rPr>
          <w:rFonts w:eastAsia="SimSun"/>
          <w:sz w:val="24"/>
          <w:szCs w:val="24"/>
          <w:lang w:eastAsia="zh-CN"/>
        </w:rPr>
      </w:pPr>
    </w:p>
    <w:p w:rsidR="000D42EC" w:rsidRPr="00655522" w:rsidRDefault="000D42EC" w:rsidP="001054EF">
      <w:pPr>
        <w:keepLines w:val="0"/>
        <w:tabs>
          <w:tab w:val="left" w:pos="2520"/>
        </w:tabs>
        <w:overflowPunct/>
        <w:autoSpaceDE/>
        <w:autoSpaceDN/>
        <w:adjustRightInd/>
        <w:spacing w:line="240" w:lineRule="auto"/>
        <w:ind w:firstLine="426"/>
        <w:jc w:val="center"/>
        <w:rPr>
          <w:rFonts w:eastAsia="SimSun"/>
          <w:sz w:val="24"/>
          <w:szCs w:val="24"/>
          <w:lang w:eastAsia="zh-CN"/>
        </w:rPr>
      </w:pPr>
    </w:p>
    <w:p w:rsidR="000D42EC" w:rsidRPr="00655522" w:rsidRDefault="000D42EC" w:rsidP="001054EF">
      <w:pPr>
        <w:keepLines w:val="0"/>
        <w:tabs>
          <w:tab w:val="left" w:pos="2520"/>
        </w:tabs>
        <w:overflowPunct/>
        <w:autoSpaceDE/>
        <w:autoSpaceDN/>
        <w:adjustRightInd/>
        <w:spacing w:line="240" w:lineRule="auto"/>
        <w:ind w:firstLine="426"/>
        <w:jc w:val="center"/>
        <w:rPr>
          <w:rFonts w:eastAsia="SimSun"/>
          <w:sz w:val="24"/>
          <w:szCs w:val="24"/>
          <w:lang w:eastAsia="zh-CN"/>
        </w:rPr>
      </w:pPr>
    </w:p>
    <w:p w:rsidR="000D42EC" w:rsidRPr="00655522" w:rsidRDefault="000D42EC" w:rsidP="001054EF">
      <w:pPr>
        <w:keepLines w:val="0"/>
        <w:tabs>
          <w:tab w:val="left" w:pos="2520"/>
        </w:tabs>
        <w:overflowPunct/>
        <w:autoSpaceDE/>
        <w:autoSpaceDN/>
        <w:adjustRightInd/>
        <w:spacing w:line="240" w:lineRule="auto"/>
        <w:ind w:firstLine="426"/>
        <w:jc w:val="center"/>
        <w:rPr>
          <w:rFonts w:eastAsia="SimSun"/>
          <w:sz w:val="24"/>
          <w:szCs w:val="24"/>
          <w:lang w:eastAsia="zh-CN"/>
        </w:rPr>
      </w:pPr>
      <w:r w:rsidRPr="00655522">
        <w:rPr>
          <w:rFonts w:eastAsia="SimSun"/>
          <w:sz w:val="24"/>
          <w:szCs w:val="24"/>
          <w:lang w:eastAsia="zh-CN"/>
        </w:rPr>
        <w:lastRenderedPageBreak/>
        <w:t>ВСПОМОГАТЕЛЬНЫЕ ВИДЫ И ПАРАМЕТРЫ РАЗРЕШЕННОГО ИСПОЛЬЗОВАНИЯ ЗЕМЕЛЬНЫХ УЧАСТКОВ И ОБЪЕКТОВ КАПИТАЛЬНОГО СТРОИТЕЛЬСТВА</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02"/>
        <w:gridCol w:w="6804"/>
      </w:tblGrid>
      <w:tr w:rsidR="00655522" w:rsidRPr="00655522" w:rsidTr="00BF7B87">
        <w:trPr>
          <w:trHeight w:val="552"/>
        </w:trPr>
        <w:tc>
          <w:tcPr>
            <w:tcW w:w="2802" w:type="dxa"/>
            <w:vAlign w:val="center"/>
          </w:tcPr>
          <w:p w:rsidR="000D42EC" w:rsidRPr="00655522" w:rsidRDefault="000D42EC" w:rsidP="00BF7B87">
            <w:pPr>
              <w:keepLines w:val="0"/>
              <w:tabs>
                <w:tab w:val="left" w:pos="2520"/>
              </w:tabs>
              <w:overflowPunct/>
              <w:autoSpaceDE/>
              <w:autoSpaceDN/>
              <w:adjustRightInd/>
              <w:spacing w:line="240" w:lineRule="auto"/>
              <w:ind w:firstLine="426"/>
              <w:jc w:val="center"/>
              <w:rPr>
                <w:rFonts w:eastAsia="SimSun"/>
                <w:sz w:val="24"/>
                <w:szCs w:val="24"/>
                <w:lang w:eastAsia="zh-CN"/>
              </w:rPr>
            </w:pPr>
            <w:r w:rsidRPr="00655522">
              <w:rPr>
                <w:rFonts w:eastAsia="SimSun"/>
                <w:sz w:val="24"/>
                <w:szCs w:val="24"/>
                <w:lang w:eastAsia="zh-CN"/>
              </w:rPr>
              <w:t xml:space="preserve">ВИДЫ </w:t>
            </w:r>
          </w:p>
        </w:tc>
        <w:tc>
          <w:tcPr>
            <w:tcW w:w="6804" w:type="dxa"/>
            <w:vAlign w:val="center"/>
          </w:tcPr>
          <w:p w:rsidR="000D42EC" w:rsidRPr="00655522" w:rsidRDefault="000D42EC" w:rsidP="00BF7B87">
            <w:pPr>
              <w:keepLines w:val="0"/>
              <w:tabs>
                <w:tab w:val="left" w:pos="2520"/>
              </w:tabs>
              <w:overflowPunct/>
              <w:autoSpaceDE/>
              <w:autoSpaceDN/>
              <w:adjustRightInd/>
              <w:spacing w:line="240" w:lineRule="auto"/>
              <w:ind w:firstLine="426"/>
              <w:jc w:val="center"/>
              <w:rPr>
                <w:rFonts w:eastAsia="SimSun"/>
                <w:sz w:val="24"/>
                <w:szCs w:val="24"/>
                <w:lang w:eastAsia="zh-CN"/>
              </w:rPr>
            </w:pPr>
            <w:r w:rsidRPr="00655522">
              <w:rPr>
                <w:rFonts w:eastAsia="SimSun"/>
                <w:sz w:val="24"/>
                <w:szCs w:val="24"/>
                <w:lang w:eastAsia="zh-CN"/>
              </w:rPr>
              <w:t>ПАРАМЕТРЫ</w:t>
            </w:r>
          </w:p>
        </w:tc>
      </w:tr>
      <w:tr w:rsidR="00655522" w:rsidRPr="00655522" w:rsidTr="00860E65">
        <w:trPr>
          <w:trHeight w:val="1353"/>
        </w:trPr>
        <w:tc>
          <w:tcPr>
            <w:tcW w:w="2802" w:type="dxa"/>
          </w:tcPr>
          <w:p w:rsidR="000D42EC" w:rsidRPr="00655522" w:rsidRDefault="000D42EC" w:rsidP="00860E65">
            <w:pPr>
              <w:keepLines w:val="0"/>
              <w:overflowPunct/>
              <w:spacing w:line="240" w:lineRule="auto"/>
              <w:ind w:firstLine="426"/>
              <w:jc w:val="left"/>
              <w:rPr>
                <w:rFonts w:eastAsia="SimSun"/>
                <w:sz w:val="24"/>
                <w:szCs w:val="24"/>
                <w:lang w:eastAsia="zh-CN"/>
              </w:rPr>
            </w:pPr>
            <w:r w:rsidRPr="00655522">
              <w:rPr>
                <w:rFonts w:eastAsia="SimSun"/>
                <w:sz w:val="24"/>
                <w:szCs w:val="24"/>
                <w:lang w:eastAsia="zh-CN"/>
              </w:rPr>
              <w:t>Встроенные или отдельно стоящие коллективные хранилища сельскохозяйственных продуктов (для многоквартирных домов).</w:t>
            </w:r>
          </w:p>
        </w:tc>
        <w:tc>
          <w:tcPr>
            <w:tcW w:w="6804" w:type="dxa"/>
          </w:tcPr>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 xml:space="preserve">Максимальное количество надземных этажей  – не более 1 </w:t>
            </w:r>
            <w:proofErr w:type="spellStart"/>
            <w:r w:rsidRPr="00655522">
              <w:rPr>
                <w:rFonts w:eastAsia="SimSun"/>
                <w:sz w:val="24"/>
                <w:szCs w:val="24"/>
                <w:lang w:eastAsia="zh-CN"/>
              </w:rPr>
              <w:t>эт</w:t>
            </w:r>
            <w:proofErr w:type="spellEnd"/>
            <w:r w:rsidRPr="00655522">
              <w:rPr>
                <w:rFonts w:eastAsia="SimSun"/>
                <w:sz w:val="24"/>
                <w:szCs w:val="24"/>
                <w:lang w:eastAsia="zh-CN"/>
              </w:rPr>
              <w:t>.</w:t>
            </w:r>
          </w:p>
          <w:p w:rsidR="000D42EC" w:rsidRPr="00655522" w:rsidRDefault="000D42EC" w:rsidP="00BF7B87">
            <w:pPr>
              <w:rPr>
                <w:rFonts w:eastAsia="SimSun"/>
                <w:sz w:val="24"/>
                <w:szCs w:val="24"/>
                <w:lang w:eastAsia="zh-CN"/>
              </w:rPr>
            </w:pPr>
            <w:r w:rsidRPr="00655522">
              <w:rPr>
                <w:rFonts w:eastAsia="SimSun"/>
                <w:sz w:val="24"/>
                <w:szCs w:val="24"/>
                <w:lang w:eastAsia="zh-CN"/>
              </w:rPr>
              <w:t>Минимальная/максимальная площадь земельных участков и максимальный процент застройки в границах земельного участка должен соответствовать  параметрам основного или условно разрешенного вида использования земельных участков.</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Общая площадь коллективных хранилищ сельскохозяйственных продуктов определяется из расчета 4 - 5 м</w:t>
            </w:r>
            <w:proofErr w:type="gramStart"/>
            <w:r w:rsidRPr="00655522">
              <w:rPr>
                <w:rFonts w:eastAsia="SimSun"/>
                <w:sz w:val="24"/>
                <w:szCs w:val="24"/>
                <w:lang w:eastAsia="zh-CN"/>
              </w:rPr>
              <w:t>2</w:t>
            </w:r>
            <w:proofErr w:type="gramEnd"/>
            <w:r w:rsidRPr="00655522">
              <w:rPr>
                <w:rFonts w:eastAsia="SimSun"/>
                <w:sz w:val="24"/>
                <w:szCs w:val="24"/>
                <w:lang w:eastAsia="zh-CN"/>
              </w:rPr>
              <w:t xml:space="preserve"> на одну семью.</w:t>
            </w:r>
          </w:p>
        </w:tc>
      </w:tr>
      <w:tr w:rsidR="00655522" w:rsidRPr="00655522" w:rsidTr="00BF7B87">
        <w:trPr>
          <w:trHeight w:val="630"/>
        </w:trPr>
        <w:tc>
          <w:tcPr>
            <w:tcW w:w="2802" w:type="dxa"/>
          </w:tcPr>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proofErr w:type="gramStart"/>
            <w:r w:rsidRPr="00655522">
              <w:rPr>
                <w:rFonts w:eastAsia="SimSun"/>
                <w:sz w:val="24"/>
                <w:szCs w:val="24"/>
                <w:lang w:eastAsia="zh-CN"/>
              </w:rPr>
              <w:t xml:space="preserve">Постройки хозяйственного назначения (летние кухни, хозяйственные постройки, кладовые, подвалы, бани, бассейны, теплицы, оранжереи, сады, огороды, навесы) индивидуального использования. </w:t>
            </w:r>
            <w:proofErr w:type="gramEnd"/>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Хозяйственные постройки для содержания скота и птицы, хранения кормов, инвентаря, топлива и других хозяйственных нужд, а также - хозяйственные подъезды и скотопрогоны (для территорий с местами приложения труда и с возможностью ведения развитого товарного личного подсобного хозяйства, сельскохозяйственного производства, садоводства, огородничества)</w:t>
            </w:r>
          </w:p>
        </w:tc>
        <w:tc>
          <w:tcPr>
            <w:tcW w:w="6804" w:type="dxa"/>
          </w:tcPr>
          <w:p w:rsidR="000D42EC" w:rsidRPr="00655522" w:rsidRDefault="000D42EC" w:rsidP="00BF7B87">
            <w:pPr>
              <w:rPr>
                <w:rFonts w:eastAsia="SimSun"/>
                <w:sz w:val="24"/>
                <w:szCs w:val="24"/>
                <w:lang w:eastAsia="zh-CN"/>
              </w:rPr>
            </w:pPr>
            <w:r w:rsidRPr="00655522">
              <w:rPr>
                <w:rFonts w:eastAsia="SimSun"/>
                <w:sz w:val="24"/>
                <w:szCs w:val="24"/>
                <w:lang w:eastAsia="zh-CN"/>
              </w:rPr>
              <w:t>Минимальная/максимальная площадь земельных участков и максимальный процент застройки в границах земельного участка должен соответствовать  параметрам основного или условно разрешенного вида использования земельных участков.</w:t>
            </w:r>
          </w:p>
          <w:p w:rsidR="000D42EC" w:rsidRPr="00655522" w:rsidRDefault="000D42EC" w:rsidP="00BF7B87">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 xml:space="preserve">Максимальное количество надземных этажей  – не более 2 </w:t>
            </w:r>
            <w:proofErr w:type="spellStart"/>
            <w:r w:rsidRPr="00655522">
              <w:rPr>
                <w:rFonts w:eastAsia="SimSun"/>
                <w:sz w:val="24"/>
                <w:szCs w:val="24"/>
                <w:lang w:eastAsia="zh-CN"/>
              </w:rPr>
              <w:t>эт</w:t>
            </w:r>
            <w:proofErr w:type="spellEnd"/>
            <w:r w:rsidRPr="00655522">
              <w:rPr>
                <w:rFonts w:eastAsia="SimSun"/>
                <w:sz w:val="24"/>
                <w:szCs w:val="24"/>
                <w:lang w:eastAsia="zh-CN"/>
              </w:rPr>
              <w:t>. (при условии обеспечения нормативной инсоляции на территории соседних участков).</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 xml:space="preserve">Максимальная высота – 8 м. </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Общая площадь помещений  - до 100 кв. м.</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Общая площадь теплиц – до 2000 кв. м.</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Расстояние от хозяйственных построек до красных линий улиц и проездов не менее - 5 м.</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Расстояние от окон жилых комнат до стен соседнего дома, расположенных на соседних земельных участках, должно быть не менее - 6 м.</w:t>
            </w:r>
          </w:p>
          <w:p w:rsidR="000D42EC" w:rsidRPr="00655522" w:rsidRDefault="000D42EC" w:rsidP="00BF7B87">
            <w:pPr>
              <w:spacing w:line="240" w:lineRule="auto"/>
              <w:ind w:firstLine="459"/>
              <w:rPr>
                <w:bCs/>
                <w:iCs/>
                <w:sz w:val="24"/>
                <w:szCs w:val="24"/>
              </w:rPr>
            </w:pPr>
            <w:r w:rsidRPr="00655522">
              <w:rPr>
                <w:bCs/>
                <w:iCs/>
                <w:sz w:val="24"/>
                <w:szCs w:val="24"/>
              </w:rPr>
              <w:t>Минимальный отступ от границ соседнего земельного участка до вспомогательных строений ЛПХ - 4 м.</w:t>
            </w:r>
          </w:p>
          <w:p w:rsidR="000D42EC" w:rsidRPr="00655522" w:rsidRDefault="000D42EC" w:rsidP="00BF7B87">
            <w:pPr>
              <w:spacing w:line="240" w:lineRule="auto"/>
              <w:ind w:firstLine="459"/>
              <w:rPr>
                <w:rFonts w:eastAsia="SimSun"/>
                <w:sz w:val="24"/>
                <w:szCs w:val="24"/>
                <w:lang w:eastAsia="zh-CN"/>
              </w:rPr>
            </w:pPr>
            <w:r w:rsidRPr="00655522">
              <w:rPr>
                <w:bCs/>
                <w:iCs/>
                <w:sz w:val="24"/>
                <w:szCs w:val="24"/>
              </w:rPr>
              <w:t>Минимальный отступ от жилого дома до построек для содержания и разведения домашнего скота и птицы – 10 м.</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Допускается блокировка хозяйственных построек на смежных приусадебных земельных участках по взаимному (удостоверенному) согласию домовладельцев при новом строительстве с учетом противопожарных требований.</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Группы сараев должны содержать не более 30 блоков каждая. Площадь застройки сблокированных сараев не должна превышать 800 м</w:t>
            </w:r>
            <w:proofErr w:type="gramStart"/>
            <w:r w:rsidRPr="00655522">
              <w:rPr>
                <w:rFonts w:eastAsia="SimSun"/>
                <w:sz w:val="24"/>
                <w:szCs w:val="24"/>
                <w:lang w:eastAsia="zh-CN"/>
              </w:rPr>
              <w:t>2</w:t>
            </w:r>
            <w:proofErr w:type="gramEnd"/>
            <w:r w:rsidRPr="00655522">
              <w:rPr>
                <w:rFonts w:eastAsia="SimSun"/>
                <w:sz w:val="24"/>
                <w:szCs w:val="24"/>
                <w:lang w:eastAsia="zh-CN"/>
              </w:rPr>
              <w:t>.</w:t>
            </w:r>
          </w:p>
          <w:p w:rsidR="000D42EC" w:rsidRPr="00655522" w:rsidRDefault="000D42EC" w:rsidP="00BF7B87">
            <w:pPr>
              <w:keepLines w:val="0"/>
              <w:tabs>
                <w:tab w:val="left" w:pos="1134"/>
              </w:tabs>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 xml:space="preserve">Размещение навесов должно осуществляться  с учетом противопожарных требований и соблюдения нормативной  продолжительности инсоляции придомовых территорий и жилых помещений. </w:t>
            </w:r>
          </w:p>
          <w:p w:rsidR="000D42EC" w:rsidRPr="00655522" w:rsidRDefault="000D42EC" w:rsidP="00BF7B87">
            <w:pPr>
              <w:keepLines w:val="0"/>
              <w:tabs>
                <w:tab w:val="left" w:pos="1134"/>
              </w:tabs>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Устройство навесов не должно ущемлять  законных интересов соседних домовладельцев, в части водоотведения атмосферных осадков с кровли навесов,     при устройстве навесов  минимальный отступ от границы участка – 1м.</w:t>
            </w:r>
          </w:p>
          <w:p w:rsidR="000D42EC" w:rsidRPr="00655522" w:rsidRDefault="000D42EC" w:rsidP="00BF7B87">
            <w:pPr>
              <w:keepLines w:val="0"/>
              <w:tabs>
                <w:tab w:val="left" w:pos="1134"/>
              </w:tabs>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lastRenderedPageBreak/>
              <w:t>Хозяйственные постройки должны быть  обеспечены системами водоотведения с кровли, с целью предотвращения подтопления соседних земельных участков и строений. Допускается не выполнять организованный сток воды с кровли при условии, когда смежные земельные участки находятся на одном уровне и между строениями, расположенными на соседних земельных участках расстояние не менее 4 м.</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Вспомогательные строения, за исключением гаражей, размещать со стороны улиц не допускается.</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Постройки для содержания скота и птицы допускается пристраивать к усадебным одно-, двухквартирным домам при изоляции их от жилых комнат не менее чем тремя подсобными помещениями; при этом помещения для скота и птицы должны иметь изолированный наружный вход, расположенный не ближе 7 м от входа в дом.</w:t>
            </w:r>
          </w:p>
        </w:tc>
      </w:tr>
      <w:tr w:rsidR="00655522" w:rsidRPr="00655522" w:rsidTr="00BF7B87">
        <w:trPr>
          <w:trHeight w:val="3615"/>
        </w:trPr>
        <w:tc>
          <w:tcPr>
            <w:tcW w:w="2802" w:type="dxa"/>
          </w:tcPr>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lastRenderedPageBreak/>
              <w:t>Площадки для игр детей дошкольного и младшего школьного возраста, для отдыха взрослого населения,</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 xml:space="preserve">для занятий физкультурой, для хозяйственных целей и выгула собак. </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Гостевые автостоянки для парковки легковых автомобилей посетителей.</w:t>
            </w:r>
          </w:p>
        </w:tc>
        <w:tc>
          <w:tcPr>
            <w:tcW w:w="6804" w:type="dxa"/>
          </w:tcPr>
          <w:p w:rsidR="000D42EC" w:rsidRPr="00655522" w:rsidRDefault="000D42EC" w:rsidP="00BF7B87">
            <w:pPr>
              <w:rPr>
                <w:rFonts w:eastAsia="SimSun"/>
                <w:sz w:val="24"/>
                <w:szCs w:val="24"/>
                <w:lang w:eastAsia="zh-CN"/>
              </w:rPr>
            </w:pPr>
            <w:r w:rsidRPr="00655522">
              <w:rPr>
                <w:rFonts w:eastAsia="SimSun"/>
                <w:sz w:val="24"/>
                <w:szCs w:val="24"/>
                <w:lang w:eastAsia="zh-CN"/>
              </w:rPr>
              <w:t>Минимальная/максимальная площадь земельных участков и максимальный процент застройки в границах земельного участка должен соответствовать  параметрам основного или условно разрешенного вида использования земельных участков.</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Максимальная высота – 5 м.</w:t>
            </w:r>
          </w:p>
          <w:p w:rsidR="000D42EC" w:rsidRPr="00655522" w:rsidRDefault="000D42EC" w:rsidP="00BF7B87">
            <w:pPr>
              <w:keepLines w:val="0"/>
              <w:overflowPunct/>
              <w:spacing w:line="240" w:lineRule="auto"/>
              <w:ind w:firstLine="426"/>
              <w:rPr>
                <w:rFonts w:eastAsia="SimSun"/>
                <w:sz w:val="24"/>
                <w:szCs w:val="24"/>
                <w:lang w:eastAsia="zh-CN"/>
              </w:rPr>
            </w:pPr>
            <w:r w:rsidRPr="00655522">
              <w:rPr>
                <w:rFonts w:eastAsia="SimSun"/>
                <w:sz w:val="24"/>
                <w:szCs w:val="24"/>
                <w:lang w:eastAsia="zh-CN"/>
              </w:rPr>
              <w:t>Минимально допустимое расстояние от окон жилых и общественных зданий до площадок:</w:t>
            </w:r>
          </w:p>
          <w:p w:rsidR="000D42EC" w:rsidRPr="00655522" w:rsidRDefault="000D42EC" w:rsidP="00BF7B87">
            <w:pPr>
              <w:keepLines w:val="0"/>
              <w:overflowPunct/>
              <w:spacing w:line="240" w:lineRule="auto"/>
              <w:ind w:firstLine="426"/>
              <w:rPr>
                <w:rFonts w:eastAsia="SimSun"/>
                <w:sz w:val="24"/>
                <w:szCs w:val="24"/>
                <w:lang w:eastAsia="zh-CN"/>
              </w:rPr>
            </w:pPr>
            <w:r w:rsidRPr="00655522">
              <w:rPr>
                <w:rFonts w:eastAsia="SimSun"/>
                <w:sz w:val="24"/>
                <w:szCs w:val="24"/>
                <w:lang w:eastAsia="zh-CN"/>
              </w:rPr>
              <w:t>для игр детей дошкольного и младшего школьного возраста - не менее 12 м;</w:t>
            </w:r>
          </w:p>
          <w:p w:rsidR="000D42EC" w:rsidRPr="00655522" w:rsidRDefault="000D42EC" w:rsidP="00BF7B87">
            <w:pPr>
              <w:keepLines w:val="0"/>
              <w:overflowPunct/>
              <w:spacing w:line="240" w:lineRule="auto"/>
              <w:ind w:firstLine="426"/>
              <w:rPr>
                <w:rFonts w:eastAsia="SimSun"/>
                <w:sz w:val="24"/>
                <w:szCs w:val="24"/>
                <w:lang w:eastAsia="zh-CN"/>
              </w:rPr>
            </w:pPr>
            <w:r w:rsidRPr="00655522">
              <w:rPr>
                <w:rFonts w:eastAsia="SimSun"/>
                <w:sz w:val="24"/>
                <w:szCs w:val="24"/>
                <w:lang w:eastAsia="zh-CN"/>
              </w:rPr>
              <w:t>для отдыха взрослого населения - не менее 10 м;</w:t>
            </w:r>
          </w:p>
          <w:p w:rsidR="000D42EC" w:rsidRPr="00655522" w:rsidRDefault="000D42EC" w:rsidP="00BF7B87">
            <w:pPr>
              <w:keepLines w:val="0"/>
              <w:overflowPunct/>
              <w:spacing w:line="240" w:lineRule="auto"/>
              <w:ind w:firstLine="426"/>
              <w:rPr>
                <w:rFonts w:eastAsia="SimSun"/>
                <w:sz w:val="24"/>
                <w:szCs w:val="24"/>
                <w:lang w:eastAsia="zh-CN"/>
              </w:rPr>
            </w:pPr>
            <w:r w:rsidRPr="00655522">
              <w:rPr>
                <w:rFonts w:eastAsia="SimSun"/>
                <w:sz w:val="24"/>
                <w:szCs w:val="24"/>
                <w:lang w:eastAsia="zh-CN"/>
              </w:rPr>
              <w:t>для занятий физкультурой, в зависимости от шумовых характеристик (наибольшие значения принимаются для хоккейных и футбольных площадок, наименьшие - для площадок для настольного тенниса), - 10 - 40 м;</w:t>
            </w:r>
          </w:p>
          <w:p w:rsidR="000D42EC" w:rsidRPr="00655522" w:rsidRDefault="000D42EC" w:rsidP="00BF7B87">
            <w:pPr>
              <w:keepLines w:val="0"/>
              <w:overflowPunct/>
              <w:spacing w:line="240" w:lineRule="auto"/>
              <w:ind w:firstLine="426"/>
              <w:rPr>
                <w:rFonts w:eastAsia="SimSun"/>
                <w:sz w:val="24"/>
                <w:szCs w:val="24"/>
                <w:lang w:eastAsia="zh-CN"/>
              </w:rPr>
            </w:pPr>
            <w:r w:rsidRPr="00655522">
              <w:rPr>
                <w:rFonts w:eastAsia="SimSun"/>
                <w:sz w:val="24"/>
                <w:szCs w:val="24"/>
                <w:lang w:eastAsia="zh-CN"/>
              </w:rPr>
              <w:t>для хозяйственных целей - не менее 20 м;</w:t>
            </w:r>
          </w:p>
          <w:p w:rsidR="000D42EC" w:rsidRPr="00655522" w:rsidRDefault="000D42EC" w:rsidP="00BF7B87">
            <w:pPr>
              <w:keepLines w:val="0"/>
              <w:overflowPunct/>
              <w:spacing w:line="240" w:lineRule="auto"/>
              <w:ind w:firstLine="426"/>
              <w:rPr>
                <w:rFonts w:eastAsia="SimSun"/>
                <w:sz w:val="24"/>
                <w:szCs w:val="24"/>
                <w:lang w:eastAsia="zh-CN"/>
              </w:rPr>
            </w:pPr>
            <w:r w:rsidRPr="00655522">
              <w:rPr>
                <w:rFonts w:eastAsia="SimSun"/>
                <w:sz w:val="24"/>
                <w:szCs w:val="24"/>
                <w:lang w:eastAsia="zh-CN"/>
              </w:rPr>
              <w:t>для выгула собак - не менее 40 м;</w:t>
            </w:r>
          </w:p>
          <w:p w:rsidR="000D42EC" w:rsidRPr="00655522" w:rsidRDefault="000D42EC" w:rsidP="00BF7B87">
            <w:pPr>
              <w:keepLines w:val="0"/>
              <w:overflowPunct/>
              <w:spacing w:line="240" w:lineRule="auto"/>
              <w:ind w:firstLine="426"/>
              <w:rPr>
                <w:rFonts w:eastAsia="SimSun"/>
                <w:sz w:val="24"/>
                <w:szCs w:val="24"/>
                <w:lang w:eastAsia="zh-CN"/>
              </w:rPr>
            </w:pPr>
            <w:r w:rsidRPr="00655522">
              <w:rPr>
                <w:rFonts w:eastAsia="SimSun"/>
                <w:sz w:val="24"/>
                <w:szCs w:val="24"/>
                <w:lang w:eastAsia="zh-CN"/>
              </w:rPr>
              <w:t>Расстояния от площадок для сушки белья не нормируются.</w:t>
            </w:r>
          </w:p>
          <w:p w:rsidR="000D42EC" w:rsidRPr="00655522" w:rsidRDefault="000D42EC" w:rsidP="00BF7B87">
            <w:pPr>
              <w:keepLines w:val="0"/>
              <w:overflowPunct/>
              <w:spacing w:line="240" w:lineRule="auto"/>
              <w:ind w:firstLine="426"/>
              <w:rPr>
                <w:rFonts w:eastAsia="SimSun"/>
                <w:sz w:val="24"/>
                <w:szCs w:val="24"/>
                <w:lang w:eastAsia="zh-CN"/>
              </w:rPr>
            </w:pPr>
            <w:r w:rsidRPr="00655522">
              <w:rPr>
                <w:rFonts w:eastAsia="SimSun"/>
                <w:sz w:val="24"/>
                <w:szCs w:val="24"/>
                <w:lang w:eastAsia="zh-CN"/>
              </w:rPr>
              <w:t xml:space="preserve">Расстояния от площадок для хозяйственных целей до наиболее удаленного входа в жилое здание - не более 100 м </w:t>
            </w:r>
          </w:p>
        </w:tc>
      </w:tr>
      <w:tr w:rsidR="00655522" w:rsidRPr="00655522" w:rsidTr="00BF7B87">
        <w:trPr>
          <w:trHeight w:val="1078"/>
        </w:trPr>
        <w:tc>
          <w:tcPr>
            <w:tcW w:w="2802" w:type="dxa"/>
          </w:tcPr>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Площадки для сбора твердых бытовых отходов.</w:t>
            </w:r>
          </w:p>
        </w:tc>
        <w:tc>
          <w:tcPr>
            <w:tcW w:w="6804" w:type="dxa"/>
          </w:tcPr>
          <w:p w:rsidR="000D42EC" w:rsidRPr="00655522" w:rsidRDefault="000D42EC" w:rsidP="00BF7B87">
            <w:pPr>
              <w:rPr>
                <w:rFonts w:eastAsia="SimSun"/>
                <w:sz w:val="24"/>
                <w:szCs w:val="24"/>
                <w:lang w:eastAsia="zh-CN"/>
              </w:rPr>
            </w:pPr>
            <w:r w:rsidRPr="00655522">
              <w:rPr>
                <w:rFonts w:eastAsia="SimSun"/>
                <w:sz w:val="24"/>
                <w:szCs w:val="24"/>
                <w:lang w:eastAsia="zh-CN"/>
              </w:rPr>
              <w:t>Минимальная/максимальная площадь земельных участков и максимальный процент застройки в границах земельного участка должен соответствовать  параметрам основного или условно разрешенного вида использования земельных участков.</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Максимальная высота – 2 м.</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 xml:space="preserve">Расстояние от площадок с контейнерами до окон жилых домов, границ участков детских, лечебных учреждений, мест отдыха должны быть не менее 20 м, и не более 100 м. </w:t>
            </w:r>
          </w:p>
          <w:p w:rsidR="000D42EC" w:rsidRPr="00655522" w:rsidRDefault="000D42EC" w:rsidP="00BF7B87">
            <w:pPr>
              <w:keepLines w:val="0"/>
              <w:overflowPunct/>
              <w:spacing w:line="240" w:lineRule="auto"/>
              <w:ind w:firstLine="426"/>
              <w:rPr>
                <w:rFonts w:eastAsia="SimSun"/>
                <w:sz w:val="24"/>
                <w:szCs w:val="24"/>
                <w:lang w:eastAsia="zh-CN"/>
              </w:rPr>
            </w:pPr>
            <w:r w:rsidRPr="00655522">
              <w:rPr>
                <w:rFonts w:eastAsia="SimSun"/>
                <w:sz w:val="24"/>
                <w:szCs w:val="24"/>
                <w:lang w:eastAsia="zh-CN"/>
              </w:rPr>
              <w:t>Общее количество контейнеров не более 5 шт.</w:t>
            </w:r>
          </w:p>
        </w:tc>
      </w:tr>
      <w:tr w:rsidR="00655522" w:rsidRPr="00655522" w:rsidTr="00BF7B87">
        <w:tc>
          <w:tcPr>
            <w:tcW w:w="2802" w:type="dxa"/>
          </w:tcPr>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Надворные туалеты, гидронепроницаемые выгребы, септики.</w:t>
            </w:r>
          </w:p>
        </w:tc>
        <w:tc>
          <w:tcPr>
            <w:tcW w:w="6804" w:type="dxa"/>
          </w:tcPr>
          <w:p w:rsidR="000D42EC" w:rsidRPr="00655522" w:rsidRDefault="000D42EC" w:rsidP="00BF7B87">
            <w:pPr>
              <w:rPr>
                <w:rFonts w:eastAsia="SimSun"/>
                <w:sz w:val="24"/>
                <w:szCs w:val="24"/>
                <w:lang w:eastAsia="zh-CN"/>
              </w:rPr>
            </w:pPr>
            <w:r w:rsidRPr="00655522">
              <w:rPr>
                <w:rFonts w:eastAsia="SimSun"/>
                <w:sz w:val="24"/>
                <w:szCs w:val="24"/>
                <w:lang w:eastAsia="zh-CN"/>
              </w:rPr>
              <w:t>Минимальная/максимальная площадь земельных участков и максимальный процент застройки в границах земельного участка должен соответствовать  параметрам основного или условно разрешенного вида использования земельных участков.</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lastRenderedPageBreak/>
              <w:t>Максимальное количество надземных этажей – не более 1.</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Расстояние от соседнего жилого дома не менее - 12 м.</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Расстояние от источника питьевого водоснабжения  не менее -12 м.</w:t>
            </w:r>
          </w:p>
          <w:p w:rsidR="00066A4E" w:rsidRPr="00655522" w:rsidRDefault="00066A4E" w:rsidP="00066A4E">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 xml:space="preserve">Для туалетов - расстояние от красной линии не менее - </w:t>
            </w:r>
            <w:smartTag w:uri="urn:schemas-microsoft-com:office:smarttags" w:element="metricconverter">
              <w:smartTagPr>
                <w:attr w:name="ProductID" w:val="10 м"/>
              </w:smartTagPr>
              <w:r w:rsidRPr="00655522">
                <w:rPr>
                  <w:rFonts w:eastAsia="SimSun"/>
                  <w:sz w:val="24"/>
                  <w:szCs w:val="24"/>
                  <w:lang w:eastAsia="zh-CN"/>
                </w:rPr>
                <w:t>10 м</w:t>
              </w:r>
            </w:smartTag>
            <w:r w:rsidRPr="00655522">
              <w:rPr>
                <w:rFonts w:eastAsia="SimSun"/>
                <w:sz w:val="24"/>
                <w:szCs w:val="24"/>
                <w:lang w:eastAsia="zh-CN"/>
              </w:rPr>
              <w:t xml:space="preserve">. </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Расстояние от границы смежного земельного участка не менее - 4 м.</w:t>
            </w:r>
          </w:p>
        </w:tc>
      </w:tr>
      <w:tr w:rsidR="00655522" w:rsidRPr="00655522" w:rsidTr="00BF7B87">
        <w:tc>
          <w:tcPr>
            <w:tcW w:w="2802" w:type="dxa"/>
          </w:tcPr>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lastRenderedPageBreak/>
              <w:t>Объекты хранения индивидуального легкового автотранспорта на участках индивидуальных жилых домов</w:t>
            </w:r>
          </w:p>
        </w:tc>
        <w:tc>
          <w:tcPr>
            <w:tcW w:w="6804" w:type="dxa"/>
          </w:tcPr>
          <w:p w:rsidR="000D42EC" w:rsidRPr="00655522" w:rsidRDefault="000D42EC" w:rsidP="00BF7B87">
            <w:pPr>
              <w:rPr>
                <w:rFonts w:eastAsia="SimSun"/>
                <w:sz w:val="24"/>
                <w:szCs w:val="24"/>
                <w:lang w:eastAsia="zh-CN"/>
              </w:rPr>
            </w:pPr>
            <w:r w:rsidRPr="00655522">
              <w:rPr>
                <w:rFonts w:eastAsia="SimSun"/>
                <w:sz w:val="24"/>
                <w:szCs w:val="24"/>
                <w:lang w:eastAsia="zh-CN"/>
              </w:rPr>
              <w:t>Минимальная/максимальная площадь земельных участков и максимальный процент застройки в границах земельного участка должен соответствовать  параметрам основного или условно разрешенного вида использования земельных участков.</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Максимальное количество надземных этажей – не более 2.</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Допускается размещать по красной линии без устройства распашных ворот. Допускается делать встроенными в первые этажи жилого дома.</w:t>
            </w:r>
          </w:p>
        </w:tc>
      </w:tr>
      <w:tr w:rsidR="00655522" w:rsidRPr="00655522" w:rsidTr="00BF7B87">
        <w:tc>
          <w:tcPr>
            <w:tcW w:w="2802" w:type="dxa"/>
          </w:tcPr>
          <w:p w:rsidR="000D42EC" w:rsidRPr="00655522" w:rsidRDefault="000D42EC" w:rsidP="00BF7B87">
            <w:pPr>
              <w:keepLines w:val="0"/>
              <w:overflowPunct/>
              <w:spacing w:line="240" w:lineRule="auto"/>
              <w:ind w:firstLine="426"/>
              <w:rPr>
                <w:rFonts w:eastAsia="SimSun"/>
                <w:sz w:val="24"/>
                <w:szCs w:val="24"/>
                <w:lang w:eastAsia="zh-CN"/>
              </w:rPr>
            </w:pPr>
            <w:r w:rsidRPr="00655522">
              <w:rPr>
                <w:rFonts w:eastAsia="SimSun"/>
                <w:sz w:val="24"/>
                <w:szCs w:val="24"/>
                <w:lang w:eastAsia="zh-CN"/>
              </w:rPr>
              <w:t xml:space="preserve">Гаражи-автостоянки на территории жилой, смешанной жилой застройки (встроенные, встроенно-пристроенные, подземные) до 150 </w:t>
            </w:r>
            <w:proofErr w:type="spellStart"/>
            <w:r w:rsidRPr="00655522">
              <w:rPr>
                <w:rFonts w:eastAsia="SimSun"/>
                <w:sz w:val="24"/>
                <w:szCs w:val="24"/>
                <w:lang w:eastAsia="zh-CN"/>
              </w:rPr>
              <w:t>машино</w:t>
            </w:r>
            <w:proofErr w:type="spellEnd"/>
            <w:r w:rsidRPr="00655522">
              <w:rPr>
                <w:rFonts w:eastAsia="SimSun"/>
                <w:sz w:val="24"/>
                <w:szCs w:val="24"/>
                <w:lang w:eastAsia="zh-CN"/>
              </w:rPr>
              <w:t>-мест.</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p>
        </w:tc>
        <w:tc>
          <w:tcPr>
            <w:tcW w:w="6804" w:type="dxa"/>
          </w:tcPr>
          <w:p w:rsidR="000D42EC" w:rsidRPr="00655522" w:rsidRDefault="000D42EC" w:rsidP="00BF7B87">
            <w:pPr>
              <w:rPr>
                <w:rFonts w:eastAsia="SimSun"/>
                <w:sz w:val="24"/>
                <w:szCs w:val="24"/>
                <w:lang w:eastAsia="zh-CN"/>
              </w:rPr>
            </w:pPr>
            <w:r w:rsidRPr="00655522">
              <w:rPr>
                <w:rFonts w:eastAsia="SimSun"/>
                <w:sz w:val="24"/>
                <w:szCs w:val="24"/>
                <w:lang w:eastAsia="zh-CN"/>
              </w:rPr>
              <w:t>Минимальная/максимальная площадь земельных участков и максимальный процент застройки в границах земельного участка должен соответствовать  параметрам основного или условно разрешенного вида использования земельных участков.</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Максимальное количество надземных этажей – не более 2.</w:t>
            </w:r>
          </w:p>
          <w:p w:rsidR="000D42EC" w:rsidRPr="00655522" w:rsidRDefault="000D42EC" w:rsidP="00BF7B87">
            <w:pPr>
              <w:keepLines w:val="0"/>
              <w:overflowPunct/>
              <w:spacing w:line="240" w:lineRule="auto"/>
              <w:ind w:firstLine="426"/>
              <w:rPr>
                <w:rFonts w:eastAsia="SimSun"/>
                <w:sz w:val="24"/>
                <w:szCs w:val="24"/>
                <w:lang w:eastAsia="zh-CN"/>
              </w:rPr>
            </w:pPr>
            <w:r w:rsidRPr="00655522">
              <w:rPr>
                <w:rFonts w:eastAsia="SimSun"/>
                <w:sz w:val="24"/>
                <w:szCs w:val="24"/>
                <w:lang w:eastAsia="zh-CN"/>
              </w:rPr>
              <w:t xml:space="preserve">Подъезды к гаражам-автостоянкам должны быть изолированы от площадок для отдыха и игр детей, спортивных площадок. </w:t>
            </w:r>
          </w:p>
          <w:p w:rsidR="000D42EC" w:rsidRPr="00655522" w:rsidRDefault="000D42EC" w:rsidP="00BF7B87">
            <w:pPr>
              <w:keepLines w:val="0"/>
              <w:overflowPunct/>
              <w:spacing w:line="240" w:lineRule="auto"/>
              <w:ind w:firstLine="426"/>
              <w:rPr>
                <w:rFonts w:eastAsia="SimSun"/>
                <w:sz w:val="24"/>
                <w:szCs w:val="24"/>
                <w:lang w:eastAsia="zh-CN"/>
              </w:rPr>
            </w:pPr>
            <w:r w:rsidRPr="00655522">
              <w:rPr>
                <w:rFonts w:eastAsia="SimSun"/>
                <w:sz w:val="24"/>
                <w:szCs w:val="24"/>
                <w:lang w:eastAsia="zh-CN"/>
              </w:rPr>
              <w:t xml:space="preserve">Размещение отдельно стоящих гаражей на 1 </w:t>
            </w:r>
            <w:proofErr w:type="spellStart"/>
            <w:r w:rsidRPr="00655522">
              <w:rPr>
                <w:rFonts w:eastAsia="SimSun"/>
                <w:sz w:val="24"/>
                <w:szCs w:val="24"/>
                <w:lang w:eastAsia="zh-CN"/>
              </w:rPr>
              <w:t>машино</w:t>
            </w:r>
            <w:proofErr w:type="spellEnd"/>
            <w:r w:rsidRPr="00655522">
              <w:rPr>
                <w:rFonts w:eastAsia="SimSun"/>
                <w:sz w:val="24"/>
                <w:szCs w:val="24"/>
                <w:lang w:eastAsia="zh-CN"/>
              </w:rPr>
              <w:t>-место и подъездов к ним на придомовой территории многоквартирных домов не допускается.</w:t>
            </w:r>
          </w:p>
          <w:p w:rsidR="000D42EC" w:rsidRPr="00655522" w:rsidRDefault="000D42EC" w:rsidP="00BF7B87">
            <w:pPr>
              <w:keepLines w:val="0"/>
              <w:overflowPunct/>
              <w:spacing w:line="240" w:lineRule="auto"/>
              <w:ind w:firstLine="426"/>
              <w:rPr>
                <w:rFonts w:eastAsia="SimSun"/>
                <w:sz w:val="24"/>
                <w:szCs w:val="24"/>
                <w:lang w:eastAsia="zh-CN"/>
              </w:rPr>
            </w:pPr>
            <w:proofErr w:type="gramStart"/>
            <w:r w:rsidRPr="00655522">
              <w:rPr>
                <w:rFonts w:eastAsia="SimSun"/>
                <w:sz w:val="24"/>
                <w:szCs w:val="24"/>
                <w:lang w:eastAsia="zh-CN"/>
              </w:rPr>
              <w:t>При устройстве гаражей (в том числе пристроенных) в цокольном, подвальном этажах одно-, двухквартирных усадебных и блокированных домов допускается их проектирование без соблюдения нормативов расчета стоянок автомобилей.</w:t>
            </w:r>
            <w:proofErr w:type="gramEnd"/>
          </w:p>
          <w:p w:rsidR="000D42EC" w:rsidRPr="00655522" w:rsidRDefault="000D42EC" w:rsidP="00BF7B87">
            <w:pPr>
              <w:keepLines w:val="0"/>
              <w:overflowPunct/>
              <w:spacing w:line="240" w:lineRule="auto"/>
              <w:ind w:firstLine="426"/>
              <w:rPr>
                <w:rFonts w:eastAsia="SimSun"/>
                <w:sz w:val="24"/>
                <w:szCs w:val="24"/>
                <w:lang w:eastAsia="zh-CN"/>
              </w:rPr>
            </w:pPr>
            <w:r w:rsidRPr="00655522">
              <w:rPr>
                <w:rFonts w:eastAsia="SimSun"/>
                <w:sz w:val="24"/>
                <w:szCs w:val="24"/>
                <w:lang w:eastAsia="zh-CN"/>
              </w:rPr>
              <w:t>На территории с застройкой жилыми домами с земельными участками (одно-, двухквартирными и многоквартирными блокированными) гаражи-стоянки следует размещать в пределах отведенного участка.</w:t>
            </w:r>
          </w:p>
          <w:p w:rsidR="000D42EC" w:rsidRPr="00655522" w:rsidRDefault="000D42EC" w:rsidP="00BF7B87">
            <w:pPr>
              <w:keepLines w:val="0"/>
              <w:overflowPunct/>
              <w:spacing w:line="240" w:lineRule="auto"/>
              <w:ind w:firstLine="426"/>
              <w:rPr>
                <w:rFonts w:eastAsia="SimSun"/>
                <w:sz w:val="24"/>
                <w:szCs w:val="24"/>
                <w:lang w:eastAsia="zh-CN"/>
              </w:rPr>
            </w:pPr>
            <w:r w:rsidRPr="00655522">
              <w:rPr>
                <w:rFonts w:eastAsia="SimSun"/>
                <w:sz w:val="24"/>
                <w:szCs w:val="24"/>
                <w:lang w:eastAsia="zh-CN"/>
              </w:rPr>
              <w:t>На территории малоэтажной застройки на приусадебных участках запрещается строительство гаражей для грузового транспорта и транспорта для перевозки людей, находящегося в личной собственности, кроме автотранспорта с максимальной разрешенной массой не более 3,5 тонн.</w:t>
            </w:r>
          </w:p>
        </w:tc>
      </w:tr>
    </w:tbl>
    <w:p w:rsidR="000D42EC" w:rsidRPr="00655522" w:rsidRDefault="000D42EC" w:rsidP="001054EF">
      <w:pPr>
        <w:keepLines w:val="0"/>
        <w:overflowPunct/>
        <w:spacing w:line="240" w:lineRule="auto"/>
        <w:ind w:firstLine="426"/>
        <w:rPr>
          <w:rFonts w:eastAsia="SimSun"/>
          <w:sz w:val="24"/>
          <w:szCs w:val="24"/>
          <w:lang w:eastAsia="zh-CN"/>
        </w:rPr>
      </w:pPr>
      <w:r w:rsidRPr="00655522">
        <w:rPr>
          <w:rFonts w:eastAsia="SimSun"/>
          <w:sz w:val="24"/>
          <w:szCs w:val="24"/>
          <w:lang w:eastAsia="zh-CN"/>
        </w:rPr>
        <w:t>Минимальные отступы от границ земельных участков для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0D42EC" w:rsidRPr="00655522" w:rsidRDefault="000D42EC" w:rsidP="001054EF">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-для жилых зданий 3 м (кроме земельных участков в сложившейся застройке, при ширине земельного участка 12 метров и менее)</w:t>
      </w:r>
    </w:p>
    <w:p w:rsidR="000D42EC" w:rsidRPr="00655522" w:rsidRDefault="000D42EC" w:rsidP="001054EF">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 xml:space="preserve">- для общественных зданий 1 м; </w:t>
      </w:r>
    </w:p>
    <w:p w:rsidR="000D42EC" w:rsidRPr="00655522" w:rsidRDefault="000D42EC" w:rsidP="001054EF">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 для остальных зданий и сооружений - 1 м.</w:t>
      </w:r>
    </w:p>
    <w:p w:rsidR="000D42EC" w:rsidRPr="00655522" w:rsidRDefault="000D42EC" w:rsidP="001054EF">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lastRenderedPageBreak/>
        <w:t>Расстояния между крайними строениями и группами строений следует принимать на основе расчетов инсоляции и освещенности, учета противопожарных, зооветеринарных требований.</w:t>
      </w:r>
    </w:p>
    <w:p w:rsidR="000D42EC" w:rsidRPr="00655522" w:rsidRDefault="000D42EC" w:rsidP="001054EF">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Расстояние до красной линии:</w:t>
      </w:r>
    </w:p>
    <w:p w:rsidR="000D42EC" w:rsidRPr="00655522" w:rsidRDefault="000D42EC" w:rsidP="001054EF">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1) от Дошкольных    образовательных учреждений и общеобразовательных школ (стены здания) -10 м;</w:t>
      </w:r>
    </w:p>
    <w:p w:rsidR="000D42EC" w:rsidRPr="00655522" w:rsidRDefault="000D42EC" w:rsidP="001054EF">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 xml:space="preserve">2) от Пожарных депо - 10 м (15 м - для депо </w:t>
      </w:r>
      <w:r w:rsidRPr="00655522">
        <w:rPr>
          <w:rFonts w:eastAsia="SimSun"/>
          <w:sz w:val="24"/>
          <w:szCs w:val="24"/>
          <w:lang w:val="en-US" w:eastAsia="zh-CN"/>
        </w:rPr>
        <w:t>I</w:t>
      </w:r>
      <w:r w:rsidRPr="00655522">
        <w:rPr>
          <w:rFonts w:eastAsia="SimSun"/>
          <w:sz w:val="24"/>
          <w:szCs w:val="24"/>
          <w:lang w:eastAsia="zh-CN"/>
        </w:rPr>
        <w:t xml:space="preserve"> типа);</w:t>
      </w:r>
    </w:p>
    <w:p w:rsidR="000D42EC" w:rsidRPr="00655522" w:rsidRDefault="000D42EC" w:rsidP="001054EF">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3) улиц, от жилых и общественных зданий  – 3 м;</w:t>
      </w:r>
    </w:p>
    <w:p w:rsidR="000D42EC" w:rsidRPr="00655522" w:rsidRDefault="000D42EC" w:rsidP="001054EF">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4) проездов, от жилых и общественных зданий – 3 м;</w:t>
      </w:r>
    </w:p>
    <w:p w:rsidR="000D42EC" w:rsidRPr="00655522" w:rsidRDefault="000D42EC" w:rsidP="001054EF">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5) от остальных зданий и сооружений - 5 м.</w:t>
      </w:r>
    </w:p>
    <w:p w:rsidR="000D42EC" w:rsidRPr="00655522" w:rsidRDefault="000D42EC" w:rsidP="001054EF">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На территории сложившейся застройки жилые и общественные здания могут размещаться по красной линии улиц по согласованию с органами местного самоуправления.</w:t>
      </w:r>
    </w:p>
    <w:p w:rsidR="000D42EC" w:rsidRPr="00655522" w:rsidRDefault="000D42EC" w:rsidP="001054EF">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До границы соседнего земельного участка расстояния по санитарно-бытовым условиям должны быть не менее:</w:t>
      </w:r>
    </w:p>
    <w:p w:rsidR="000D42EC" w:rsidRPr="00655522" w:rsidRDefault="000D42EC" w:rsidP="001054EF">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от усадебного одно-, двухквартирного и блокированного дома - 3 м;</w:t>
      </w:r>
    </w:p>
    <w:p w:rsidR="000D42EC" w:rsidRPr="00655522" w:rsidRDefault="000D42EC" w:rsidP="001054EF">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в сложившейся застройке, при ширине земельного участка 12 метров и менее, для строительства жилого дома минимальный отступ от границы соседнего участка составляет не менее:</w:t>
      </w:r>
    </w:p>
    <w:p w:rsidR="000D42EC" w:rsidRPr="00655522" w:rsidRDefault="000D42EC" w:rsidP="001054EF">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1,0 м - для одноэтажного жилого дома;</w:t>
      </w:r>
    </w:p>
    <w:p w:rsidR="000D42EC" w:rsidRPr="00655522" w:rsidRDefault="000D42EC" w:rsidP="001054EF">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1,5 м - для двухэтажного жилого дома;</w:t>
      </w:r>
    </w:p>
    <w:p w:rsidR="000D42EC" w:rsidRPr="00655522" w:rsidRDefault="000D42EC" w:rsidP="001054EF">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2,0 м - для трехэтажного жилого дома, при условии, что расстояние до расположенного на соседнем земельном участке жилого дома не менее 5 м;</w:t>
      </w:r>
    </w:p>
    <w:p w:rsidR="000D42EC" w:rsidRPr="00655522" w:rsidRDefault="000D42EC" w:rsidP="001054EF">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от других построек (баня, гараж и другие) - 1 м;</w:t>
      </w:r>
    </w:p>
    <w:p w:rsidR="000D42EC" w:rsidRPr="00655522" w:rsidRDefault="000D42EC" w:rsidP="001054EF">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от стволов высокорослых деревьев - 4 м;</w:t>
      </w:r>
    </w:p>
    <w:p w:rsidR="000D42EC" w:rsidRPr="00655522" w:rsidRDefault="000D42EC" w:rsidP="001054EF">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от стволов среднерослых деревьев - 2 м;</w:t>
      </w:r>
    </w:p>
    <w:p w:rsidR="000D42EC" w:rsidRPr="00655522" w:rsidRDefault="000D42EC" w:rsidP="001054EF">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от кустарника - 1 м.</w:t>
      </w:r>
    </w:p>
    <w:p w:rsidR="000D42EC" w:rsidRPr="00655522" w:rsidRDefault="000D42EC" w:rsidP="001054EF">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 xml:space="preserve">Расстояния между длинными сторонами секционных жилых зданий высотой 2 - 3 этажа должны быть не менее 15 м, а </w:t>
      </w:r>
      <w:proofErr w:type="gramStart"/>
      <w:r w:rsidRPr="00655522">
        <w:rPr>
          <w:rFonts w:eastAsia="SimSun"/>
          <w:sz w:val="24"/>
          <w:szCs w:val="24"/>
          <w:lang w:eastAsia="zh-CN"/>
        </w:rPr>
        <w:t>между</w:t>
      </w:r>
      <w:proofErr w:type="gramEnd"/>
      <w:r w:rsidRPr="00655522">
        <w:rPr>
          <w:rFonts w:eastAsia="SimSun"/>
          <w:sz w:val="24"/>
          <w:szCs w:val="24"/>
          <w:lang w:eastAsia="zh-CN"/>
        </w:rPr>
        <w:t xml:space="preserve"> </w:t>
      </w:r>
      <w:proofErr w:type="gramStart"/>
      <w:r w:rsidRPr="00655522">
        <w:rPr>
          <w:rFonts w:eastAsia="SimSun"/>
          <w:sz w:val="24"/>
          <w:szCs w:val="24"/>
          <w:lang w:eastAsia="zh-CN"/>
        </w:rPr>
        <w:t>одно</w:t>
      </w:r>
      <w:proofErr w:type="gramEnd"/>
      <w:r w:rsidRPr="00655522">
        <w:rPr>
          <w:rFonts w:eastAsia="SimSun"/>
          <w:sz w:val="24"/>
          <w:szCs w:val="24"/>
          <w:lang w:eastAsia="zh-CN"/>
        </w:rPr>
        <w:t>-, двухквартирными жилыми домами и хозяйственными постройками - в соответствии с противопожарными требованиями.</w:t>
      </w:r>
    </w:p>
    <w:p w:rsidR="000D42EC" w:rsidRPr="00655522" w:rsidRDefault="000D42EC" w:rsidP="001054EF">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Режим использования территории приусадебного участка для хозяйственных целей определяется градостроительным регламентом территории с учетом социально-демографических потребностей семей, образа жизни и профессиональной деятельности, санитарно-гигиенических и зооветеринарных требований.</w:t>
      </w:r>
    </w:p>
    <w:p w:rsidR="000D42EC" w:rsidRPr="00655522" w:rsidRDefault="000D42EC" w:rsidP="001054EF">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На территориях с застройкой усадебными одно-, двухквартирными домами расстояние от окон жилых помещений (комнат, кухонь и веранд) до стен соседнего дома и хозяйственных построек (сарая, гаража, бани), расположенных на соседних земельных участках, должно быть не менее 6 м.</w:t>
      </w:r>
    </w:p>
    <w:p w:rsidR="000D42EC" w:rsidRPr="00655522" w:rsidRDefault="000D42EC" w:rsidP="001054EF">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Вспомогательные строения, за исключением гаражей, размещать со стороны улиц не допускается. При этом этажность их не должна превышать двух этажей, при условии обеспечения нормативной инсоляции на территории соседних земельных участков.</w:t>
      </w:r>
    </w:p>
    <w:p w:rsidR="000D42EC" w:rsidRPr="00655522" w:rsidRDefault="000D42EC" w:rsidP="001054EF">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Допускается блокировка зданий и сооружений, а также хозяйственных построек на смежных земельных участках по взаимному (удостоверенному) согласию владельцев при новом строительстве с соблюдением технических регламентов.</w:t>
      </w:r>
    </w:p>
    <w:p w:rsidR="000D42EC" w:rsidRPr="00655522" w:rsidRDefault="000D42EC" w:rsidP="001054EF">
      <w:pPr>
        <w:keepLines w:val="0"/>
        <w:overflowPunct/>
        <w:autoSpaceDE/>
        <w:autoSpaceDN/>
        <w:adjustRightInd/>
        <w:spacing w:line="240" w:lineRule="auto"/>
        <w:ind w:firstLine="426"/>
        <w:jc w:val="left"/>
        <w:rPr>
          <w:rFonts w:eastAsia="SimSun"/>
          <w:sz w:val="24"/>
          <w:szCs w:val="24"/>
          <w:lang w:eastAsia="zh-CN"/>
        </w:rPr>
      </w:pPr>
    </w:p>
    <w:p w:rsidR="000D42EC" w:rsidRPr="00655522" w:rsidRDefault="000D42EC" w:rsidP="001054EF">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Примечание (общее):</w:t>
      </w:r>
    </w:p>
    <w:p w:rsidR="000D42EC" w:rsidRPr="00655522" w:rsidRDefault="000D42EC" w:rsidP="001054EF">
      <w:pPr>
        <w:keepLines w:val="0"/>
        <w:overflowPunct/>
        <w:autoSpaceDE/>
        <w:autoSpaceDN/>
        <w:adjustRightInd/>
        <w:spacing w:line="240" w:lineRule="auto"/>
        <w:ind w:firstLine="426"/>
        <w:jc w:val="left"/>
        <w:rPr>
          <w:rFonts w:eastAsia="SimSun"/>
          <w:sz w:val="24"/>
          <w:szCs w:val="24"/>
          <w:lang w:eastAsia="zh-CN"/>
        </w:rPr>
      </w:pPr>
      <w:proofErr w:type="gramStart"/>
      <w:r w:rsidRPr="00655522">
        <w:rPr>
          <w:rFonts w:eastAsia="SimSun"/>
          <w:sz w:val="24"/>
          <w:szCs w:val="24"/>
          <w:lang w:eastAsia="zh-CN"/>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roofErr w:type="gramEnd"/>
    </w:p>
    <w:p w:rsidR="000D42EC" w:rsidRPr="00655522" w:rsidRDefault="000D42EC" w:rsidP="001054EF">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lastRenderedPageBreak/>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rsidR="000D42EC" w:rsidRPr="00655522" w:rsidRDefault="000D42EC" w:rsidP="001054EF">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Размещение новых населенных пунктов и строительство объектов капитального строительства без проведения специальных защитных мероприятий по предотвращению негативного воздействия вод в границах зон затопления, подтопления запрещаются.</w:t>
      </w:r>
    </w:p>
    <w:p w:rsidR="000D42EC" w:rsidRPr="00655522" w:rsidRDefault="000D42EC" w:rsidP="001054EF">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В границах зон затопления, подтопления запрещаются:</w:t>
      </w:r>
    </w:p>
    <w:p w:rsidR="000D42EC" w:rsidRPr="00655522" w:rsidRDefault="000D42EC" w:rsidP="001054EF">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1) использование сточных вод в целях регулирования плодородия почв;</w:t>
      </w:r>
    </w:p>
    <w:p w:rsidR="000D42EC" w:rsidRPr="00655522" w:rsidRDefault="000D42EC" w:rsidP="001054EF">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2) размещение кладбищ, скотомогильников, мест захоронения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rsidR="000D42EC" w:rsidRPr="00655522" w:rsidRDefault="000D42EC" w:rsidP="001054EF">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3) осуществление авиационных мер по борьбе с вредными организмами.</w:t>
      </w:r>
    </w:p>
    <w:p w:rsidR="000D42EC" w:rsidRPr="00655522" w:rsidRDefault="000D42EC" w:rsidP="001054EF">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Все жилые дома и хозяйственные постройки должны быть  обеспечены системами водоотведения с кровли, с целью предотвращения подтопления соседних земельных участков и строений. Допускается не выполнять организованный сток воды с кровли при условии, когда смежные земельные участки находятся на одном уровне и между строениями, расположенными на соседних земельных участках расстояние не менее - 4 м.</w:t>
      </w:r>
    </w:p>
    <w:p w:rsidR="000D42EC" w:rsidRPr="00655522" w:rsidRDefault="000D42EC" w:rsidP="001054EF">
      <w:pPr>
        <w:keepLines w:val="0"/>
        <w:overflowPunct/>
        <w:spacing w:line="240" w:lineRule="auto"/>
        <w:ind w:firstLine="426"/>
        <w:rPr>
          <w:rFonts w:eastAsia="SimSun"/>
          <w:sz w:val="24"/>
          <w:szCs w:val="24"/>
          <w:lang w:eastAsia="zh-CN"/>
        </w:rPr>
      </w:pPr>
      <w:r w:rsidRPr="00655522">
        <w:rPr>
          <w:rFonts w:eastAsia="SimSun"/>
          <w:sz w:val="24"/>
          <w:szCs w:val="24"/>
          <w:lang w:eastAsia="zh-CN"/>
        </w:rPr>
        <w:t>Поднятие уровня земельного участка путем отсыпки грунта допускается при наличии письменного согласия правообладателей соседних земельных участков, подпись которых должна быть удостоверена нотариально.</w:t>
      </w:r>
    </w:p>
    <w:p w:rsidR="000D42EC" w:rsidRPr="00655522" w:rsidRDefault="000D42EC" w:rsidP="001054EF">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2,0 м. (кроме объектов со специальными требованиями к ограждению их территории). 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rsidR="000D42EC" w:rsidRPr="00655522" w:rsidRDefault="000D42EC" w:rsidP="001054EF">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По границе с соседним земельным участком ограждения должны быть проветриваемыми на высоту не менее 0,5 м от уровня земли ограждения и высотой не более 2,0 м.</w:t>
      </w:r>
    </w:p>
    <w:p w:rsidR="000D42EC" w:rsidRPr="00655522" w:rsidRDefault="000D42EC" w:rsidP="001054EF">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Размещение зданий, строений и сооружений возможно при соблюдении требований статей 31, 32, 33, 34, 35 настоящих Правил.</w:t>
      </w:r>
    </w:p>
    <w:p w:rsidR="000D42EC" w:rsidRPr="00655522" w:rsidRDefault="000D42EC" w:rsidP="001054EF">
      <w:pPr>
        <w:keepLines w:val="0"/>
        <w:widowControl w:val="0"/>
        <w:overflowPunct/>
        <w:autoSpaceDE/>
        <w:autoSpaceDN/>
        <w:adjustRightInd/>
        <w:spacing w:line="240" w:lineRule="auto"/>
        <w:ind w:firstLine="426"/>
        <w:jc w:val="center"/>
        <w:rPr>
          <w:rFonts w:eastAsia="SimSun"/>
          <w:sz w:val="24"/>
          <w:szCs w:val="24"/>
          <w:u w:val="single"/>
          <w:lang w:eastAsia="zh-CN"/>
        </w:rPr>
      </w:pPr>
    </w:p>
    <w:p w:rsidR="000D42EC" w:rsidRPr="00655522" w:rsidRDefault="000D42EC" w:rsidP="001054EF">
      <w:pPr>
        <w:keepLines w:val="0"/>
        <w:widowControl w:val="0"/>
        <w:overflowPunct/>
        <w:autoSpaceDE/>
        <w:autoSpaceDN/>
        <w:adjustRightInd/>
        <w:spacing w:line="240" w:lineRule="auto"/>
        <w:ind w:firstLine="426"/>
        <w:jc w:val="center"/>
        <w:rPr>
          <w:rFonts w:eastAsia="SimSun"/>
          <w:sz w:val="24"/>
          <w:szCs w:val="24"/>
          <w:u w:val="single"/>
          <w:lang w:eastAsia="zh-CN"/>
        </w:rPr>
      </w:pPr>
    </w:p>
    <w:p w:rsidR="000D42EC" w:rsidRPr="00655522" w:rsidRDefault="000D42EC" w:rsidP="001054EF">
      <w:pPr>
        <w:keepLines w:val="0"/>
        <w:widowControl w:val="0"/>
        <w:tabs>
          <w:tab w:val="left" w:pos="360"/>
          <w:tab w:val="left" w:pos="1260"/>
        </w:tabs>
        <w:overflowPunct/>
        <w:autoSpaceDE/>
        <w:autoSpaceDN/>
        <w:adjustRightInd/>
        <w:spacing w:line="240" w:lineRule="auto"/>
        <w:ind w:firstLine="426"/>
        <w:jc w:val="center"/>
        <w:rPr>
          <w:rFonts w:eastAsia="SimSun"/>
          <w:sz w:val="24"/>
          <w:szCs w:val="24"/>
          <w:u w:val="single"/>
          <w:lang w:eastAsia="zh-CN"/>
        </w:rPr>
      </w:pPr>
      <w:r w:rsidRPr="00655522">
        <w:rPr>
          <w:rFonts w:eastAsia="SimSun"/>
          <w:sz w:val="24"/>
          <w:szCs w:val="24"/>
          <w:u w:val="single"/>
          <w:lang w:eastAsia="zh-CN"/>
        </w:rPr>
        <w:t>Ж-КСТ. Зона садоводства и дачного хозяйства.</w:t>
      </w:r>
    </w:p>
    <w:p w:rsidR="000D42EC" w:rsidRPr="00655522" w:rsidRDefault="000D42EC" w:rsidP="001054EF">
      <w:pPr>
        <w:keepLines w:val="0"/>
        <w:widowControl w:val="0"/>
        <w:tabs>
          <w:tab w:val="left" w:pos="360"/>
          <w:tab w:val="left" w:pos="1260"/>
        </w:tabs>
        <w:overflowPunct/>
        <w:autoSpaceDE/>
        <w:autoSpaceDN/>
        <w:adjustRightInd/>
        <w:spacing w:line="240" w:lineRule="auto"/>
        <w:ind w:firstLine="426"/>
        <w:jc w:val="center"/>
        <w:rPr>
          <w:rFonts w:eastAsia="SimSun"/>
          <w:sz w:val="24"/>
          <w:szCs w:val="24"/>
          <w:u w:val="single"/>
          <w:lang w:eastAsia="zh-CN"/>
        </w:rPr>
      </w:pPr>
    </w:p>
    <w:p w:rsidR="000D42EC" w:rsidRPr="00655522" w:rsidRDefault="000D42EC" w:rsidP="001054EF">
      <w:pPr>
        <w:keepLines w:val="0"/>
        <w:widowControl w:val="0"/>
        <w:tabs>
          <w:tab w:val="left" w:pos="360"/>
          <w:tab w:val="left" w:pos="1260"/>
        </w:tabs>
        <w:overflowPunct/>
        <w:autoSpaceDE/>
        <w:autoSpaceDN/>
        <w:adjustRightInd/>
        <w:spacing w:line="240" w:lineRule="auto"/>
        <w:ind w:firstLine="426"/>
        <w:jc w:val="left"/>
        <w:rPr>
          <w:rFonts w:eastAsia="SimSun"/>
          <w:i/>
          <w:iCs/>
          <w:sz w:val="24"/>
          <w:szCs w:val="24"/>
          <w:lang w:eastAsia="zh-CN"/>
        </w:rPr>
      </w:pPr>
      <w:r w:rsidRPr="00655522">
        <w:rPr>
          <w:rFonts w:eastAsia="SimSun"/>
          <w:i/>
          <w:sz w:val="24"/>
          <w:szCs w:val="24"/>
          <w:lang w:eastAsia="zh-CN"/>
        </w:rPr>
        <w:t>Зона садоводства и дачного хозяйства</w:t>
      </w:r>
      <w:r w:rsidRPr="00655522">
        <w:rPr>
          <w:rFonts w:eastAsia="SimSun"/>
          <w:i/>
          <w:iCs/>
          <w:sz w:val="24"/>
          <w:szCs w:val="24"/>
          <w:lang w:eastAsia="zh-CN"/>
        </w:rPr>
        <w:t xml:space="preserve"> Ж-КСТ предназначена для размещения садовых и дачных участков с правом возведения жилого строения, используемых населением в целях отдыха  и выращивания сельскохозяйственных культур.</w:t>
      </w:r>
    </w:p>
    <w:p w:rsidR="000D42EC" w:rsidRPr="00655522" w:rsidRDefault="000D42EC" w:rsidP="001054EF">
      <w:pPr>
        <w:keepLines w:val="0"/>
        <w:widowControl w:val="0"/>
        <w:tabs>
          <w:tab w:val="left" w:pos="360"/>
          <w:tab w:val="left" w:pos="1260"/>
        </w:tabs>
        <w:overflowPunct/>
        <w:autoSpaceDE/>
        <w:autoSpaceDN/>
        <w:adjustRightInd/>
        <w:spacing w:line="240" w:lineRule="auto"/>
        <w:ind w:firstLine="426"/>
        <w:jc w:val="left"/>
        <w:rPr>
          <w:rFonts w:eastAsia="SimSun"/>
          <w:i/>
          <w:iCs/>
          <w:sz w:val="24"/>
          <w:szCs w:val="24"/>
          <w:lang w:eastAsia="zh-CN"/>
        </w:rPr>
      </w:pPr>
    </w:p>
    <w:p w:rsidR="000D42EC" w:rsidRPr="00655522" w:rsidRDefault="000D42EC" w:rsidP="001054EF">
      <w:pPr>
        <w:keepLines w:val="0"/>
        <w:tabs>
          <w:tab w:val="left" w:pos="2520"/>
        </w:tabs>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ОСНОВНЫЕ ВИДЫ И ПАРАМЕТРЫ РАЗРЕШЕННОГО ИСПОЛЬЗОВАНИЯ</w:t>
      </w:r>
    </w:p>
    <w:p w:rsidR="000D42EC" w:rsidRPr="00655522" w:rsidRDefault="000D42EC" w:rsidP="001054EF">
      <w:pPr>
        <w:keepLines w:val="0"/>
        <w:tabs>
          <w:tab w:val="left" w:pos="2520"/>
        </w:tabs>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ЗЕМЕЛЬНЫХ УЧАСТКОВ И ОБЪЕКТОВ КАПИТАЛЬНОГО СТРОИТЕЛЬСТВА</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49"/>
        <w:gridCol w:w="3238"/>
        <w:gridCol w:w="11"/>
        <w:gridCol w:w="3249"/>
      </w:tblGrid>
      <w:tr w:rsidR="00655522" w:rsidRPr="00655522" w:rsidTr="00BF7B87">
        <w:trPr>
          <w:trHeight w:val="20"/>
        </w:trPr>
        <w:tc>
          <w:tcPr>
            <w:tcW w:w="3249" w:type="dxa"/>
            <w:vAlign w:val="center"/>
          </w:tcPr>
          <w:p w:rsidR="000D42EC" w:rsidRPr="00655522" w:rsidRDefault="000D42EC" w:rsidP="00BF7B87">
            <w:pPr>
              <w:keepLines w:val="0"/>
              <w:tabs>
                <w:tab w:val="left" w:pos="2520"/>
              </w:tabs>
              <w:overflowPunct/>
              <w:autoSpaceDE/>
              <w:autoSpaceDN/>
              <w:adjustRightInd/>
              <w:spacing w:line="240" w:lineRule="auto"/>
              <w:ind w:firstLine="0"/>
              <w:jc w:val="center"/>
              <w:rPr>
                <w:rFonts w:eastAsia="SimSun"/>
                <w:sz w:val="24"/>
                <w:szCs w:val="24"/>
                <w:lang w:eastAsia="zh-CN"/>
              </w:rPr>
            </w:pPr>
            <w:r w:rsidRPr="00655522">
              <w:rPr>
                <w:rFonts w:eastAsia="SimSun"/>
                <w:sz w:val="24"/>
                <w:szCs w:val="24"/>
                <w:lang w:eastAsia="zh-CN"/>
              </w:rPr>
              <w:t>ВИДЫ ИСПОЛЬЗОВАНИЯ ЗЕМЕЛЬНЫХ УЧАСТКОВ</w:t>
            </w:r>
          </w:p>
        </w:tc>
        <w:tc>
          <w:tcPr>
            <w:tcW w:w="3249" w:type="dxa"/>
            <w:gridSpan w:val="2"/>
            <w:vAlign w:val="center"/>
          </w:tcPr>
          <w:p w:rsidR="000D42EC" w:rsidRPr="00655522" w:rsidRDefault="000D42EC" w:rsidP="00BF7B87">
            <w:pPr>
              <w:keepLines w:val="0"/>
              <w:tabs>
                <w:tab w:val="left" w:pos="2520"/>
              </w:tabs>
              <w:overflowPunct/>
              <w:autoSpaceDE/>
              <w:autoSpaceDN/>
              <w:adjustRightInd/>
              <w:spacing w:line="240" w:lineRule="auto"/>
              <w:ind w:left="-170" w:firstLine="0"/>
              <w:jc w:val="center"/>
              <w:rPr>
                <w:rFonts w:eastAsia="SimSun"/>
                <w:sz w:val="24"/>
                <w:szCs w:val="24"/>
                <w:lang w:eastAsia="zh-CN"/>
              </w:rPr>
            </w:pPr>
            <w:r w:rsidRPr="00655522">
              <w:rPr>
                <w:rFonts w:eastAsia="SimSun"/>
                <w:sz w:val="24"/>
                <w:szCs w:val="24"/>
                <w:lang w:eastAsia="zh-CN"/>
              </w:rPr>
              <w:t>ВИДЫ ОБЪЕКТОВ КАПИТАЛЬНОГО СТРОИТЕЛЬСТВА</w:t>
            </w:r>
          </w:p>
        </w:tc>
        <w:tc>
          <w:tcPr>
            <w:tcW w:w="3249" w:type="dxa"/>
            <w:vAlign w:val="center"/>
          </w:tcPr>
          <w:p w:rsidR="000D42EC" w:rsidRPr="00655522" w:rsidRDefault="000D42EC" w:rsidP="00BF7B87">
            <w:pPr>
              <w:keepLines w:val="0"/>
              <w:tabs>
                <w:tab w:val="left" w:pos="2520"/>
              </w:tabs>
              <w:overflowPunct/>
              <w:autoSpaceDE/>
              <w:autoSpaceDN/>
              <w:adjustRightInd/>
              <w:spacing w:line="240" w:lineRule="auto"/>
              <w:ind w:firstLine="34"/>
              <w:jc w:val="center"/>
              <w:rPr>
                <w:rFonts w:eastAsia="SimSun"/>
                <w:sz w:val="24"/>
                <w:szCs w:val="24"/>
                <w:lang w:eastAsia="zh-CN"/>
              </w:rPr>
            </w:pPr>
            <w:r w:rsidRPr="00655522">
              <w:rPr>
                <w:rFonts w:eastAsia="SimSun"/>
                <w:sz w:val="24"/>
                <w:szCs w:val="24"/>
                <w:lang w:eastAsia="zh-CN"/>
              </w:rPr>
              <w:t>ПАРАМЕТРЫ РАЗРЕШЕННОГО ИСПОЛЬЗОВАНИЯ ЗЕМЕЛЬНЫХ УЧАСТКОВ И ОБЪЕКТОВ КАПИТАЛЬНОГО СТРОИТЕЛЬСТВА</w:t>
            </w:r>
          </w:p>
        </w:tc>
      </w:tr>
      <w:tr w:rsidR="00655522" w:rsidRPr="00655522" w:rsidTr="00BF7B87">
        <w:trPr>
          <w:trHeight w:val="20"/>
        </w:trPr>
        <w:tc>
          <w:tcPr>
            <w:tcW w:w="3249" w:type="dxa"/>
          </w:tcPr>
          <w:p w:rsidR="000D42EC" w:rsidRPr="00655522" w:rsidRDefault="000D42EC" w:rsidP="00BF7B87">
            <w:pPr>
              <w:keepLines w:val="0"/>
              <w:widowControl w:val="0"/>
              <w:overflowPunct/>
              <w:spacing w:line="240" w:lineRule="auto"/>
              <w:ind w:firstLine="0"/>
              <w:jc w:val="left"/>
              <w:rPr>
                <w:rFonts w:eastAsia="SimSun"/>
                <w:sz w:val="24"/>
                <w:szCs w:val="24"/>
                <w:lang w:eastAsia="zh-CN"/>
              </w:rPr>
            </w:pPr>
            <w:r w:rsidRPr="00655522">
              <w:rPr>
                <w:rFonts w:eastAsia="SimSun"/>
                <w:sz w:val="24"/>
                <w:szCs w:val="24"/>
                <w:lang w:eastAsia="zh-CN"/>
              </w:rPr>
              <w:t>[</w:t>
            </w:r>
            <w:r w:rsidRPr="00655522">
              <w:rPr>
                <w:sz w:val="24"/>
                <w:szCs w:val="24"/>
                <w:lang w:eastAsia="zh-CN"/>
              </w:rPr>
              <w:t>13.2</w:t>
            </w:r>
            <w:r w:rsidRPr="00655522">
              <w:rPr>
                <w:rFonts w:eastAsia="SimSun"/>
                <w:sz w:val="24"/>
                <w:szCs w:val="24"/>
                <w:lang w:eastAsia="zh-CN"/>
              </w:rPr>
              <w:t>] - Ведение садоводства</w:t>
            </w:r>
          </w:p>
          <w:p w:rsidR="000D42EC" w:rsidRPr="00655522" w:rsidRDefault="000D42EC" w:rsidP="00BF7B87">
            <w:pPr>
              <w:keepLines w:val="0"/>
              <w:overflowPunct/>
              <w:autoSpaceDE/>
              <w:autoSpaceDN/>
              <w:adjustRightInd/>
              <w:spacing w:line="240" w:lineRule="auto"/>
              <w:ind w:firstLine="0"/>
              <w:rPr>
                <w:rFonts w:eastAsia="SimSun"/>
                <w:sz w:val="24"/>
                <w:szCs w:val="24"/>
                <w:lang w:eastAsia="zh-CN"/>
              </w:rPr>
            </w:pPr>
          </w:p>
        </w:tc>
        <w:tc>
          <w:tcPr>
            <w:tcW w:w="3249" w:type="dxa"/>
            <w:gridSpan w:val="2"/>
          </w:tcPr>
          <w:p w:rsidR="000D42EC" w:rsidRPr="00655522" w:rsidRDefault="000D42EC" w:rsidP="00BF7B87">
            <w:pPr>
              <w:keepLines w:val="0"/>
              <w:overflowPunct/>
              <w:autoSpaceDE/>
              <w:autoSpaceDN/>
              <w:adjustRightInd/>
              <w:spacing w:line="240" w:lineRule="auto"/>
              <w:ind w:firstLine="437"/>
              <w:jc w:val="left"/>
              <w:rPr>
                <w:rFonts w:eastAsia="SimSun"/>
                <w:sz w:val="24"/>
                <w:szCs w:val="24"/>
                <w:lang w:eastAsia="zh-CN"/>
              </w:rPr>
            </w:pPr>
            <w:r w:rsidRPr="00655522">
              <w:rPr>
                <w:rFonts w:eastAsia="SimSun"/>
                <w:sz w:val="24"/>
                <w:szCs w:val="24"/>
                <w:lang w:eastAsia="zh-CN"/>
              </w:rPr>
              <w:t>Садовый дом, предназначенный для отдыха и не подлежащий разделу на квартиры;</w:t>
            </w:r>
          </w:p>
        </w:tc>
        <w:tc>
          <w:tcPr>
            <w:tcW w:w="3249" w:type="dxa"/>
            <w:vMerge w:val="restart"/>
          </w:tcPr>
          <w:p w:rsidR="000D42EC" w:rsidRPr="00655522" w:rsidRDefault="000D42EC" w:rsidP="00BF7B87">
            <w:pPr>
              <w:tabs>
                <w:tab w:val="left" w:pos="1134"/>
              </w:tabs>
              <w:spacing w:line="240" w:lineRule="auto"/>
              <w:ind w:firstLine="426"/>
              <w:jc w:val="left"/>
              <w:rPr>
                <w:rFonts w:eastAsia="SimSun"/>
                <w:sz w:val="24"/>
                <w:szCs w:val="24"/>
                <w:lang w:eastAsia="zh-CN"/>
              </w:rPr>
            </w:pPr>
            <w:r w:rsidRPr="00655522">
              <w:rPr>
                <w:rFonts w:eastAsia="SimSun"/>
                <w:sz w:val="24"/>
                <w:szCs w:val="24"/>
                <w:lang w:eastAsia="zh-CN"/>
              </w:rPr>
              <w:t>минимальная</w:t>
            </w:r>
          </w:p>
          <w:p w:rsidR="000D42EC" w:rsidRPr="00655522" w:rsidRDefault="000D42EC" w:rsidP="00BF7B87">
            <w:pPr>
              <w:tabs>
                <w:tab w:val="left" w:pos="1134"/>
              </w:tabs>
              <w:spacing w:line="240" w:lineRule="auto"/>
              <w:ind w:firstLine="0"/>
              <w:jc w:val="left"/>
              <w:rPr>
                <w:rFonts w:eastAsia="SimSun"/>
                <w:sz w:val="24"/>
                <w:szCs w:val="24"/>
                <w:lang w:eastAsia="zh-CN"/>
              </w:rPr>
            </w:pPr>
            <w:r w:rsidRPr="00655522">
              <w:rPr>
                <w:rFonts w:eastAsia="SimSun"/>
                <w:sz w:val="24"/>
                <w:szCs w:val="24"/>
                <w:lang w:eastAsia="zh-CN"/>
              </w:rPr>
              <w:t>площадь земельного участка - 400 кв. м;</w:t>
            </w:r>
          </w:p>
          <w:p w:rsidR="000D42EC" w:rsidRPr="00655522" w:rsidRDefault="000D42EC" w:rsidP="00BF7B87">
            <w:pPr>
              <w:tabs>
                <w:tab w:val="left" w:pos="1134"/>
              </w:tabs>
              <w:spacing w:line="240" w:lineRule="auto"/>
              <w:ind w:firstLine="426"/>
              <w:jc w:val="left"/>
              <w:rPr>
                <w:rFonts w:eastAsia="SimSun"/>
                <w:sz w:val="24"/>
                <w:szCs w:val="24"/>
                <w:lang w:eastAsia="zh-CN"/>
              </w:rPr>
            </w:pPr>
            <w:r w:rsidRPr="00655522">
              <w:rPr>
                <w:rFonts w:eastAsia="SimSun"/>
                <w:sz w:val="24"/>
                <w:szCs w:val="24"/>
                <w:lang w:eastAsia="zh-CN"/>
              </w:rPr>
              <w:t xml:space="preserve">-минимальная ширина земельных участков вдоль </w:t>
            </w:r>
            <w:r w:rsidRPr="00655522">
              <w:rPr>
                <w:rFonts w:eastAsia="SimSun"/>
                <w:sz w:val="24"/>
                <w:szCs w:val="24"/>
                <w:lang w:eastAsia="zh-CN"/>
              </w:rPr>
              <w:lastRenderedPageBreak/>
              <w:t>фронта улицы (проездов)- 8 метров</w:t>
            </w:r>
          </w:p>
          <w:p w:rsidR="000D42EC" w:rsidRPr="00655522" w:rsidRDefault="000D42EC" w:rsidP="00BF7B87">
            <w:pPr>
              <w:tabs>
                <w:tab w:val="left" w:pos="1134"/>
              </w:tabs>
              <w:spacing w:line="240" w:lineRule="auto"/>
              <w:ind w:firstLine="426"/>
              <w:rPr>
                <w:rFonts w:eastAsia="SimSun"/>
                <w:sz w:val="24"/>
                <w:szCs w:val="24"/>
                <w:lang w:eastAsia="zh-CN"/>
              </w:rPr>
            </w:pPr>
            <w:r w:rsidRPr="00655522">
              <w:rPr>
                <w:rFonts w:eastAsia="SimSun"/>
                <w:sz w:val="24"/>
                <w:szCs w:val="24"/>
                <w:lang w:eastAsia="zh-CN"/>
              </w:rPr>
              <w:t>- минимальные отступы для жилых строений от границ участка - 3 м с учетом соблюдения требований технических регламентов;</w:t>
            </w:r>
          </w:p>
          <w:p w:rsidR="000D42EC" w:rsidRPr="00655522" w:rsidRDefault="000D42EC" w:rsidP="00BF7B87">
            <w:pPr>
              <w:tabs>
                <w:tab w:val="left" w:pos="1134"/>
              </w:tabs>
              <w:spacing w:line="240" w:lineRule="auto"/>
              <w:ind w:firstLine="426"/>
              <w:rPr>
                <w:rFonts w:eastAsia="SimSun"/>
                <w:sz w:val="24"/>
                <w:szCs w:val="24"/>
                <w:lang w:eastAsia="zh-CN"/>
              </w:rPr>
            </w:pPr>
            <w:r w:rsidRPr="00655522">
              <w:rPr>
                <w:rFonts w:eastAsia="SimSun"/>
                <w:sz w:val="24"/>
                <w:szCs w:val="24"/>
                <w:lang w:eastAsia="zh-CN"/>
              </w:rPr>
              <w:t>- минимальные отступы для хозяйственных построек от границ участка - 1 м с учетом соблюдения требований технических регламентов;</w:t>
            </w:r>
          </w:p>
          <w:p w:rsidR="000D42EC" w:rsidRPr="00655522" w:rsidRDefault="000D42EC" w:rsidP="00BF7B87">
            <w:pPr>
              <w:tabs>
                <w:tab w:val="left" w:pos="1134"/>
              </w:tabs>
              <w:spacing w:line="240" w:lineRule="auto"/>
              <w:ind w:firstLine="426"/>
              <w:rPr>
                <w:rFonts w:eastAsia="SimSun"/>
                <w:sz w:val="24"/>
                <w:szCs w:val="24"/>
                <w:lang w:eastAsia="zh-CN"/>
              </w:rPr>
            </w:pPr>
            <w:r w:rsidRPr="00655522">
              <w:rPr>
                <w:rFonts w:eastAsia="SimSun"/>
                <w:sz w:val="24"/>
                <w:szCs w:val="24"/>
                <w:lang w:eastAsia="zh-CN"/>
              </w:rPr>
              <w:t xml:space="preserve">- количество надземных этажей - 3 этажа (включая </w:t>
            </w:r>
            <w:proofErr w:type="gramStart"/>
            <w:r w:rsidRPr="00655522">
              <w:rPr>
                <w:rFonts w:eastAsia="SimSun"/>
                <w:sz w:val="24"/>
                <w:szCs w:val="24"/>
                <w:lang w:eastAsia="zh-CN"/>
              </w:rPr>
              <w:t>мансардный</w:t>
            </w:r>
            <w:proofErr w:type="gramEnd"/>
            <w:r w:rsidRPr="00655522">
              <w:rPr>
                <w:rFonts w:eastAsia="SimSun"/>
                <w:sz w:val="24"/>
                <w:szCs w:val="24"/>
                <w:lang w:eastAsia="zh-CN"/>
              </w:rPr>
              <w:t xml:space="preserve">); </w:t>
            </w:r>
          </w:p>
          <w:p w:rsidR="000D42EC" w:rsidRPr="00655522" w:rsidRDefault="000D42EC" w:rsidP="00BF7B87">
            <w:pPr>
              <w:tabs>
                <w:tab w:val="left" w:pos="1134"/>
              </w:tabs>
              <w:spacing w:line="240" w:lineRule="auto"/>
              <w:ind w:firstLine="426"/>
              <w:rPr>
                <w:rFonts w:eastAsia="SimSun"/>
                <w:sz w:val="24"/>
                <w:szCs w:val="24"/>
                <w:lang w:eastAsia="zh-CN"/>
              </w:rPr>
            </w:pPr>
            <w:r w:rsidRPr="00655522">
              <w:rPr>
                <w:rFonts w:eastAsia="SimSun"/>
                <w:sz w:val="24"/>
                <w:szCs w:val="24"/>
                <w:lang w:eastAsia="zh-CN"/>
              </w:rPr>
              <w:t>-максимальная высота жилых зданий - 12 м от планировочной отметки земли;</w:t>
            </w:r>
          </w:p>
          <w:p w:rsidR="000D42EC" w:rsidRPr="00655522" w:rsidRDefault="000D42EC" w:rsidP="00BF7B87">
            <w:pPr>
              <w:tabs>
                <w:tab w:val="left" w:pos="1134"/>
              </w:tabs>
              <w:spacing w:line="240" w:lineRule="auto"/>
              <w:ind w:firstLine="426"/>
              <w:rPr>
                <w:rFonts w:eastAsia="SimSun"/>
                <w:sz w:val="24"/>
                <w:szCs w:val="24"/>
                <w:lang w:eastAsia="zh-CN"/>
              </w:rPr>
            </w:pPr>
            <w:r w:rsidRPr="00655522">
              <w:rPr>
                <w:rFonts w:eastAsia="SimSun"/>
                <w:sz w:val="24"/>
                <w:szCs w:val="24"/>
                <w:lang w:eastAsia="zh-CN"/>
              </w:rPr>
              <w:t>- максимальная высота хозяйственных построек - 7 м от планировочной отметки земли;</w:t>
            </w:r>
          </w:p>
          <w:p w:rsidR="000D42EC" w:rsidRPr="00655522" w:rsidRDefault="000D42EC" w:rsidP="00BF7B87">
            <w:pPr>
              <w:tabs>
                <w:tab w:val="left" w:pos="1134"/>
              </w:tabs>
              <w:spacing w:line="240" w:lineRule="auto"/>
              <w:ind w:firstLine="426"/>
              <w:rPr>
                <w:rFonts w:eastAsia="SimSun"/>
                <w:sz w:val="24"/>
                <w:szCs w:val="24"/>
                <w:lang w:eastAsia="zh-CN"/>
              </w:rPr>
            </w:pPr>
            <w:r w:rsidRPr="00655522">
              <w:rPr>
                <w:rFonts w:eastAsia="SimSun"/>
                <w:sz w:val="24"/>
                <w:szCs w:val="24"/>
                <w:lang w:eastAsia="zh-CN"/>
              </w:rPr>
              <w:t>- максимальный процент застройки в границах земельного участка – 40 %;</w:t>
            </w:r>
          </w:p>
          <w:p w:rsidR="000D42EC" w:rsidRPr="00655522" w:rsidRDefault="000D42EC" w:rsidP="00BF7B87">
            <w:pPr>
              <w:tabs>
                <w:tab w:val="left" w:pos="1134"/>
              </w:tabs>
              <w:spacing w:line="240" w:lineRule="auto"/>
              <w:ind w:firstLine="426"/>
              <w:rPr>
                <w:rFonts w:eastAsia="SimSun"/>
                <w:sz w:val="24"/>
                <w:szCs w:val="24"/>
                <w:lang w:eastAsia="zh-CN"/>
              </w:rPr>
            </w:pPr>
            <w:r w:rsidRPr="00655522">
              <w:rPr>
                <w:rFonts w:eastAsia="SimSun"/>
                <w:sz w:val="24"/>
                <w:szCs w:val="24"/>
                <w:lang w:eastAsia="zh-CN"/>
              </w:rPr>
              <w:t>- максимальное соотношение предельной ширины участков по фронту улиц (проездов) и предельной глубины земельных участков - 1/4.</w:t>
            </w:r>
          </w:p>
        </w:tc>
      </w:tr>
      <w:tr w:rsidR="00655522" w:rsidRPr="00655522" w:rsidTr="00BF7B87">
        <w:trPr>
          <w:trHeight w:val="20"/>
        </w:trPr>
        <w:tc>
          <w:tcPr>
            <w:tcW w:w="3249" w:type="dxa"/>
          </w:tcPr>
          <w:p w:rsidR="000D42EC" w:rsidRPr="00655522" w:rsidRDefault="000D42EC" w:rsidP="00BF7B87">
            <w:pPr>
              <w:keepLines w:val="0"/>
              <w:overflowPunct/>
              <w:autoSpaceDE/>
              <w:autoSpaceDN/>
              <w:adjustRightInd/>
              <w:spacing w:line="240" w:lineRule="auto"/>
              <w:ind w:firstLine="0"/>
              <w:rPr>
                <w:rFonts w:eastAsia="SimSun"/>
                <w:sz w:val="24"/>
                <w:szCs w:val="24"/>
                <w:lang w:eastAsia="zh-CN"/>
              </w:rPr>
            </w:pPr>
            <w:r w:rsidRPr="00655522">
              <w:rPr>
                <w:rFonts w:eastAsia="SimSun"/>
                <w:sz w:val="24"/>
                <w:szCs w:val="24"/>
                <w:lang w:eastAsia="zh-CN"/>
              </w:rPr>
              <w:t>[</w:t>
            </w:r>
            <w:r w:rsidRPr="00655522">
              <w:rPr>
                <w:sz w:val="24"/>
                <w:szCs w:val="24"/>
                <w:lang w:eastAsia="zh-CN"/>
              </w:rPr>
              <w:t>13.3</w:t>
            </w:r>
            <w:r w:rsidRPr="00655522">
              <w:rPr>
                <w:rFonts w:eastAsia="SimSun"/>
                <w:sz w:val="24"/>
                <w:szCs w:val="24"/>
                <w:lang w:eastAsia="zh-CN"/>
              </w:rPr>
              <w:t xml:space="preserve">] - Ведение дачного </w:t>
            </w:r>
            <w:r w:rsidRPr="00655522">
              <w:rPr>
                <w:rFonts w:eastAsia="SimSun"/>
                <w:sz w:val="24"/>
                <w:szCs w:val="24"/>
                <w:lang w:eastAsia="zh-CN"/>
              </w:rPr>
              <w:lastRenderedPageBreak/>
              <w:t>хозяйства</w:t>
            </w:r>
          </w:p>
        </w:tc>
        <w:tc>
          <w:tcPr>
            <w:tcW w:w="3249" w:type="dxa"/>
            <w:gridSpan w:val="2"/>
          </w:tcPr>
          <w:p w:rsidR="000D42EC" w:rsidRPr="00655522" w:rsidRDefault="000D42EC" w:rsidP="00BF7B87">
            <w:pPr>
              <w:spacing w:line="240" w:lineRule="auto"/>
              <w:ind w:firstLine="437"/>
              <w:jc w:val="left"/>
              <w:rPr>
                <w:rFonts w:eastAsia="SimSun"/>
                <w:sz w:val="24"/>
                <w:szCs w:val="24"/>
                <w:lang w:eastAsia="zh-CN"/>
              </w:rPr>
            </w:pPr>
            <w:r w:rsidRPr="00655522">
              <w:rPr>
                <w:rFonts w:eastAsia="SimSun"/>
                <w:sz w:val="24"/>
                <w:szCs w:val="24"/>
                <w:lang w:eastAsia="zh-CN"/>
              </w:rPr>
              <w:lastRenderedPageBreak/>
              <w:t xml:space="preserve">Жилой дачный дом (не </w:t>
            </w:r>
            <w:r w:rsidRPr="00655522">
              <w:rPr>
                <w:rFonts w:eastAsia="SimSun"/>
                <w:sz w:val="24"/>
                <w:szCs w:val="24"/>
                <w:lang w:eastAsia="zh-CN"/>
              </w:rPr>
              <w:lastRenderedPageBreak/>
              <w:t>предназначенный для раздела на квартиры, пригодный для отдыха и проживания, высотой не выше трех надземных этажей);</w:t>
            </w:r>
          </w:p>
        </w:tc>
        <w:tc>
          <w:tcPr>
            <w:tcW w:w="3249" w:type="dxa"/>
            <w:vMerge/>
          </w:tcPr>
          <w:p w:rsidR="000D42EC" w:rsidRPr="00655522" w:rsidRDefault="000D42EC" w:rsidP="00BF7B87">
            <w:pPr>
              <w:tabs>
                <w:tab w:val="left" w:pos="1134"/>
              </w:tabs>
              <w:spacing w:line="240" w:lineRule="auto"/>
              <w:ind w:firstLine="426"/>
              <w:jc w:val="left"/>
              <w:rPr>
                <w:rFonts w:eastAsia="SimSun"/>
                <w:sz w:val="24"/>
                <w:szCs w:val="24"/>
                <w:lang w:eastAsia="zh-CN"/>
              </w:rPr>
            </w:pPr>
          </w:p>
        </w:tc>
      </w:tr>
      <w:tr w:rsidR="00655522" w:rsidRPr="00655522" w:rsidTr="00BF7B87">
        <w:trPr>
          <w:trHeight w:val="838"/>
        </w:trPr>
        <w:tc>
          <w:tcPr>
            <w:tcW w:w="3249" w:type="dxa"/>
          </w:tcPr>
          <w:p w:rsidR="000D42EC" w:rsidRPr="00655522" w:rsidRDefault="000D42EC" w:rsidP="00BF7B87">
            <w:pPr>
              <w:widowControl w:val="0"/>
              <w:overflowPunct/>
              <w:autoSpaceDE/>
              <w:autoSpaceDN/>
              <w:adjustRightInd/>
              <w:spacing w:line="240" w:lineRule="auto"/>
              <w:ind w:firstLine="0"/>
              <w:rPr>
                <w:sz w:val="24"/>
                <w:szCs w:val="24"/>
              </w:rPr>
            </w:pPr>
            <w:r w:rsidRPr="00655522">
              <w:rPr>
                <w:sz w:val="24"/>
                <w:szCs w:val="24"/>
              </w:rPr>
              <w:lastRenderedPageBreak/>
              <w:t>[2.1] - Для индивидуального жилищного строительства</w:t>
            </w:r>
          </w:p>
        </w:tc>
        <w:tc>
          <w:tcPr>
            <w:tcW w:w="3249" w:type="dxa"/>
            <w:gridSpan w:val="2"/>
          </w:tcPr>
          <w:p w:rsidR="000D42EC" w:rsidRPr="00655522" w:rsidRDefault="000D42EC" w:rsidP="00BF7B87">
            <w:pPr>
              <w:widowControl w:val="0"/>
              <w:overflowPunct/>
              <w:autoSpaceDE/>
              <w:autoSpaceDN/>
              <w:adjustRightInd/>
              <w:spacing w:line="240" w:lineRule="auto"/>
              <w:ind w:firstLine="426"/>
              <w:rPr>
                <w:sz w:val="24"/>
                <w:szCs w:val="24"/>
              </w:rPr>
            </w:pPr>
            <w:r w:rsidRPr="00655522">
              <w:rPr>
                <w:sz w:val="24"/>
                <w:szCs w:val="24"/>
              </w:rPr>
              <w:t>Отдельно стоящие индивидуальные жилые дома (застройка коттеджного типа)</w:t>
            </w:r>
          </w:p>
          <w:p w:rsidR="000D42EC" w:rsidRPr="00655522" w:rsidRDefault="000D42EC" w:rsidP="00BF7B87">
            <w:pPr>
              <w:keepLines w:val="0"/>
              <w:overflowPunct/>
              <w:autoSpaceDE/>
              <w:autoSpaceDN/>
              <w:adjustRightInd/>
              <w:spacing w:line="240" w:lineRule="auto"/>
              <w:ind w:left="-170" w:firstLine="0"/>
              <w:jc w:val="left"/>
              <w:rPr>
                <w:rFonts w:eastAsia="SimSun"/>
                <w:sz w:val="24"/>
                <w:szCs w:val="24"/>
                <w:lang w:eastAsia="zh-CN"/>
              </w:rPr>
            </w:pPr>
          </w:p>
        </w:tc>
        <w:tc>
          <w:tcPr>
            <w:tcW w:w="3249" w:type="dxa"/>
          </w:tcPr>
          <w:p w:rsidR="000D42EC" w:rsidRPr="00655522" w:rsidRDefault="000D42EC" w:rsidP="00531620">
            <w:pPr>
              <w:keepLines w:val="0"/>
              <w:overflowPunct/>
              <w:autoSpaceDE/>
              <w:autoSpaceDN/>
              <w:adjustRightInd/>
              <w:spacing w:line="240" w:lineRule="auto"/>
              <w:ind w:firstLine="0"/>
              <w:rPr>
                <w:rFonts w:eastAsia="SimSun"/>
                <w:sz w:val="24"/>
                <w:szCs w:val="24"/>
                <w:lang w:eastAsia="zh-CN"/>
              </w:rPr>
            </w:pPr>
            <w:r w:rsidRPr="00655522">
              <w:rPr>
                <w:rFonts w:eastAsia="SimSun"/>
                <w:sz w:val="24"/>
                <w:szCs w:val="24"/>
                <w:lang w:eastAsia="zh-CN"/>
              </w:rPr>
              <w:t>минимальная/максимальная площадь земельных участков  – 400-1500 кв. м;</w:t>
            </w:r>
          </w:p>
          <w:p w:rsidR="000D42EC" w:rsidRPr="00655522" w:rsidRDefault="000D42EC" w:rsidP="00BF7B87">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 xml:space="preserve">минимальная ширина земельных участков вдоль фронта улицы (проезда) – 12 м; </w:t>
            </w:r>
          </w:p>
          <w:p w:rsidR="000D42EC" w:rsidRPr="00655522" w:rsidRDefault="000D42EC" w:rsidP="00BF7B87">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 xml:space="preserve">максимальное количество надземных этажей зданий – 3 этажа (включая мансардный этаж); </w:t>
            </w:r>
          </w:p>
          <w:p w:rsidR="000D42EC" w:rsidRPr="00655522" w:rsidRDefault="000D42EC" w:rsidP="00BF7B87">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максимальная высота зданий от уровня земли до верха перекрытия последнего этажа (или конька кровли) - 12 м;</w:t>
            </w:r>
          </w:p>
          <w:p w:rsidR="000D42EC" w:rsidRPr="00655522" w:rsidRDefault="000D42EC" w:rsidP="00BF7B87">
            <w:pPr>
              <w:keepLines w:val="0"/>
              <w:overflowPunct/>
              <w:autoSpaceDE/>
              <w:autoSpaceDN/>
              <w:adjustRightInd/>
              <w:spacing w:line="240" w:lineRule="auto"/>
              <w:ind w:left="33" w:firstLine="426"/>
              <w:rPr>
                <w:rFonts w:eastAsia="SimSun"/>
                <w:sz w:val="24"/>
                <w:szCs w:val="24"/>
                <w:lang w:eastAsia="zh-CN"/>
              </w:rPr>
            </w:pPr>
            <w:r w:rsidRPr="00655522">
              <w:rPr>
                <w:rFonts w:eastAsia="SimSun"/>
                <w:sz w:val="24"/>
                <w:szCs w:val="24"/>
                <w:lang w:eastAsia="zh-CN"/>
              </w:rPr>
              <w:t xml:space="preserve">максимальный процент застройки в границах </w:t>
            </w:r>
            <w:r w:rsidRPr="00655522">
              <w:rPr>
                <w:rFonts w:eastAsia="SimSun"/>
                <w:sz w:val="24"/>
                <w:szCs w:val="24"/>
                <w:lang w:eastAsia="zh-CN"/>
              </w:rPr>
              <w:lastRenderedPageBreak/>
              <w:t>земельного участка – 60%;</w:t>
            </w:r>
          </w:p>
        </w:tc>
      </w:tr>
      <w:tr w:rsidR="00655522" w:rsidRPr="00655522" w:rsidTr="00BF7B87">
        <w:trPr>
          <w:trHeight w:val="5013"/>
        </w:trPr>
        <w:tc>
          <w:tcPr>
            <w:tcW w:w="3249" w:type="dxa"/>
          </w:tcPr>
          <w:p w:rsidR="000D42EC" w:rsidRPr="00655522" w:rsidRDefault="000D42EC" w:rsidP="00BF7B87">
            <w:pPr>
              <w:keepLines w:val="0"/>
              <w:overflowPunct/>
              <w:autoSpaceDE/>
              <w:autoSpaceDN/>
              <w:adjustRightInd/>
              <w:spacing w:line="240" w:lineRule="auto"/>
              <w:ind w:firstLine="0"/>
              <w:jc w:val="left"/>
              <w:rPr>
                <w:rFonts w:eastAsia="SimSun"/>
                <w:sz w:val="24"/>
                <w:szCs w:val="24"/>
                <w:lang w:eastAsia="zh-CN"/>
              </w:rPr>
            </w:pPr>
            <w:r w:rsidRPr="00655522">
              <w:rPr>
                <w:rFonts w:eastAsia="SimSun"/>
                <w:sz w:val="24"/>
                <w:szCs w:val="24"/>
                <w:lang w:eastAsia="zh-CN"/>
              </w:rPr>
              <w:lastRenderedPageBreak/>
              <w:t>[</w:t>
            </w:r>
            <w:r w:rsidRPr="00655522">
              <w:rPr>
                <w:sz w:val="24"/>
                <w:szCs w:val="24"/>
                <w:lang w:eastAsia="zh-CN"/>
              </w:rPr>
              <w:t>3.3</w:t>
            </w:r>
            <w:r w:rsidRPr="00655522">
              <w:rPr>
                <w:rFonts w:eastAsia="SimSun"/>
                <w:sz w:val="24"/>
                <w:szCs w:val="24"/>
                <w:lang w:eastAsia="zh-CN"/>
              </w:rPr>
              <w:t>] - Бытовое обслуживание</w:t>
            </w:r>
          </w:p>
          <w:p w:rsidR="000D42EC" w:rsidRPr="00655522" w:rsidRDefault="000D42EC" w:rsidP="00BF7B87">
            <w:pPr>
              <w:keepLines w:val="0"/>
              <w:overflowPunct/>
              <w:autoSpaceDE/>
              <w:autoSpaceDN/>
              <w:adjustRightInd/>
              <w:spacing w:line="240" w:lineRule="auto"/>
              <w:ind w:firstLine="0"/>
              <w:jc w:val="left"/>
              <w:rPr>
                <w:rFonts w:eastAsia="SimSun"/>
                <w:sz w:val="24"/>
                <w:szCs w:val="24"/>
                <w:lang w:eastAsia="zh-CN"/>
              </w:rPr>
            </w:pPr>
          </w:p>
          <w:p w:rsidR="000D42EC" w:rsidRPr="00655522" w:rsidRDefault="000D42EC" w:rsidP="00BF7B87">
            <w:pPr>
              <w:keepLines w:val="0"/>
              <w:overflowPunct/>
              <w:autoSpaceDE/>
              <w:autoSpaceDN/>
              <w:adjustRightInd/>
              <w:spacing w:line="240" w:lineRule="auto"/>
              <w:ind w:firstLine="0"/>
              <w:jc w:val="left"/>
              <w:rPr>
                <w:rFonts w:eastAsia="SimSun"/>
                <w:sz w:val="24"/>
                <w:szCs w:val="24"/>
                <w:lang w:eastAsia="zh-CN"/>
              </w:rPr>
            </w:pPr>
          </w:p>
          <w:p w:rsidR="000D42EC" w:rsidRPr="00655522" w:rsidRDefault="000D42EC" w:rsidP="00BF7B87">
            <w:pPr>
              <w:keepLines w:val="0"/>
              <w:overflowPunct/>
              <w:autoSpaceDE/>
              <w:autoSpaceDN/>
              <w:adjustRightInd/>
              <w:spacing w:line="240" w:lineRule="auto"/>
              <w:ind w:firstLine="0"/>
              <w:jc w:val="left"/>
              <w:rPr>
                <w:rFonts w:eastAsia="SimSun"/>
                <w:sz w:val="24"/>
                <w:szCs w:val="24"/>
                <w:lang w:eastAsia="zh-CN"/>
              </w:rPr>
            </w:pPr>
          </w:p>
          <w:p w:rsidR="000D42EC" w:rsidRPr="00655522" w:rsidRDefault="000D42EC" w:rsidP="00BF7B87">
            <w:pPr>
              <w:keepLines w:val="0"/>
              <w:overflowPunct/>
              <w:autoSpaceDE/>
              <w:autoSpaceDN/>
              <w:adjustRightInd/>
              <w:spacing w:line="240" w:lineRule="auto"/>
              <w:ind w:firstLine="0"/>
              <w:jc w:val="left"/>
              <w:rPr>
                <w:rFonts w:eastAsia="SimSun"/>
                <w:sz w:val="24"/>
                <w:szCs w:val="24"/>
                <w:lang w:eastAsia="zh-CN"/>
              </w:rPr>
            </w:pPr>
          </w:p>
          <w:p w:rsidR="000D42EC" w:rsidRPr="00655522" w:rsidRDefault="000D42EC" w:rsidP="00BF7B87">
            <w:pPr>
              <w:keepLines w:val="0"/>
              <w:overflowPunct/>
              <w:autoSpaceDE/>
              <w:autoSpaceDN/>
              <w:adjustRightInd/>
              <w:spacing w:line="240" w:lineRule="auto"/>
              <w:ind w:firstLine="0"/>
              <w:jc w:val="left"/>
              <w:rPr>
                <w:rFonts w:eastAsia="SimSun"/>
                <w:sz w:val="24"/>
                <w:szCs w:val="24"/>
                <w:lang w:eastAsia="zh-CN"/>
              </w:rPr>
            </w:pPr>
          </w:p>
          <w:p w:rsidR="000D42EC" w:rsidRPr="00655522" w:rsidRDefault="000D42EC" w:rsidP="00BF7B87">
            <w:pPr>
              <w:keepLines w:val="0"/>
              <w:overflowPunct/>
              <w:autoSpaceDE/>
              <w:autoSpaceDN/>
              <w:adjustRightInd/>
              <w:spacing w:line="240" w:lineRule="auto"/>
              <w:ind w:firstLine="0"/>
              <w:jc w:val="left"/>
              <w:rPr>
                <w:rFonts w:eastAsia="SimSun"/>
                <w:sz w:val="24"/>
                <w:szCs w:val="24"/>
                <w:lang w:eastAsia="zh-CN"/>
              </w:rPr>
            </w:pPr>
          </w:p>
          <w:p w:rsidR="000D42EC" w:rsidRPr="00655522" w:rsidRDefault="000D42EC" w:rsidP="00BF7B87">
            <w:pPr>
              <w:keepLines w:val="0"/>
              <w:overflowPunct/>
              <w:autoSpaceDE/>
              <w:autoSpaceDN/>
              <w:adjustRightInd/>
              <w:spacing w:line="240" w:lineRule="auto"/>
              <w:ind w:firstLine="0"/>
              <w:jc w:val="left"/>
              <w:rPr>
                <w:rFonts w:eastAsia="SimSun"/>
                <w:sz w:val="24"/>
                <w:szCs w:val="24"/>
                <w:lang w:eastAsia="zh-CN"/>
              </w:rPr>
            </w:pPr>
          </w:p>
          <w:p w:rsidR="000D42EC" w:rsidRPr="00655522" w:rsidRDefault="000D42EC" w:rsidP="00BF7B87">
            <w:pPr>
              <w:keepLines w:val="0"/>
              <w:overflowPunct/>
              <w:autoSpaceDE/>
              <w:autoSpaceDN/>
              <w:adjustRightInd/>
              <w:spacing w:line="240" w:lineRule="auto"/>
              <w:ind w:firstLine="0"/>
              <w:jc w:val="left"/>
              <w:rPr>
                <w:rFonts w:eastAsia="SimSun"/>
                <w:sz w:val="24"/>
                <w:szCs w:val="24"/>
                <w:lang w:eastAsia="zh-CN"/>
              </w:rPr>
            </w:pPr>
          </w:p>
          <w:p w:rsidR="000D42EC" w:rsidRPr="00655522" w:rsidRDefault="000D42EC" w:rsidP="00BF7B87">
            <w:pPr>
              <w:keepLines w:val="0"/>
              <w:overflowPunct/>
              <w:autoSpaceDE/>
              <w:autoSpaceDN/>
              <w:adjustRightInd/>
              <w:spacing w:line="240" w:lineRule="auto"/>
              <w:ind w:firstLine="0"/>
              <w:jc w:val="left"/>
              <w:rPr>
                <w:rFonts w:eastAsia="SimSun"/>
                <w:sz w:val="24"/>
                <w:szCs w:val="24"/>
                <w:lang w:eastAsia="zh-CN"/>
              </w:rPr>
            </w:pPr>
          </w:p>
          <w:p w:rsidR="000D42EC" w:rsidRPr="00655522" w:rsidRDefault="000D42EC" w:rsidP="00BF7B87">
            <w:pPr>
              <w:keepLines w:val="0"/>
              <w:overflowPunct/>
              <w:autoSpaceDE/>
              <w:autoSpaceDN/>
              <w:adjustRightInd/>
              <w:spacing w:line="240" w:lineRule="auto"/>
              <w:ind w:firstLine="0"/>
              <w:jc w:val="left"/>
              <w:rPr>
                <w:rFonts w:eastAsia="SimSun"/>
                <w:sz w:val="24"/>
                <w:szCs w:val="24"/>
                <w:lang w:eastAsia="zh-CN"/>
              </w:rPr>
            </w:pPr>
          </w:p>
          <w:p w:rsidR="000D42EC" w:rsidRPr="00655522" w:rsidRDefault="000D42EC" w:rsidP="00BF7B87">
            <w:pPr>
              <w:keepLines w:val="0"/>
              <w:overflowPunct/>
              <w:autoSpaceDE/>
              <w:autoSpaceDN/>
              <w:adjustRightInd/>
              <w:spacing w:line="240" w:lineRule="auto"/>
              <w:ind w:firstLine="0"/>
              <w:jc w:val="left"/>
              <w:rPr>
                <w:rFonts w:eastAsia="SimSun"/>
                <w:sz w:val="24"/>
                <w:szCs w:val="24"/>
                <w:lang w:eastAsia="zh-CN"/>
              </w:rPr>
            </w:pPr>
          </w:p>
          <w:p w:rsidR="000D42EC" w:rsidRPr="00655522" w:rsidRDefault="000D42EC" w:rsidP="00BF7B87">
            <w:pPr>
              <w:keepLines w:val="0"/>
              <w:overflowPunct/>
              <w:autoSpaceDE/>
              <w:autoSpaceDN/>
              <w:adjustRightInd/>
              <w:spacing w:line="240" w:lineRule="auto"/>
              <w:ind w:firstLine="0"/>
              <w:jc w:val="left"/>
              <w:rPr>
                <w:rFonts w:eastAsia="SimSun"/>
                <w:sz w:val="24"/>
                <w:szCs w:val="24"/>
                <w:lang w:eastAsia="zh-CN"/>
              </w:rPr>
            </w:pPr>
          </w:p>
          <w:p w:rsidR="000D42EC" w:rsidRPr="00655522" w:rsidRDefault="000D42EC" w:rsidP="00BF7B87">
            <w:pPr>
              <w:keepLines w:val="0"/>
              <w:overflowPunct/>
              <w:autoSpaceDE/>
              <w:autoSpaceDN/>
              <w:adjustRightInd/>
              <w:spacing w:line="240" w:lineRule="auto"/>
              <w:ind w:firstLine="0"/>
              <w:jc w:val="left"/>
              <w:rPr>
                <w:rFonts w:eastAsia="SimSun"/>
                <w:sz w:val="24"/>
                <w:szCs w:val="24"/>
                <w:lang w:eastAsia="zh-CN"/>
              </w:rPr>
            </w:pPr>
          </w:p>
          <w:p w:rsidR="000D42EC" w:rsidRPr="00655522" w:rsidRDefault="000D42EC" w:rsidP="00BF7B87">
            <w:pPr>
              <w:keepLines w:val="0"/>
              <w:overflowPunct/>
              <w:autoSpaceDE/>
              <w:autoSpaceDN/>
              <w:adjustRightInd/>
              <w:spacing w:line="240" w:lineRule="auto"/>
              <w:ind w:firstLine="0"/>
              <w:jc w:val="left"/>
              <w:rPr>
                <w:rFonts w:eastAsia="SimSun"/>
                <w:sz w:val="24"/>
                <w:szCs w:val="24"/>
                <w:lang w:eastAsia="zh-CN"/>
              </w:rPr>
            </w:pPr>
          </w:p>
          <w:p w:rsidR="000D42EC" w:rsidRPr="00655522" w:rsidRDefault="000D42EC" w:rsidP="00BF7B87">
            <w:pPr>
              <w:keepLines w:val="0"/>
              <w:overflowPunct/>
              <w:autoSpaceDE/>
              <w:autoSpaceDN/>
              <w:adjustRightInd/>
              <w:spacing w:line="240" w:lineRule="auto"/>
              <w:ind w:firstLine="0"/>
              <w:jc w:val="left"/>
              <w:rPr>
                <w:rFonts w:eastAsia="SimSun"/>
                <w:sz w:val="24"/>
                <w:szCs w:val="24"/>
                <w:lang w:eastAsia="zh-CN"/>
              </w:rPr>
            </w:pPr>
          </w:p>
          <w:p w:rsidR="000D42EC" w:rsidRPr="00655522" w:rsidRDefault="000D42EC" w:rsidP="00BF7B87">
            <w:pPr>
              <w:spacing w:line="240" w:lineRule="auto"/>
              <w:jc w:val="left"/>
              <w:rPr>
                <w:rFonts w:eastAsia="SimSun"/>
                <w:sz w:val="24"/>
                <w:szCs w:val="24"/>
                <w:lang w:eastAsia="zh-CN"/>
              </w:rPr>
            </w:pPr>
          </w:p>
        </w:tc>
        <w:tc>
          <w:tcPr>
            <w:tcW w:w="3249" w:type="dxa"/>
            <w:gridSpan w:val="2"/>
          </w:tcPr>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производственные помещения (категорий</w:t>
            </w:r>
            <w:proofErr w:type="gramStart"/>
            <w:r w:rsidRPr="00655522">
              <w:rPr>
                <w:rFonts w:eastAsia="SimSun"/>
                <w:sz w:val="24"/>
                <w:szCs w:val="24"/>
                <w:lang w:eastAsia="zh-CN"/>
              </w:rPr>
              <w:t xml:space="preserve"> В</w:t>
            </w:r>
            <w:proofErr w:type="gramEnd"/>
            <w:r w:rsidRPr="00655522">
              <w:rPr>
                <w:rFonts w:eastAsia="SimSun"/>
                <w:sz w:val="24"/>
                <w:szCs w:val="24"/>
                <w:lang w:eastAsia="zh-CN"/>
              </w:rPr>
              <w:t xml:space="preserve"> и Д для труда инвалидов и людей старшего возраста, в их числе: пункты выдачи работы на дом, мастерские для сборочных и декоративных работ); </w:t>
            </w:r>
          </w:p>
          <w:p w:rsidR="000D42EC" w:rsidRPr="00655522" w:rsidRDefault="000D42EC" w:rsidP="00BF7B87">
            <w:pPr>
              <w:keepLines w:val="0"/>
              <w:widowControl w:val="0"/>
              <w:overflowPunct/>
              <w:autoSpaceDE/>
              <w:autoSpaceDN/>
              <w:adjustRightInd/>
              <w:spacing w:line="240" w:lineRule="auto"/>
              <w:ind w:firstLine="426"/>
              <w:rPr>
                <w:sz w:val="24"/>
                <w:szCs w:val="24"/>
              </w:rPr>
            </w:pPr>
            <w:r w:rsidRPr="00655522">
              <w:rPr>
                <w:sz w:val="24"/>
                <w:szCs w:val="24"/>
              </w:rPr>
              <w:t xml:space="preserve">приемные пункты прачечных и химчисток; </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пошивочные ателье;</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ремонтные мастерские бытовой техники; мастерские по пошиву и ремонту обуви;</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мастерские по ремонту часов;</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 xml:space="preserve">парикмахерские; </w:t>
            </w:r>
          </w:p>
          <w:p w:rsidR="000D42EC" w:rsidRPr="00655522" w:rsidRDefault="000D42EC" w:rsidP="00BF7B87">
            <w:pPr>
              <w:spacing w:line="240" w:lineRule="auto"/>
              <w:ind w:firstLine="426"/>
              <w:jc w:val="left"/>
              <w:rPr>
                <w:rFonts w:eastAsia="SimSun"/>
                <w:sz w:val="24"/>
                <w:szCs w:val="24"/>
                <w:lang w:eastAsia="zh-CN"/>
              </w:rPr>
            </w:pPr>
            <w:r w:rsidRPr="00655522">
              <w:rPr>
                <w:rFonts w:eastAsia="SimSun"/>
                <w:sz w:val="24"/>
                <w:szCs w:val="24"/>
                <w:lang w:eastAsia="zh-CN"/>
              </w:rPr>
              <w:t>бани, сауны;</w:t>
            </w:r>
          </w:p>
        </w:tc>
        <w:tc>
          <w:tcPr>
            <w:tcW w:w="3249" w:type="dxa"/>
            <w:vMerge w:val="restart"/>
          </w:tcPr>
          <w:p w:rsidR="000D42EC" w:rsidRPr="00655522" w:rsidRDefault="000D42EC" w:rsidP="00BF7B87">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минимальная/максимальная площадь земельных участков  – 10/5000 кв. м;</w:t>
            </w:r>
          </w:p>
          <w:p w:rsidR="000D42EC" w:rsidRPr="00655522" w:rsidRDefault="000D42EC" w:rsidP="00BF7B87">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максимальное количество надземных этажей зданий – 3 этажа (включая мансардный этаж);</w:t>
            </w:r>
          </w:p>
          <w:p w:rsidR="000D42EC" w:rsidRPr="00655522" w:rsidRDefault="000D42EC" w:rsidP="00BF7B87">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максимальный процент застройки в границах земельного участка – 80%;</w:t>
            </w:r>
          </w:p>
          <w:p w:rsidR="000D42EC" w:rsidRPr="00655522" w:rsidRDefault="000D42EC" w:rsidP="00BF7B87">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максимальная общая площадь встроенных объектов - 150 м</w:t>
            </w:r>
            <w:proofErr w:type="gramStart"/>
            <w:r w:rsidRPr="00655522">
              <w:rPr>
                <w:rFonts w:eastAsia="SimSun"/>
                <w:sz w:val="24"/>
                <w:szCs w:val="24"/>
                <w:lang w:eastAsia="zh-CN"/>
              </w:rPr>
              <w:t>2</w:t>
            </w:r>
            <w:proofErr w:type="gramEnd"/>
            <w:r w:rsidRPr="00655522">
              <w:rPr>
                <w:rFonts w:eastAsia="SimSun"/>
                <w:sz w:val="24"/>
                <w:szCs w:val="24"/>
                <w:lang w:eastAsia="zh-CN"/>
              </w:rPr>
              <w:t>.</w:t>
            </w:r>
          </w:p>
          <w:p w:rsidR="000D42EC" w:rsidRPr="00655522" w:rsidRDefault="000D42EC" w:rsidP="00BF7B87">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Объекты по оказанию услуг и обслуживанию населения допускается размещать в отдельно стоящих, встроенных или пристроенных объектах с изолированными от жилых зданий или их частей входами.</w:t>
            </w:r>
          </w:p>
        </w:tc>
      </w:tr>
      <w:tr w:rsidR="00655522" w:rsidRPr="00655522" w:rsidTr="00BF7B87">
        <w:trPr>
          <w:trHeight w:val="20"/>
        </w:trPr>
        <w:tc>
          <w:tcPr>
            <w:tcW w:w="3249" w:type="dxa"/>
          </w:tcPr>
          <w:p w:rsidR="000D42EC" w:rsidRPr="00655522" w:rsidRDefault="000D42EC" w:rsidP="00BF7B87">
            <w:pPr>
              <w:keepLines w:val="0"/>
              <w:overflowPunct/>
              <w:autoSpaceDE/>
              <w:autoSpaceDN/>
              <w:adjustRightInd/>
              <w:spacing w:line="240" w:lineRule="auto"/>
              <w:ind w:firstLine="0"/>
              <w:jc w:val="left"/>
              <w:rPr>
                <w:rFonts w:eastAsia="SimSun"/>
                <w:sz w:val="24"/>
                <w:szCs w:val="24"/>
                <w:lang w:eastAsia="zh-CN"/>
              </w:rPr>
            </w:pPr>
            <w:r w:rsidRPr="00655522">
              <w:rPr>
                <w:rFonts w:eastAsia="SimSun"/>
                <w:sz w:val="24"/>
                <w:szCs w:val="24"/>
                <w:lang w:eastAsia="zh-CN"/>
              </w:rPr>
              <w:t>[</w:t>
            </w:r>
            <w:r w:rsidRPr="00655522">
              <w:rPr>
                <w:sz w:val="24"/>
                <w:szCs w:val="24"/>
                <w:lang w:eastAsia="zh-CN"/>
              </w:rPr>
              <w:t>5.1</w:t>
            </w:r>
            <w:r w:rsidRPr="00655522">
              <w:rPr>
                <w:rFonts w:eastAsia="SimSun"/>
                <w:sz w:val="24"/>
                <w:szCs w:val="24"/>
                <w:lang w:eastAsia="zh-CN"/>
              </w:rPr>
              <w:t>] - Спорт</w:t>
            </w:r>
          </w:p>
          <w:p w:rsidR="000D42EC" w:rsidRPr="00655522" w:rsidRDefault="000D42EC" w:rsidP="00BF7B87">
            <w:pPr>
              <w:keepLines w:val="0"/>
              <w:overflowPunct/>
              <w:autoSpaceDE/>
              <w:autoSpaceDN/>
              <w:adjustRightInd/>
              <w:spacing w:line="240" w:lineRule="auto"/>
              <w:ind w:firstLine="0"/>
              <w:jc w:val="left"/>
              <w:rPr>
                <w:rFonts w:eastAsia="SimSun"/>
                <w:sz w:val="24"/>
                <w:szCs w:val="24"/>
                <w:lang w:eastAsia="zh-CN"/>
              </w:rPr>
            </w:pPr>
          </w:p>
          <w:p w:rsidR="000D42EC" w:rsidRPr="00655522" w:rsidRDefault="000D42EC" w:rsidP="00BF7B87">
            <w:pPr>
              <w:spacing w:line="240" w:lineRule="auto"/>
              <w:jc w:val="left"/>
              <w:rPr>
                <w:rFonts w:eastAsia="SimSun"/>
                <w:sz w:val="24"/>
                <w:szCs w:val="24"/>
                <w:lang w:eastAsia="zh-CN"/>
              </w:rPr>
            </w:pPr>
          </w:p>
        </w:tc>
        <w:tc>
          <w:tcPr>
            <w:tcW w:w="3249" w:type="dxa"/>
            <w:gridSpan w:val="2"/>
          </w:tcPr>
          <w:p w:rsidR="000D42EC" w:rsidRPr="00655522" w:rsidRDefault="000D42EC" w:rsidP="00BF7B87">
            <w:pPr>
              <w:spacing w:line="240" w:lineRule="auto"/>
              <w:ind w:firstLine="426"/>
              <w:jc w:val="left"/>
              <w:rPr>
                <w:rFonts w:eastAsia="SimSun"/>
                <w:sz w:val="24"/>
                <w:szCs w:val="24"/>
                <w:lang w:eastAsia="zh-CN"/>
              </w:rPr>
            </w:pPr>
            <w:r w:rsidRPr="00655522">
              <w:rPr>
                <w:rFonts w:eastAsia="SimSun"/>
                <w:sz w:val="24"/>
                <w:szCs w:val="24"/>
                <w:lang w:eastAsia="zh-CN"/>
              </w:rPr>
              <w:t xml:space="preserve">Здания физкультурно-оздоровительных клубов и </w:t>
            </w:r>
            <w:proofErr w:type="gramStart"/>
            <w:r w:rsidRPr="00655522">
              <w:rPr>
                <w:rFonts w:eastAsia="SimSun"/>
                <w:sz w:val="24"/>
                <w:szCs w:val="24"/>
                <w:lang w:eastAsia="zh-CN"/>
              </w:rPr>
              <w:t>фитнес-центров</w:t>
            </w:r>
            <w:proofErr w:type="gramEnd"/>
            <w:r w:rsidRPr="00655522">
              <w:rPr>
                <w:rFonts w:eastAsia="SimSun"/>
                <w:sz w:val="24"/>
                <w:szCs w:val="24"/>
                <w:lang w:eastAsia="zh-CN"/>
              </w:rPr>
              <w:t>;</w:t>
            </w:r>
          </w:p>
          <w:p w:rsidR="000D42EC" w:rsidRPr="00655522" w:rsidRDefault="000D42EC" w:rsidP="00BF7B87">
            <w:pPr>
              <w:spacing w:line="240" w:lineRule="auto"/>
              <w:ind w:firstLine="426"/>
              <w:jc w:val="left"/>
              <w:rPr>
                <w:sz w:val="24"/>
                <w:szCs w:val="24"/>
              </w:rPr>
            </w:pPr>
            <w:r w:rsidRPr="00655522">
              <w:rPr>
                <w:sz w:val="24"/>
                <w:szCs w:val="24"/>
              </w:rPr>
              <w:t>площадки для занятия спортом и физкультурой (беговые дорожки, спортивные сооружения, теннисные корты, поля для спортивной игры, автодромы, мотодромы, трамплины, трассы и спортивные стрельбища);</w:t>
            </w:r>
          </w:p>
          <w:p w:rsidR="000D42EC" w:rsidRPr="00655522" w:rsidRDefault="000D42EC" w:rsidP="00BF7B87">
            <w:pPr>
              <w:spacing w:line="240" w:lineRule="auto"/>
              <w:ind w:firstLine="426"/>
              <w:jc w:val="left"/>
              <w:rPr>
                <w:rFonts w:eastAsia="SimSun"/>
                <w:sz w:val="24"/>
                <w:szCs w:val="24"/>
                <w:lang w:eastAsia="zh-CN"/>
              </w:rPr>
            </w:pPr>
            <w:r w:rsidRPr="00655522">
              <w:rPr>
                <w:sz w:val="24"/>
                <w:szCs w:val="24"/>
              </w:rPr>
              <w:t>детские площадки, площадки для отдыха</w:t>
            </w:r>
          </w:p>
        </w:tc>
        <w:tc>
          <w:tcPr>
            <w:tcW w:w="3249" w:type="dxa"/>
            <w:vMerge/>
          </w:tcPr>
          <w:p w:rsidR="000D42EC" w:rsidRPr="00655522" w:rsidRDefault="000D42EC" w:rsidP="00BF7B87">
            <w:pPr>
              <w:keepLines w:val="0"/>
              <w:tabs>
                <w:tab w:val="left" w:pos="1134"/>
              </w:tabs>
              <w:overflowPunct/>
              <w:autoSpaceDE/>
              <w:autoSpaceDN/>
              <w:adjustRightInd/>
              <w:spacing w:line="240" w:lineRule="auto"/>
              <w:ind w:firstLine="426"/>
              <w:jc w:val="left"/>
              <w:rPr>
                <w:rFonts w:eastAsia="SimSun"/>
                <w:sz w:val="24"/>
                <w:szCs w:val="24"/>
                <w:lang w:eastAsia="zh-CN"/>
              </w:rPr>
            </w:pPr>
          </w:p>
        </w:tc>
      </w:tr>
      <w:tr w:rsidR="00655522" w:rsidRPr="00655522" w:rsidTr="00BF7B87">
        <w:trPr>
          <w:trHeight w:val="20"/>
        </w:trPr>
        <w:tc>
          <w:tcPr>
            <w:tcW w:w="3249" w:type="dxa"/>
          </w:tcPr>
          <w:p w:rsidR="000D42EC" w:rsidRPr="00655522" w:rsidRDefault="000D42EC" w:rsidP="00BF7B87">
            <w:pPr>
              <w:keepLines w:val="0"/>
              <w:tabs>
                <w:tab w:val="left" w:pos="2520"/>
              </w:tabs>
              <w:overflowPunct/>
              <w:autoSpaceDE/>
              <w:autoSpaceDN/>
              <w:adjustRightInd/>
              <w:spacing w:line="240" w:lineRule="auto"/>
              <w:ind w:firstLine="0"/>
              <w:rPr>
                <w:rFonts w:eastAsia="SimSun"/>
                <w:sz w:val="24"/>
                <w:szCs w:val="24"/>
                <w:lang w:eastAsia="zh-CN"/>
              </w:rPr>
            </w:pPr>
            <w:r w:rsidRPr="00655522">
              <w:rPr>
                <w:rFonts w:eastAsia="SimSun"/>
                <w:sz w:val="24"/>
                <w:szCs w:val="24"/>
                <w:lang w:eastAsia="zh-CN"/>
              </w:rPr>
              <w:t>[3.1] - Коммунальное обслуживание.</w:t>
            </w:r>
          </w:p>
        </w:tc>
        <w:tc>
          <w:tcPr>
            <w:tcW w:w="3249" w:type="dxa"/>
            <w:gridSpan w:val="2"/>
          </w:tcPr>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Площадки для сбора твердых бытовых отходов.</w:t>
            </w:r>
          </w:p>
          <w:p w:rsidR="000D42EC" w:rsidRPr="00655522" w:rsidRDefault="000D42EC" w:rsidP="00BF7B87">
            <w:pPr>
              <w:keepLines w:val="0"/>
              <w:tabs>
                <w:tab w:val="left" w:pos="1134"/>
              </w:tabs>
              <w:overflowPunct/>
              <w:autoSpaceDE/>
              <w:autoSpaceDN/>
              <w:adjustRightInd/>
              <w:spacing w:line="240" w:lineRule="auto"/>
              <w:ind w:firstLine="426"/>
              <w:jc w:val="left"/>
              <w:rPr>
                <w:rFonts w:eastAsia="SimSun"/>
                <w:sz w:val="24"/>
                <w:szCs w:val="24"/>
                <w:lang w:eastAsia="zh-CN"/>
              </w:rPr>
            </w:pPr>
          </w:p>
        </w:tc>
        <w:tc>
          <w:tcPr>
            <w:tcW w:w="3249" w:type="dxa"/>
          </w:tcPr>
          <w:p w:rsidR="000D42EC" w:rsidRPr="00655522" w:rsidRDefault="000D42EC" w:rsidP="00BF7B87">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максимальная площадь земельных участков  – 30 кв. м;</w:t>
            </w:r>
          </w:p>
          <w:p w:rsidR="000D42EC" w:rsidRPr="00655522" w:rsidRDefault="000D42EC" w:rsidP="00BF7B87">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максимальное количество надземных этажей зданий – 5 этажей (включая мансардный этаж);</w:t>
            </w:r>
          </w:p>
          <w:p w:rsidR="000D42EC" w:rsidRPr="00655522" w:rsidRDefault="000D42EC" w:rsidP="00BF7B87">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максимальная высота зданий, строений, сооружений от уровня земли - 20 м;</w:t>
            </w:r>
          </w:p>
          <w:p w:rsidR="000D42EC" w:rsidRPr="00655522" w:rsidRDefault="000D42EC" w:rsidP="00BF7B87">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максимальный процент застройки в границах земельного участка – 80%;</w:t>
            </w:r>
          </w:p>
          <w:p w:rsidR="000D42EC" w:rsidRPr="00655522" w:rsidRDefault="000D42EC" w:rsidP="00BF7B87">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 xml:space="preserve">Расстояние от площадок с контейнерами до окон </w:t>
            </w:r>
            <w:r w:rsidRPr="00655522">
              <w:rPr>
                <w:rFonts w:eastAsia="SimSun"/>
                <w:sz w:val="24"/>
                <w:szCs w:val="24"/>
                <w:lang w:eastAsia="zh-CN"/>
              </w:rPr>
              <w:lastRenderedPageBreak/>
              <w:t xml:space="preserve">жилых домов, границ участков детских, лечебных учреждений, мест отдыха должны быть не менее 20 м, и не более 100 м. </w:t>
            </w:r>
          </w:p>
          <w:p w:rsidR="000D42EC" w:rsidRPr="00655522" w:rsidRDefault="000D42EC" w:rsidP="00BF7B87">
            <w:pPr>
              <w:keepLines w:val="0"/>
              <w:tabs>
                <w:tab w:val="left" w:pos="2520"/>
              </w:tabs>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Общее количество контейнеров не более 5 шт.</w:t>
            </w:r>
          </w:p>
        </w:tc>
      </w:tr>
      <w:tr w:rsidR="00655522" w:rsidRPr="00655522" w:rsidTr="00BF7B87">
        <w:trPr>
          <w:trHeight w:val="20"/>
        </w:trPr>
        <w:tc>
          <w:tcPr>
            <w:tcW w:w="3249" w:type="dxa"/>
          </w:tcPr>
          <w:p w:rsidR="000D42EC" w:rsidRPr="00655522" w:rsidRDefault="000D42EC" w:rsidP="00BF7B87">
            <w:pPr>
              <w:keepLines w:val="0"/>
              <w:overflowPunct/>
              <w:autoSpaceDE/>
              <w:autoSpaceDN/>
              <w:adjustRightInd/>
              <w:spacing w:line="240" w:lineRule="auto"/>
              <w:ind w:firstLine="0"/>
              <w:rPr>
                <w:rFonts w:eastAsia="SimSun"/>
                <w:sz w:val="24"/>
                <w:szCs w:val="24"/>
                <w:lang w:eastAsia="zh-CN"/>
              </w:rPr>
            </w:pPr>
            <w:r w:rsidRPr="00655522">
              <w:rPr>
                <w:rFonts w:eastAsia="SimSun"/>
                <w:sz w:val="24"/>
                <w:szCs w:val="24"/>
                <w:lang w:eastAsia="zh-CN"/>
              </w:rPr>
              <w:lastRenderedPageBreak/>
              <w:t>[</w:t>
            </w:r>
            <w:r w:rsidRPr="00655522">
              <w:rPr>
                <w:sz w:val="24"/>
                <w:szCs w:val="24"/>
                <w:lang w:eastAsia="zh-CN"/>
              </w:rPr>
              <w:t>4.4</w:t>
            </w:r>
            <w:r w:rsidRPr="00655522">
              <w:rPr>
                <w:rFonts w:eastAsia="SimSun"/>
                <w:sz w:val="24"/>
                <w:szCs w:val="24"/>
                <w:lang w:eastAsia="zh-CN"/>
              </w:rPr>
              <w:t>] - Магазины.</w:t>
            </w:r>
          </w:p>
        </w:tc>
        <w:tc>
          <w:tcPr>
            <w:tcW w:w="3238" w:type="dxa"/>
          </w:tcPr>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 xml:space="preserve">Магазины товаров первой необходимости,  магазины смешанной торговли; </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Аптечные киоски, аптеки;</w:t>
            </w:r>
          </w:p>
        </w:tc>
        <w:tc>
          <w:tcPr>
            <w:tcW w:w="3260" w:type="dxa"/>
            <w:gridSpan w:val="2"/>
            <w:vMerge w:val="restart"/>
          </w:tcPr>
          <w:p w:rsidR="000D42EC" w:rsidRPr="00655522" w:rsidRDefault="000D42EC" w:rsidP="00BF7B87">
            <w:pPr>
              <w:keepLines w:val="0"/>
              <w:widowControl w:val="0"/>
              <w:overflowPunct/>
              <w:spacing w:line="240" w:lineRule="auto"/>
              <w:ind w:firstLine="540"/>
              <w:jc w:val="left"/>
              <w:rPr>
                <w:rFonts w:eastAsia="SimSun"/>
                <w:sz w:val="24"/>
                <w:szCs w:val="24"/>
                <w:lang w:eastAsia="zh-CN"/>
              </w:rPr>
            </w:pPr>
            <w:r w:rsidRPr="00655522">
              <w:rPr>
                <w:rFonts w:eastAsia="SimSun"/>
                <w:sz w:val="24"/>
                <w:szCs w:val="24"/>
                <w:lang w:eastAsia="zh-CN"/>
              </w:rPr>
              <w:t>минимальная /максимальная площадь земельных участков -10/1200 кв. м</w:t>
            </w:r>
          </w:p>
          <w:p w:rsidR="000D42EC" w:rsidRPr="00655522" w:rsidRDefault="000D42EC" w:rsidP="00BF7B87">
            <w:pPr>
              <w:keepLines w:val="0"/>
              <w:widowControl w:val="0"/>
              <w:overflowPunct/>
              <w:spacing w:line="240" w:lineRule="auto"/>
              <w:ind w:firstLine="540"/>
              <w:rPr>
                <w:rFonts w:eastAsia="SimSun"/>
                <w:sz w:val="24"/>
                <w:szCs w:val="24"/>
                <w:lang w:eastAsia="zh-CN"/>
              </w:rPr>
            </w:pPr>
            <w:r w:rsidRPr="00655522">
              <w:rPr>
                <w:rFonts w:eastAsia="SimSun"/>
                <w:sz w:val="24"/>
                <w:szCs w:val="24"/>
                <w:lang w:eastAsia="zh-CN"/>
              </w:rPr>
              <w:t>максимальное количество надземных этажей зданий - 2 этажа (включая мансардный этаж);</w:t>
            </w:r>
          </w:p>
          <w:p w:rsidR="000D42EC" w:rsidRPr="00655522" w:rsidRDefault="000D42EC" w:rsidP="00BF7B87">
            <w:pPr>
              <w:tabs>
                <w:tab w:val="left" w:pos="1134"/>
              </w:tabs>
              <w:spacing w:line="240" w:lineRule="auto"/>
              <w:ind w:firstLine="426"/>
              <w:rPr>
                <w:rFonts w:eastAsia="SimSun"/>
                <w:sz w:val="24"/>
                <w:szCs w:val="24"/>
                <w:lang w:eastAsia="zh-CN"/>
              </w:rPr>
            </w:pPr>
            <w:r w:rsidRPr="00655522">
              <w:rPr>
                <w:rFonts w:eastAsia="SimSun"/>
                <w:sz w:val="24"/>
                <w:szCs w:val="24"/>
                <w:lang w:eastAsia="zh-CN"/>
              </w:rPr>
              <w:t>максимальный процент застройки в границах земельного участка – 50%;</w:t>
            </w:r>
          </w:p>
          <w:p w:rsidR="000D42EC" w:rsidRPr="00655522" w:rsidRDefault="000D42EC" w:rsidP="00531620">
            <w:pPr>
              <w:keepLines w:val="0"/>
              <w:overflowPunct/>
              <w:autoSpaceDE/>
              <w:adjustRightInd/>
              <w:spacing w:line="240" w:lineRule="auto"/>
              <w:ind w:left="33" w:firstLine="426"/>
              <w:rPr>
                <w:rFonts w:eastAsia="SimSun"/>
                <w:sz w:val="24"/>
                <w:szCs w:val="24"/>
                <w:lang w:eastAsia="zh-CN"/>
              </w:rPr>
            </w:pPr>
            <w:r w:rsidRPr="00655522">
              <w:rPr>
                <w:rFonts w:eastAsia="SimSun"/>
                <w:sz w:val="24"/>
                <w:szCs w:val="24"/>
                <w:lang w:eastAsia="zh-CN"/>
              </w:rPr>
              <w:t xml:space="preserve">минимальный отступ строений от передней границы участка  - </w:t>
            </w:r>
            <w:r w:rsidR="00531620" w:rsidRPr="00655522">
              <w:rPr>
                <w:rFonts w:eastAsia="SimSun"/>
                <w:sz w:val="24"/>
                <w:szCs w:val="24"/>
                <w:lang w:eastAsia="zh-CN"/>
              </w:rPr>
              <w:t>без ограничений</w:t>
            </w:r>
            <w:r w:rsidRPr="00655522">
              <w:rPr>
                <w:rFonts w:eastAsia="SimSun"/>
                <w:sz w:val="24"/>
                <w:szCs w:val="24"/>
                <w:lang w:eastAsia="zh-CN"/>
              </w:rPr>
              <w:t>;</w:t>
            </w:r>
          </w:p>
        </w:tc>
      </w:tr>
      <w:tr w:rsidR="00655522" w:rsidRPr="00655522" w:rsidTr="00BF7B87">
        <w:trPr>
          <w:trHeight w:val="20"/>
        </w:trPr>
        <w:tc>
          <w:tcPr>
            <w:tcW w:w="3249" w:type="dxa"/>
          </w:tcPr>
          <w:p w:rsidR="000D42EC" w:rsidRPr="00655522" w:rsidRDefault="000D42EC" w:rsidP="00BF7B87">
            <w:pPr>
              <w:keepLines w:val="0"/>
              <w:overflowPunct/>
              <w:autoSpaceDE/>
              <w:autoSpaceDN/>
              <w:adjustRightInd/>
              <w:spacing w:line="240" w:lineRule="auto"/>
              <w:ind w:firstLine="0"/>
              <w:rPr>
                <w:rFonts w:eastAsia="SimSun"/>
                <w:sz w:val="24"/>
                <w:szCs w:val="24"/>
                <w:lang w:eastAsia="zh-CN"/>
              </w:rPr>
            </w:pPr>
            <w:r w:rsidRPr="00655522">
              <w:rPr>
                <w:rFonts w:eastAsia="SimSun"/>
                <w:sz w:val="24"/>
                <w:szCs w:val="24"/>
                <w:lang w:eastAsia="zh-CN"/>
              </w:rPr>
              <w:t>[</w:t>
            </w:r>
            <w:r w:rsidRPr="00655522">
              <w:rPr>
                <w:sz w:val="24"/>
                <w:szCs w:val="24"/>
                <w:lang w:eastAsia="zh-CN"/>
              </w:rPr>
              <w:t>3.4</w:t>
            </w:r>
            <w:r w:rsidRPr="00655522">
              <w:rPr>
                <w:rFonts w:eastAsia="SimSun"/>
                <w:sz w:val="24"/>
                <w:szCs w:val="24"/>
                <w:lang w:eastAsia="zh-CN"/>
              </w:rPr>
              <w:t>] - Здравоохранение.</w:t>
            </w:r>
          </w:p>
        </w:tc>
        <w:tc>
          <w:tcPr>
            <w:tcW w:w="3238" w:type="dxa"/>
          </w:tcPr>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 xml:space="preserve">Пункты оказания первой медицинской помощи; </w:t>
            </w:r>
          </w:p>
        </w:tc>
        <w:tc>
          <w:tcPr>
            <w:tcW w:w="3260" w:type="dxa"/>
            <w:gridSpan w:val="2"/>
            <w:vMerge/>
          </w:tcPr>
          <w:p w:rsidR="000D42EC" w:rsidRPr="00655522" w:rsidRDefault="000D42EC" w:rsidP="00BF7B87">
            <w:pPr>
              <w:keepLines w:val="0"/>
              <w:widowControl w:val="0"/>
              <w:overflowPunct/>
              <w:spacing w:line="240" w:lineRule="auto"/>
              <w:ind w:firstLine="540"/>
              <w:jc w:val="left"/>
              <w:rPr>
                <w:rFonts w:eastAsia="SimSun"/>
                <w:sz w:val="24"/>
                <w:szCs w:val="24"/>
                <w:lang w:eastAsia="zh-CN"/>
              </w:rPr>
            </w:pPr>
          </w:p>
        </w:tc>
      </w:tr>
      <w:tr w:rsidR="00655522" w:rsidRPr="00655522" w:rsidTr="00BF7B87">
        <w:trPr>
          <w:trHeight w:val="20"/>
        </w:trPr>
        <w:tc>
          <w:tcPr>
            <w:tcW w:w="3249" w:type="dxa"/>
          </w:tcPr>
          <w:p w:rsidR="000D42EC" w:rsidRPr="00655522" w:rsidRDefault="000D42EC" w:rsidP="00BF7B87">
            <w:pPr>
              <w:keepLines w:val="0"/>
              <w:overflowPunct/>
              <w:autoSpaceDE/>
              <w:autoSpaceDN/>
              <w:adjustRightInd/>
              <w:spacing w:line="240" w:lineRule="auto"/>
              <w:ind w:firstLine="0"/>
              <w:rPr>
                <w:rFonts w:eastAsia="SimSun"/>
                <w:sz w:val="24"/>
                <w:szCs w:val="24"/>
                <w:lang w:eastAsia="zh-CN"/>
              </w:rPr>
            </w:pPr>
            <w:r w:rsidRPr="00655522">
              <w:rPr>
                <w:rFonts w:eastAsia="SimSun"/>
                <w:sz w:val="24"/>
                <w:szCs w:val="24"/>
                <w:lang w:eastAsia="zh-CN"/>
              </w:rPr>
              <w:t>[</w:t>
            </w:r>
            <w:r w:rsidRPr="00655522">
              <w:rPr>
                <w:sz w:val="24"/>
                <w:szCs w:val="24"/>
                <w:lang w:eastAsia="zh-CN"/>
              </w:rPr>
              <w:t>3.2</w:t>
            </w:r>
            <w:r w:rsidRPr="00655522">
              <w:rPr>
                <w:rFonts w:eastAsia="SimSun"/>
                <w:sz w:val="24"/>
                <w:szCs w:val="24"/>
                <w:lang w:eastAsia="zh-CN"/>
              </w:rPr>
              <w:t>] - Социальное обслуживание.</w:t>
            </w:r>
          </w:p>
        </w:tc>
        <w:tc>
          <w:tcPr>
            <w:tcW w:w="3238" w:type="dxa"/>
          </w:tcPr>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Административное здание (</w:t>
            </w:r>
            <w:r w:rsidRPr="00655522">
              <w:rPr>
                <w:sz w:val="24"/>
                <w:szCs w:val="24"/>
              </w:rPr>
              <w:t>правление объединения);</w:t>
            </w:r>
            <w:r w:rsidRPr="00655522">
              <w:rPr>
                <w:rFonts w:eastAsia="SimSun"/>
                <w:sz w:val="24"/>
                <w:szCs w:val="24"/>
                <w:lang w:eastAsia="zh-CN"/>
              </w:rPr>
              <w:t xml:space="preserve"> </w:t>
            </w:r>
          </w:p>
        </w:tc>
        <w:tc>
          <w:tcPr>
            <w:tcW w:w="3260" w:type="dxa"/>
            <w:gridSpan w:val="2"/>
            <w:vMerge/>
          </w:tcPr>
          <w:p w:rsidR="000D42EC" w:rsidRPr="00655522" w:rsidRDefault="000D42EC" w:rsidP="00BF7B87">
            <w:pPr>
              <w:keepLines w:val="0"/>
              <w:widowControl w:val="0"/>
              <w:overflowPunct/>
              <w:spacing w:line="240" w:lineRule="auto"/>
              <w:ind w:firstLine="540"/>
              <w:jc w:val="left"/>
              <w:rPr>
                <w:rFonts w:eastAsia="SimSun"/>
                <w:sz w:val="24"/>
                <w:szCs w:val="24"/>
                <w:lang w:eastAsia="zh-CN"/>
              </w:rPr>
            </w:pPr>
          </w:p>
        </w:tc>
      </w:tr>
      <w:tr w:rsidR="00655522" w:rsidRPr="00655522" w:rsidTr="00BF7B87">
        <w:trPr>
          <w:trHeight w:val="20"/>
        </w:trPr>
        <w:tc>
          <w:tcPr>
            <w:tcW w:w="3249" w:type="dxa"/>
          </w:tcPr>
          <w:p w:rsidR="000D42EC" w:rsidRPr="00655522" w:rsidRDefault="000D42EC" w:rsidP="00BF7B87">
            <w:pPr>
              <w:keepLines w:val="0"/>
              <w:overflowPunct/>
              <w:autoSpaceDE/>
              <w:autoSpaceDN/>
              <w:adjustRightInd/>
              <w:spacing w:line="240" w:lineRule="auto"/>
              <w:ind w:firstLine="0"/>
              <w:rPr>
                <w:rFonts w:eastAsia="SimSun"/>
                <w:sz w:val="24"/>
                <w:szCs w:val="24"/>
                <w:lang w:eastAsia="zh-CN"/>
              </w:rPr>
            </w:pPr>
            <w:r w:rsidRPr="00655522">
              <w:rPr>
                <w:rFonts w:eastAsia="SimSun"/>
                <w:sz w:val="24"/>
                <w:szCs w:val="24"/>
                <w:lang w:eastAsia="zh-CN"/>
              </w:rPr>
              <w:t>[</w:t>
            </w:r>
            <w:r w:rsidRPr="00655522">
              <w:rPr>
                <w:sz w:val="24"/>
                <w:szCs w:val="24"/>
                <w:lang w:eastAsia="zh-CN"/>
              </w:rPr>
              <w:t>8.3</w:t>
            </w:r>
            <w:r w:rsidRPr="00655522">
              <w:rPr>
                <w:rFonts w:eastAsia="SimSun"/>
                <w:sz w:val="24"/>
                <w:szCs w:val="24"/>
                <w:lang w:eastAsia="zh-CN"/>
              </w:rPr>
              <w:t>] - Обеспечение внутреннего правопорядка.</w:t>
            </w:r>
          </w:p>
        </w:tc>
        <w:tc>
          <w:tcPr>
            <w:tcW w:w="3238" w:type="dxa"/>
          </w:tcPr>
          <w:p w:rsidR="000D42EC" w:rsidRPr="00655522" w:rsidRDefault="000D42EC" w:rsidP="00BF7B87">
            <w:pPr>
              <w:spacing w:line="240" w:lineRule="auto"/>
              <w:jc w:val="left"/>
              <w:rPr>
                <w:rFonts w:eastAsia="SimSun"/>
                <w:sz w:val="24"/>
                <w:szCs w:val="24"/>
                <w:lang w:eastAsia="zh-CN"/>
              </w:rPr>
            </w:pPr>
            <w:r w:rsidRPr="00655522">
              <w:rPr>
                <w:rFonts w:eastAsia="SimSun"/>
                <w:sz w:val="24"/>
                <w:szCs w:val="24"/>
                <w:lang w:eastAsia="zh-CN"/>
              </w:rPr>
              <w:t xml:space="preserve">Объекты для обеспечения правопорядка; </w:t>
            </w:r>
          </w:p>
        </w:tc>
        <w:tc>
          <w:tcPr>
            <w:tcW w:w="3260" w:type="dxa"/>
            <w:gridSpan w:val="2"/>
            <w:vMerge/>
          </w:tcPr>
          <w:p w:rsidR="000D42EC" w:rsidRPr="00655522" w:rsidRDefault="000D42EC" w:rsidP="00BF7B87">
            <w:pPr>
              <w:keepLines w:val="0"/>
              <w:widowControl w:val="0"/>
              <w:overflowPunct/>
              <w:spacing w:line="240" w:lineRule="auto"/>
              <w:ind w:firstLine="540"/>
              <w:jc w:val="left"/>
              <w:rPr>
                <w:rFonts w:eastAsia="SimSun"/>
                <w:sz w:val="24"/>
                <w:szCs w:val="24"/>
                <w:lang w:eastAsia="zh-CN"/>
              </w:rPr>
            </w:pPr>
          </w:p>
        </w:tc>
      </w:tr>
      <w:tr w:rsidR="000D42EC" w:rsidRPr="00655522" w:rsidTr="00BF7B87">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20"/>
        </w:trPr>
        <w:tc>
          <w:tcPr>
            <w:tcW w:w="3249" w:type="dxa"/>
          </w:tcPr>
          <w:p w:rsidR="000D42EC" w:rsidRPr="00655522" w:rsidRDefault="000D42EC" w:rsidP="00BF7B87">
            <w:pPr>
              <w:widowControl w:val="0"/>
              <w:spacing w:line="240" w:lineRule="auto"/>
              <w:ind w:firstLine="0"/>
              <w:rPr>
                <w:rFonts w:eastAsia="SimSun"/>
                <w:sz w:val="24"/>
                <w:szCs w:val="24"/>
                <w:lang w:eastAsia="zh-CN"/>
              </w:rPr>
            </w:pPr>
            <w:r w:rsidRPr="00655522">
              <w:rPr>
                <w:rFonts w:eastAsia="SimSun"/>
                <w:sz w:val="24"/>
                <w:szCs w:val="24"/>
                <w:lang w:eastAsia="zh-CN"/>
              </w:rPr>
              <w:t>[12.0] – Земельные участки (территории) общего пользования</w:t>
            </w:r>
          </w:p>
        </w:tc>
        <w:tc>
          <w:tcPr>
            <w:tcW w:w="3238" w:type="dxa"/>
          </w:tcPr>
          <w:p w:rsidR="000D42EC" w:rsidRPr="00655522" w:rsidRDefault="000D42EC" w:rsidP="00BF7B87">
            <w:pPr>
              <w:keepLines w:val="0"/>
              <w:overflowPunct/>
              <w:autoSpaceDE/>
              <w:autoSpaceDN/>
              <w:adjustRightInd/>
              <w:spacing w:line="240" w:lineRule="auto"/>
              <w:ind w:firstLine="284"/>
              <w:jc w:val="left"/>
              <w:rPr>
                <w:rFonts w:eastAsia="SimSun"/>
                <w:sz w:val="24"/>
                <w:szCs w:val="24"/>
                <w:lang w:eastAsia="zh-CN"/>
              </w:rPr>
            </w:pPr>
            <w:r w:rsidRPr="00655522">
              <w:rPr>
                <w:sz w:val="24"/>
                <w:szCs w:val="24"/>
                <w:shd w:val="clear" w:color="auto" w:fill="FFFFFF"/>
              </w:rPr>
              <w:t>Объекты улично-дорожной сети, автомобильные дороги и пешеходные тротуары в границах населенных пунктов, пешеходные переходы, набережные, скверы, бульвары, площади, проезды, малые архитектурные формы благоустройства</w:t>
            </w:r>
          </w:p>
        </w:tc>
        <w:tc>
          <w:tcPr>
            <w:tcW w:w="3260" w:type="dxa"/>
            <w:gridSpan w:val="2"/>
          </w:tcPr>
          <w:p w:rsidR="000D42EC" w:rsidRPr="00655522" w:rsidRDefault="000D42EC" w:rsidP="00B077C4">
            <w:pPr>
              <w:keepLines w:val="0"/>
              <w:overflowPunct/>
              <w:autoSpaceDE/>
              <w:autoSpaceDN/>
              <w:adjustRightInd/>
              <w:spacing w:line="240" w:lineRule="auto"/>
              <w:ind w:firstLine="0"/>
              <w:jc w:val="left"/>
              <w:rPr>
                <w:rFonts w:eastAsia="SimSun"/>
                <w:sz w:val="24"/>
                <w:szCs w:val="24"/>
                <w:lang w:eastAsia="zh-CN"/>
              </w:rPr>
            </w:pPr>
            <w:r w:rsidRPr="00655522">
              <w:rPr>
                <w:rFonts w:eastAsia="SimSun"/>
                <w:sz w:val="24"/>
                <w:szCs w:val="24"/>
                <w:lang w:eastAsia="zh-CN"/>
              </w:rPr>
              <w:t>Минимальная/максимальная площадь земельных участков, максимальный процент застройки в границах земельного участка, предельное количество этажей или предельная высота зданий, строений, сооружений и минимальные отступы от границ земельных участков – без ограничений</w:t>
            </w:r>
          </w:p>
        </w:tc>
      </w:tr>
    </w:tbl>
    <w:p w:rsidR="000D42EC" w:rsidRPr="00655522" w:rsidRDefault="000D42EC" w:rsidP="001054EF">
      <w:pPr>
        <w:keepLines w:val="0"/>
        <w:tabs>
          <w:tab w:val="left" w:pos="2520"/>
        </w:tabs>
        <w:overflowPunct/>
        <w:autoSpaceDE/>
        <w:autoSpaceDN/>
        <w:adjustRightInd/>
        <w:spacing w:line="240" w:lineRule="auto"/>
        <w:ind w:firstLine="0"/>
        <w:jc w:val="center"/>
        <w:rPr>
          <w:rFonts w:eastAsia="SimSun"/>
          <w:sz w:val="24"/>
          <w:szCs w:val="24"/>
          <w:lang w:eastAsia="zh-CN"/>
        </w:rPr>
      </w:pPr>
    </w:p>
    <w:p w:rsidR="000D42EC" w:rsidRPr="00655522" w:rsidRDefault="000D42EC" w:rsidP="001054EF">
      <w:pPr>
        <w:keepLines w:val="0"/>
        <w:tabs>
          <w:tab w:val="left" w:pos="2520"/>
        </w:tabs>
        <w:overflowPunct/>
        <w:autoSpaceDE/>
        <w:autoSpaceDN/>
        <w:adjustRightInd/>
        <w:spacing w:line="240" w:lineRule="auto"/>
        <w:ind w:firstLine="0"/>
        <w:jc w:val="center"/>
        <w:rPr>
          <w:rFonts w:eastAsia="SimSun"/>
          <w:sz w:val="24"/>
          <w:szCs w:val="24"/>
          <w:lang w:eastAsia="zh-CN"/>
        </w:rPr>
      </w:pPr>
      <w:r w:rsidRPr="00655522">
        <w:rPr>
          <w:rFonts w:eastAsia="SimSun"/>
          <w:sz w:val="24"/>
          <w:szCs w:val="24"/>
          <w:lang w:eastAsia="zh-CN"/>
        </w:rPr>
        <w:t>УСЛОВНО РАЗРЕШЕННЫЕ ВИДЫ И ПАРАМЕТРЫ ИСПОЛЬЗОВАНИЯ</w:t>
      </w:r>
    </w:p>
    <w:p w:rsidR="000D42EC" w:rsidRPr="00655522" w:rsidRDefault="000D42EC" w:rsidP="001054EF">
      <w:pPr>
        <w:keepLines w:val="0"/>
        <w:tabs>
          <w:tab w:val="left" w:pos="2520"/>
        </w:tabs>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ЗЕМЕЛЬНЫХ УЧАСТКОВ И ОБЪЕКТОВ КАПИТАЛЬНОГО СТРОИТЕЛЬСТВА</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49"/>
        <w:gridCol w:w="3238"/>
        <w:gridCol w:w="3260"/>
      </w:tblGrid>
      <w:tr w:rsidR="00655522" w:rsidRPr="00655522" w:rsidTr="00BF7B87">
        <w:trPr>
          <w:trHeight w:val="20"/>
        </w:trPr>
        <w:tc>
          <w:tcPr>
            <w:tcW w:w="3249" w:type="dxa"/>
            <w:vAlign w:val="center"/>
          </w:tcPr>
          <w:p w:rsidR="000D42EC" w:rsidRPr="00655522" w:rsidRDefault="000D42EC" w:rsidP="00BF7B87">
            <w:pPr>
              <w:keepLines w:val="0"/>
              <w:tabs>
                <w:tab w:val="left" w:pos="2520"/>
              </w:tabs>
              <w:overflowPunct/>
              <w:autoSpaceDE/>
              <w:autoSpaceDN/>
              <w:adjustRightInd/>
              <w:spacing w:line="240" w:lineRule="auto"/>
              <w:ind w:firstLine="0"/>
              <w:jc w:val="center"/>
              <w:rPr>
                <w:rFonts w:eastAsia="SimSun"/>
                <w:sz w:val="24"/>
                <w:szCs w:val="24"/>
                <w:lang w:eastAsia="zh-CN"/>
              </w:rPr>
            </w:pPr>
            <w:r w:rsidRPr="00655522">
              <w:rPr>
                <w:rFonts w:eastAsia="SimSun"/>
                <w:sz w:val="24"/>
                <w:szCs w:val="24"/>
                <w:lang w:eastAsia="zh-CN"/>
              </w:rPr>
              <w:t>ВИДЫ ИСПОЛЬЗОВАНИЯ ЗЕМЕЛЬНЫХ УЧАСТКОВ</w:t>
            </w:r>
          </w:p>
        </w:tc>
        <w:tc>
          <w:tcPr>
            <w:tcW w:w="3238" w:type="dxa"/>
            <w:vAlign w:val="center"/>
          </w:tcPr>
          <w:p w:rsidR="000D42EC" w:rsidRPr="00655522" w:rsidRDefault="000D42EC" w:rsidP="00BF7B87">
            <w:pPr>
              <w:keepLines w:val="0"/>
              <w:tabs>
                <w:tab w:val="left" w:pos="2520"/>
              </w:tabs>
              <w:overflowPunct/>
              <w:autoSpaceDE/>
              <w:autoSpaceDN/>
              <w:adjustRightInd/>
              <w:spacing w:line="240" w:lineRule="auto"/>
              <w:ind w:left="-170" w:firstLine="0"/>
              <w:jc w:val="center"/>
              <w:rPr>
                <w:rFonts w:eastAsia="SimSun"/>
                <w:sz w:val="24"/>
                <w:szCs w:val="24"/>
                <w:lang w:eastAsia="zh-CN"/>
              </w:rPr>
            </w:pPr>
            <w:r w:rsidRPr="00655522">
              <w:rPr>
                <w:rFonts w:eastAsia="SimSun"/>
                <w:sz w:val="24"/>
                <w:szCs w:val="24"/>
                <w:lang w:eastAsia="zh-CN"/>
              </w:rPr>
              <w:t>ВИДЫ ОБЪЕКТОВ КАПИТАЛЬНОГО СТРОИТЕЛЬСТВА</w:t>
            </w:r>
          </w:p>
        </w:tc>
        <w:tc>
          <w:tcPr>
            <w:tcW w:w="3260" w:type="dxa"/>
            <w:vAlign w:val="center"/>
          </w:tcPr>
          <w:p w:rsidR="000D42EC" w:rsidRPr="00655522" w:rsidRDefault="000D42EC" w:rsidP="00BF7B87">
            <w:pPr>
              <w:keepLines w:val="0"/>
              <w:tabs>
                <w:tab w:val="left" w:pos="2520"/>
              </w:tabs>
              <w:overflowPunct/>
              <w:autoSpaceDE/>
              <w:autoSpaceDN/>
              <w:adjustRightInd/>
              <w:spacing w:line="240" w:lineRule="auto"/>
              <w:ind w:firstLine="34"/>
              <w:jc w:val="center"/>
              <w:rPr>
                <w:rFonts w:eastAsia="SimSun"/>
                <w:sz w:val="24"/>
                <w:szCs w:val="24"/>
                <w:lang w:eastAsia="zh-CN"/>
              </w:rPr>
            </w:pPr>
            <w:r w:rsidRPr="00655522">
              <w:rPr>
                <w:rFonts w:eastAsia="SimSun"/>
                <w:sz w:val="24"/>
                <w:szCs w:val="24"/>
                <w:lang w:eastAsia="zh-CN"/>
              </w:rPr>
              <w:t>ПАРАМЕТРЫ РАЗРЕШЕННОГО ИСПОЛЬЗОВАНИЯ ЗЕМЕЛЬНЫХ УЧАСТКОВ И ОБЪЕКТОВ КАПИТАЛЬНОГО СТРОИТЕЛЬСТВА</w:t>
            </w:r>
          </w:p>
        </w:tc>
      </w:tr>
      <w:tr w:rsidR="00655522" w:rsidRPr="00655522" w:rsidTr="00BF7B87">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1144"/>
        </w:trPr>
        <w:tc>
          <w:tcPr>
            <w:tcW w:w="3249" w:type="dxa"/>
          </w:tcPr>
          <w:p w:rsidR="000D42EC" w:rsidRPr="00655522" w:rsidRDefault="000D42EC" w:rsidP="00BF7B87">
            <w:pPr>
              <w:widowControl w:val="0"/>
              <w:spacing w:line="240" w:lineRule="auto"/>
              <w:ind w:firstLine="0"/>
              <w:jc w:val="left"/>
              <w:rPr>
                <w:rFonts w:eastAsia="SimSun"/>
                <w:sz w:val="24"/>
                <w:szCs w:val="24"/>
                <w:lang w:eastAsia="zh-CN"/>
              </w:rPr>
            </w:pPr>
            <w:r w:rsidRPr="00655522">
              <w:rPr>
                <w:rFonts w:eastAsia="SimSun"/>
                <w:sz w:val="24"/>
                <w:szCs w:val="24"/>
                <w:lang w:eastAsia="zh-CN"/>
              </w:rPr>
              <w:t>[</w:t>
            </w:r>
            <w:r w:rsidRPr="00655522">
              <w:rPr>
                <w:sz w:val="24"/>
                <w:szCs w:val="24"/>
                <w:lang w:eastAsia="zh-CN"/>
              </w:rPr>
              <w:t>4.7</w:t>
            </w:r>
            <w:r w:rsidRPr="00655522">
              <w:rPr>
                <w:rFonts w:eastAsia="SimSun"/>
                <w:sz w:val="24"/>
                <w:szCs w:val="24"/>
                <w:lang w:eastAsia="zh-CN"/>
              </w:rPr>
              <w:t>] - Гостиничное обслуживание</w:t>
            </w:r>
          </w:p>
        </w:tc>
        <w:tc>
          <w:tcPr>
            <w:tcW w:w="3238" w:type="dxa"/>
          </w:tcPr>
          <w:p w:rsidR="000D42EC" w:rsidRPr="00655522" w:rsidRDefault="000D42EC" w:rsidP="00BF7B87">
            <w:pPr>
              <w:widowControl w:val="0"/>
              <w:spacing w:line="240" w:lineRule="auto"/>
              <w:ind w:firstLine="426"/>
              <w:jc w:val="left"/>
              <w:rPr>
                <w:sz w:val="24"/>
                <w:szCs w:val="24"/>
              </w:rPr>
            </w:pPr>
            <w:r w:rsidRPr="00655522">
              <w:rPr>
                <w:sz w:val="24"/>
                <w:szCs w:val="24"/>
              </w:rPr>
              <w:t>Малые гостиницы (до 30 номеров);</w:t>
            </w:r>
            <w:r w:rsidRPr="00655522">
              <w:rPr>
                <w:rFonts w:eastAsia="SimSun"/>
                <w:sz w:val="24"/>
                <w:szCs w:val="24"/>
                <w:lang w:eastAsia="zh-CN"/>
              </w:rPr>
              <w:t xml:space="preserve"> </w:t>
            </w:r>
          </w:p>
        </w:tc>
        <w:tc>
          <w:tcPr>
            <w:tcW w:w="3260" w:type="dxa"/>
            <w:vMerge w:val="restart"/>
            <w:vAlign w:val="center"/>
          </w:tcPr>
          <w:p w:rsidR="000D42EC" w:rsidRPr="00655522" w:rsidRDefault="000D42EC" w:rsidP="00BF7B87">
            <w:pPr>
              <w:keepLines w:val="0"/>
              <w:overflowPunct/>
              <w:autoSpaceDE/>
              <w:autoSpaceDN/>
              <w:adjustRightInd/>
              <w:spacing w:line="240" w:lineRule="auto"/>
              <w:ind w:firstLine="426"/>
              <w:jc w:val="left"/>
              <w:rPr>
                <w:sz w:val="24"/>
                <w:szCs w:val="24"/>
                <w:lang w:eastAsia="zh-CN"/>
              </w:rPr>
            </w:pPr>
            <w:r w:rsidRPr="00655522">
              <w:rPr>
                <w:rFonts w:eastAsia="SimSun"/>
                <w:sz w:val="24"/>
                <w:szCs w:val="24"/>
                <w:lang w:eastAsia="zh-CN"/>
              </w:rPr>
              <w:t>минимальная/максимальная площадь земельных участков  – 100/1500 кв. м;</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максимальное количество надземных этажей зданий – 3 этажа (включая мансардный этаж);</w:t>
            </w:r>
          </w:p>
          <w:p w:rsidR="000D42EC" w:rsidRPr="00655522" w:rsidRDefault="000D42EC" w:rsidP="00BF7B87">
            <w:pPr>
              <w:spacing w:line="240" w:lineRule="auto"/>
              <w:ind w:firstLine="426"/>
              <w:rPr>
                <w:rFonts w:eastAsia="SimSun"/>
                <w:sz w:val="24"/>
                <w:szCs w:val="24"/>
                <w:lang w:eastAsia="zh-CN"/>
              </w:rPr>
            </w:pPr>
            <w:r w:rsidRPr="00655522">
              <w:rPr>
                <w:rFonts w:eastAsia="SimSun"/>
                <w:sz w:val="24"/>
                <w:szCs w:val="24"/>
                <w:lang w:eastAsia="zh-CN"/>
              </w:rPr>
              <w:t xml:space="preserve">максимальный процент </w:t>
            </w:r>
            <w:r w:rsidRPr="00655522">
              <w:rPr>
                <w:rFonts w:eastAsia="SimSun"/>
                <w:sz w:val="24"/>
                <w:szCs w:val="24"/>
                <w:lang w:eastAsia="zh-CN"/>
              </w:rPr>
              <w:lastRenderedPageBreak/>
              <w:t>застройки в границах земельного участка – 60%;</w:t>
            </w:r>
          </w:p>
          <w:p w:rsidR="000D42EC" w:rsidRPr="00655522" w:rsidRDefault="000D42EC" w:rsidP="00BF7B87">
            <w:pPr>
              <w:spacing w:line="240" w:lineRule="auto"/>
              <w:ind w:firstLine="426"/>
              <w:rPr>
                <w:sz w:val="24"/>
                <w:szCs w:val="24"/>
                <w:lang w:eastAsia="zh-CN"/>
              </w:rPr>
            </w:pPr>
            <w:r w:rsidRPr="00655522">
              <w:rPr>
                <w:sz w:val="24"/>
                <w:szCs w:val="24"/>
              </w:rPr>
              <w:t>данные объекты должны иметь необходимое расчетное количество парковочных мест (отдельно стоящих, встроенных, пристроенных, подземных) только на территории своих земельных участков.</w:t>
            </w:r>
          </w:p>
        </w:tc>
      </w:tr>
      <w:tr w:rsidR="00655522" w:rsidRPr="00655522" w:rsidTr="00BF7B87">
        <w:trPr>
          <w:trHeight w:val="20"/>
        </w:trPr>
        <w:tc>
          <w:tcPr>
            <w:tcW w:w="3249" w:type="dxa"/>
          </w:tcPr>
          <w:p w:rsidR="000D42EC" w:rsidRPr="00655522" w:rsidRDefault="000D42EC" w:rsidP="00BF7B87">
            <w:pPr>
              <w:spacing w:line="240" w:lineRule="auto"/>
              <w:ind w:firstLine="0"/>
              <w:jc w:val="left"/>
              <w:rPr>
                <w:rFonts w:eastAsia="SimSun"/>
                <w:sz w:val="24"/>
                <w:szCs w:val="24"/>
                <w:lang w:eastAsia="zh-CN"/>
              </w:rPr>
            </w:pPr>
            <w:r w:rsidRPr="00655522">
              <w:rPr>
                <w:rFonts w:eastAsia="SimSun"/>
                <w:sz w:val="24"/>
                <w:szCs w:val="24"/>
                <w:lang w:eastAsia="zh-CN"/>
              </w:rPr>
              <w:t>[3.10.1] - Амбулаторное ветеринарное обслуживание</w:t>
            </w:r>
          </w:p>
        </w:tc>
        <w:tc>
          <w:tcPr>
            <w:tcW w:w="3238" w:type="dxa"/>
          </w:tcPr>
          <w:p w:rsidR="000D42EC" w:rsidRPr="00655522" w:rsidRDefault="000D42EC" w:rsidP="00BF7B87">
            <w:pPr>
              <w:spacing w:line="240" w:lineRule="auto"/>
              <w:ind w:firstLine="437"/>
              <w:jc w:val="left"/>
              <w:rPr>
                <w:rFonts w:eastAsia="SimSun"/>
                <w:sz w:val="24"/>
                <w:szCs w:val="24"/>
                <w:lang w:eastAsia="zh-CN"/>
              </w:rPr>
            </w:pPr>
            <w:r w:rsidRPr="00655522">
              <w:rPr>
                <w:rFonts w:eastAsia="SimSun"/>
                <w:sz w:val="24"/>
                <w:szCs w:val="24"/>
                <w:lang w:eastAsia="zh-CN"/>
              </w:rPr>
              <w:t xml:space="preserve">Ветлечебницы без содержания животных; </w:t>
            </w:r>
          </w:p>
        </w:tc>
        <w:tc>
          <w:tcPr>
            <w:tcW w:w="3260" w:type="dxa"/>
            <w:vMerge/>
            <w:vAlign w:val="center"/>
          </w:tcPr>
          <w:p w:rsidR="000D42EC" w:rsidRPr="00655522" w:rsidRDefault="000D42EC" w:rsidP="00BF7B87">
            <w:pPr>
              <w:keepLines w:val="0"/>
              <w:tabs>
                <w:tab w:val="left" w:pos="2520"/>
              </w:tabs>
              <w:overflowPunct/>
              <w:autoSpaceDE/>
              <w:autoSpaceDN/>
              <w:adjustRightInd/>
              <w:spacing w:line="240" w:lineRule="auto"/>
              <w:ind w:firstLine="34"/>
              <w:jc w:val="center"/>
              <w:rPr>
                <w:rFonts w:eastAsia="SimSun"/>
                <w:sz w:val="24"/>
                <w:szCs w:val="24"/>
                <w:lang w:eastAsia="zh-CN"/>
              </w:rPr>
            </w:pPr>
          </w:p>
        </w:tc>
      </w:tr>
      <w:tr w:rsidR="000D42EC" w:rsidRPr="00655522" w:rsidTr="00BF7B87">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20"/>
        </w:trPr>
        <w:tc>
          <w:tcPr>
            <w:tcW w:w="3249" w:type="dxa"/>
          </w:tcPr>
          <w:p w:rsidR="000D42EC" w:rsidRPr="00655522" w:rsidRDefault="000D42EC" w:rsidP="00BF7B87">
            <w:pPr>
              <w:keepLines w:val="0"/>
              <w:tabs>
                <w:tab w:val="left" w:pos="2520"/>
              </w:tabs>
              <w:overflowPunct/>
              <w:autoSpaceDE/>
              <w:autoSpaceDN/>
              <w:adjustRightInd/>
              <w:spacing w:line="240" w:lineRule="auto"/>
              <w:ind w:firstLine="0"/>
              <w:rPr>
                <w:rFonts w:eastAsia="SimSun"/>
                <w:sz w:val="24"/>
                <w:szCs w:val="24"/>
                <w:lang w:eastAsia="zh-CN"/>
              </w:rPr>
            </w:pPr>
            <w:r w:rsidRPr="00655522">
              <w:rPr>
                <w:rFonts w:eastAsia="SimSun"/>
                <w:sz w:val="24"/>
                <w:szCs w:val="24"/>
                <w:lang w:eastAsia="zh-CN"/>
              </w:rPr>
              <w:lastRenderedPageBreak/>
              <w:t>[</w:t>
            </w:r>
            <w:r w:rsidRPr="00655522">
              <w:rPr>
                <w:sz w:val="24"/>
                <w:szCs w:val="24"/>
                <w:lang w:eastAsia="zh-CN"/>
              </w:rPr>
              <w:t>4.9.1</w:t>
            </w:r>
            <w:r w:rsidRPr="00655522">
              <w:rPr>
                <w:rFonts w:eastAsia="SimSun"/>
                <w:sz w:val="24"/>
                <w:szCs w:val="24"/>
                <w:lang w:eastAsia="zh-CN"/>
              </w:rPr>
              <w:t>] - Объекты придорожного сервиса</w:t>
            </w:r>
          </w:p>
        </w:tc>
        <w:tc>
          <w:tcPr>
            <w:tcW w:w="3238" w:type="dxa"/>
          </w:tcPr>
          <w:p w:rsidR="000D42EC" w:rsidRPr="00655522" w:rsidRDefault="000D42EC" w:rsidP="00BF7B87">
            <w:pPr>
              <w:keepLines w:val="0"/>
              <w:widowControl w:val="0"/>
              <w:overflowPunct/>
              <w:spacing w:line="240" w:lineRule="auto"/>
              <w:ind w:firstLine="426"/>
              <w:jc w:val="left"/>
              <w:rPr>
                <w:rFonts w:eastAsia="SimSun"/>
                <w:sz w:val="24"/>
                <w:szCs w:val="24"/>
                <w:lang w:eastAsia="zh-CN"/>
              </w:rPr>
            </w:pPr>
            <w:r w:rsidRPr="00655522">
              <w:rPr>
                <w:rFonts w:eastAsia="SimSun"/>
                <w:sz w:val="24"/>
                <w:szCs w:val="24"/>
                <w:lang w:eastAsia="zh-CN"/>
              </w:rPr>
              <w:t>Станции технического обслуживания легковых автомобилей до 5 постов (без малярно-жестяных работ), шиномонтажные мастерские, мойки автомобилей до двух постов.</w:t>
            </w:r>
          </w:p>
        </w:tc>
        <w:tc>
          <w:tcPr>
            <w:tcW w:w="3260" w:type="dxa"/>
            <w:vAlign w:val="center"/>
          </w:tcPr>
          <w:p w:rsidR="000D42EC" w:rsidRPr="00655522" w:rsidRDefault="000D42EC" w:rsidP="00BF7B87">
            <w:pPr>
              <w:keepLines w:val="0"/>
              <w:tabs>
                <w:tab w:val="left" w:pos="1134"/>
              </w:tabs>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минимальная/максимальная площадь земельных участков - 10/10000 кв. м;</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максимальное количество надземных этажей – 2 этажа;</w:t>
            </w:r>
          </w:p>
          <w:p w:rsidR="000D42EC" w:rsidRPr="00655522" w:rsidRDefault="000D42EC" w:rsidP="00BF7B87">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максимальная высота зданий, строений, сооружений от уровня земли - 5 м;</w:t>
            </w:r>
          </w:p>
          <w:p w:rsidR="000D42EC" w:rsidRPr="00655522" w:rsidRDefault="000D42EC" w:rsidP="00BF7B87">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максимальный процент застройки в границах земельного участка – 60%;</w:t>
            </w:r>
          </w:p>
          <w:p w:rsidR="000D42EC" w:rsidRPr="00655522" w:rsidRDefault="000D42EC" w:rsidP="00BF7B87">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Расстояние до жилых и общественных зданий, общеобразовательных школ и дошкольных образовательных учреждений,  лечебных учреждений со стационаром - 50 м;</w:t>
            </w:r>
          </w:p>
        </w:tc>
      </w:tr>
    </w:tbl>
    <w:p w:rsidR="000D42EC" w:rsidRPr="00655522" w:rsidRDefault="000D42EC" w:rsidP="001054EF">
      <w:pPr>
        <w:keepLines w:val="0"/>
        <w:tabs>
          <w:tab w:val="left" w:pos="2520"/>
        </w:tabs>
        <w:overflowPunct/>
        <w:autoSpaceDE/>
        <w:autoSpaceDN/>
        <w:adjustRightInd/>
        <w:spacing w:line="240" w:lineRule="auto"/>
        <w:ind w:firstLine="426"/>
        <w:jc w:val="center"/>
        <w:rPr>
          <w:rFonts w:eastAsia="SimSun"/>
          <w:sz w:val="24"/>
          <w:szCs w:val="24"/>
          <w:lang w:eastAsia="zh-CN"/>
        </w:rPr>
      </w:pPr>
    </w:p>
    <w:p w:rsidR="000D42EC" w:rsidRPr="00655522" w:rsidRDefault="000D42EC" w:rsidP="001054EF">
      <w:pPr>
        <w:keepLines w:val="0"/>
        <w:tabs>
          <w:tab w:val="left" w:pos="2520"/>
        </w:tabs>
        <w:overflowPunct/>
        <w:autoSpaceDE/>
        <w:autoSpaceDN/>
        <w:adjustRightInd/>
        <w:spacing w:line="240" w:lineRule="auto"/>
        <w:ind w:firstLine="426"/>
        <w:jc w:val="center"/>
        <w:rPr>
          <w:rFonts w:eastAsia="SimSun"/>
          <w:sz w:val="24"/>
          <w:szCs w:val="24"/>
          <w:lang w:eastAsia="zh-CN"/>
        </w:rPr>
      </w:pPr>
      <w:r w:rsidRPr="00655522">
        <w:rPr>
          <w:rFonts w:eastAsia="SimSun"/>
          <w:sz w:val="24"/>
          <w:szCs w:val="24"/>
          <w:lang w:eastAsia="zh-CN"/>
        </w:rPr>
        <w:t>ВСПОМОГАТЕЛЬНЫЕ ВИДЫ И ПАРАМЕТРЫ РАЗРЕШЕННОГО ИСПОЛЬЗОВАНИЯ ЗЕМЕЛЬНЫХ УЧАСТКОВ И ОБЪЕКТОВ КАПИТАЛЬНОГО СТРОИТЕЛЬСТВА</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44"/>
        <w:gridCol w:w="4962"/>
      </w:tblGrid>
      <w:tr w:rsidR="00655522" w:rsidRPr="00655522" w:rsidTr="00BF7B87">
        <w:trPr>
          <w:trHeight w:val="552"/>
        </w:trPr>
        <w:tc>
          <w:tcPr>
            <w:tcW w:w="4644" w:type="dxa"/>
            <w:vAlign w:val="center"/>
          </w:tcPr>
          <w:p w:rsidR="000D42EC" w:rsidRPr="00655522" w:rsidRDefault="000D42EC" w:rsidP="00BF7B87">
            <w:pPr>
              <w:keepLines w:val="0"/>
              <w:tabs>
                <w:tab w:val="left" w:pos="2520"/>
              </w:tabs>
              <w:overflowPunct/>
              <w:autoSpaceDE/>
              <w:autoSpaceDN/>
              <w:adjustRightInd/>
              <w:spacing w:line="240" w:lineRule="auto"/>
              <w:ind w:firstLine="426"/>
              <w:jc w:val="center"/>
              <w:rPr>
                <w:rFonts w:eastAsia="SimSun"/>
                <w:sz w:val="24"/>
                <w:szCs w:val="24"/>
                <w:lang w:eastAsia="zh-CN"/>
              </w:rPr>
            </w:pPr>
            <w:r w:rsidRPr="00655522">
              <w:rPr>
                <w:rFonts w:eastAsia="SimSun"/>
                <w:sz w:val="24"/>
                <w:szCs w:val="24"/>
                <w:lang w:eastAsia="zh-CN"/>
              </w:rPr>
              <w:t xml:space="preserve">ВИДЫ </w:t>
            </w:r>
          </w:p>
        </w:tc>
        <w:tc>
          <w:tcPr>
            <w:tcW w:w="4962" w:type="dxa"/>
            <w:vAlign w:val="center"/>
          </w:tcPr>
          <w:p w:rsidR="000D42EC" w:rsidRPr="00655522" w:rsidRDefault="000D42EC" w:rsidP="00BF7B87">
            <w:pPr>
              <w:keepLines w:val="0"/>
              <w:tabs>
                <w:tab w:val="left" w:pos="2520"/>
              </w:tabs>
              <w:overflowPunct/>
              <w:autoSpaceDE/>
              <w:autoSpaceDN/>
              <w:adjustRightInd/>
              <w:spacing w:line="240" w:lineRule="auto"/>
              <w:ind w:firstLine="426"/>
              <w:jc w:val="center"/>
              <w:rPr>
                <w:rFonts w:eastAsia="SimSun"/>
                <w:sz w:val="24"/>
                <w:szCs w:val="24"/>
                <w:lang w:eastAsia="zh-CN"/>
              </w:rPr>
            </w:pPr>
            <w:r w:rsidRPr="00655522">
              <w:rPr>
                <w:rFonts w:eastAsia="SimSun"/>
                <w:sz w:val="24"/>
                <w:szCs w:val="24"/>
                <w:lang w:eastAsia="zh-CN"/>
              </w:rPr>
              <w:t>ПАРАМЕТРЫ</w:t>
            </w:r>
          </w:p>
        </w:tc>
      </w:tr>
      <w:tr w:rsidR="00655522" w:rsidRPr="00655522" w:rsidTr="00BF7B87">
        <w:trPr>
          <w:trHeight w:val="552"/>
        </w:trPr>
        <w:tc>
          <w:tcPr>
            <w:tcW w:w="4644" w:type="dxa"/>
          </w:tcPr>
          <w:p w:rsidR="000D42EC" w:rsidRPr="00655522" w:rsidRDefault="000D42EC" w:rsidP="00BF7B87">
            <w:pPr>
              <w:keepLines w:val="0"/>
              <w:widowControl w:val="0"/>
              <w:overflowPunct/>
              <w:spacing w:line="240" w:lineRule="auto"/>
              <w:jc w:val="left"/>
              <w:rPr>
                <w:rFonts w:eastAsia="SimSun"/>
                <w:sz w:val="24"/>
                <w:szCs w:val="24"/>
                <w:lang w:eastAsia="zh-CN"/>
              </w:rPr>
            </w:pPr>
            <w:r w:rsidRPr="00655522">
              <w:rPr>
                <w:rFonts w:eastAsia="SimSun"/>
                <w:sz w:val="24"/>
                <w:szCs w:val="24"/>
                <w:lang w:eastAsia="zh-CN"/>
              </w:rPr>
              <w:t>- хозяйственные постройки;</w:t>
            </w:r>
          </w:p>
          <w:p w:rsidR="000D42EC" w:rsidRPr="00655522" w:rsidRDefault="000D42EC" w:rsidP="00BF7B87">
            <w:pPr>
              <w:keepLines w:val="0"/>
              <w:widowControl w:val="0"/>
              <w:overflowPunct/>
              <w:spacing w:line="240" w:lineRule="auto"/>
              <w:jc w:val="left"/>
              <w:rPr>
                <w:rFonts w:eastAsia="SimSun"/>
                <w:sz w:val="24"/>
                <w:szCs w:val="24"/>
                <w:lang w:eastAsia="zh-CN"/>
              </w:rPr>
            </w:pPr>
            <w:r w:rsidRPr="00655522">
              <w:rPr>
                <w:rFonts w:eastAsia="SimSun"/>
                <w:sz w:val="24"/>
                <w:szCs w:val="24"/>
                <w:lang w:eastAsia="zh-CN"/>
              </w:rPr>
              <w:t>- теплицы, оранжереи;</w:t>
            </w:r>
          </w:p>
          <w:p w:rsidR="000D42EC" w:rsidRPr="00655522" w:rsidRDefault="000D42EC" w:rsidP="00BF7B87">
            <w:pPr>
              <w:keepLines w:val="0"/>
              <w:widowControl w:val="0"/>
              <w:overflowPunct/>
              <w:spacing w:line="240" w:lineRule="auto"/>
              <w:jc w:val="left"/>
              <w:rPr>
                <w:rFonts w:eastAsia="SimSun"/>
                <w:sz w:val="24"/>
                <w:szCs w:val="24"/>
                <w:lang w:eastAsia="zh-CN"/>
              </w:rPr>
            </w:pPr>
            <w:r w:rsidRPr="00655522">
              <w:rPr>
                <w:rFonts w:eastAsia="SimSun"/>
                <w:sz w:val="24"/>
                <w:szCs w:val="24"/>
                <w:lang w:eastAsia="zh-CN"/>
              </w:rPr>
              <w:t>- индивидуальные резервуары для хранения воды, скважины для забора воды, индивидуальные колодцы;</w:t>
            </w:r>
          </w:p>
          <w:p w:rsidR="000D42EC" w:rsidRPr="00655522" w:rsidRDefault="000D42EC" w:rsidP="00BF7B87">
            <w:pPr>
              <w:keepLines w:val="0"/>
              <w:widowControl w:val="0"/>
              <w:overflowPunct/>
              <w:spacing w:line="240" w:lineRule="auto"/>
              <w:jc w:val="left"/>
              <w:rPr>
                <w:rFonts w:eastAsia="SimSun"/>
                <w:sz w:val="24"/>
                <w:szCs w:val="24"/>
                <w:lang w:eastAsia="zh-CN"/>
              </w:rPr>
            </w:pPr>
            <w:r w:rsidRPr="00655522">
              <w:rPr>
                <w:rFonts w:eastAsia="SimSun"/>
                <w:sz w:val="24"/>
                <w:szCs w:val="24"/>
                <w:lang w:eastAsia="zh-CN"/>
              </w:rPr>
              <w:t>- индивидуальные бани, надворные туалеты,  гидронепроницаемые выгребы, септики;</w:t>
            </w:r>
          </w:p>
          <w:p w:rsidR="000D42EC" w:rsidRPr="00655522" w:rsidRDefault="000D42EC" w:rsidP="00BF7B87">
            <w:pPr>
              <w:keepLines w:val="0"/>
              <w:widowControl w:val="0"/>
              <w:overflowPunct/>
              <w:spacing w:line="240" w:lineRule="auto"/>
              <w:jc w:val="left"/>
              <w:rPr>
                <w:rFonts w:eastAsia="SimSun"/>
                <w:sz w:val="24"/>
                <w:szCs w:val="24"/>
                <w:lang w:eastAsia="zh-CN"/>
              </w:rPr>
            </w:pPr>
            <w:r w:rsidRPr="00655522">
              <w:rPr>
                <w:rFonts w:eastAsia="SimSun"/>
                <w:sz w:val="24"/>
                <w:szCs w:val="24"/>
                <w:lang w:eastAsia="zh-CN"/>
              </w:rPr>
              <w:t>- площадки для сбора мусора;</w:t>
            </w:r>
          </w:p>
          <w:p w:rsidR="000D42EC" w:rsidRPr="00655522" w:rsidRDefault="000D42EC" w:rsidP="00BF7B87">
            <w:pPr>
              <w:keepLines w:val="0"/>
              <w:widowControl w:val="0"/>
              <w:overflowPunct/>
              <w:spacing w:line="240" w:lineRule="auto"/>
              <w:jc w:val="left"/>
              <w:rPr>
                <w:rFonts w:eastAsia="SimSun"/>
                <w:sz w:val="24"/>
                <w:szCs w:val="24"/>
                <w:lang w:eastAsia="zh-CN"/>
              </w:rPr>
            </w:pPr>
            <w:r w:rsidRPr="00655522">
              <w:rPr>
                <w:rFonts w:eastAsia="SimSun"/>
                <w:sz w:val="24"/>
                <w:szCs w:val="24"/>
                <w:lang w:eastAsia="zh-CN"/>
              </w:rPr>
              <w:t>- встроенно-пристроенные сооружения инженерной инфраструктуры;</w:t>
            </w:r>
          </w:p>
          <w:p w:rsidR="000D42EC" w:rsidRPr="00655522" w:rsidRDefault="000D42EC" w:rsidP="00BF7B87">
            <w:pPr>
              <w:keepLines w:val="0"/>
              <w:widowControl w:val="0"/>
              <w:overflowPunct/>
              <w:spacing w:line="240" w:lineRule="auto"/>
              <w:jc w:val="left"/>
              <w:rPr>
                <w:rFonts w:eastAsia="SimSun"/>
                <w:sz w:val="24"/>
                <w:szCs w:val="24"/>
                <w:lang w:eastAsia="zh-CN"/>
              </w:rPr>
            </w:pPr>
            <w:r w:rsidRPr="00655522">
              <w:rPr>
                <w:rFonts w:eastAsia="SimSun"/>
                <w:sz w:val="24"/>
                <w:szCs w:val="24"/>
                <w:lang w:eastAsia="zh-CN"/>
              </w:rPr>
              <w:t>- спортплощадки, детские игровые площадки;</w:t>
            </w:r>
          </w:p>
        </w:tc>
        <w:tc>
          <w:tcPr>
            <w:tcW w:w="4962" w:type="dxa"/>
          </w:tcPr>
          <w:p w:rsidR="000D42EC" w:rsidRPr="00655522" w:rsidRDefault="000D42EC" w:rsidP="00BF7B87">
            <w:pPr>
              <w:rPr>
                <w:rFonts w:eastAsia="SimSun"/>
                <w:sz w:val="24"/>
                <w:szCs w:val="24"/>
                <w:lang w:eastAsia="zh-CN"/>
              </w:rPr>
            </w:pPr>
            <w:r w:rsidRPr="00655522">
              <w:rPr>
                <w:rFonts w:eastAsia="SimSun"/>
                <w:sz w:val="24"/>
                <w:szCs w:val="24"/>
                <w:lang w:eastAsia="zh-CN"/>
              </w:rPr>
              <w:t>Минимальная/максимальная площадь земельных участков и максимальный процент застройки в границах земельного участка должен соответствовать  параметрам основного или условно разрешенного вида использования земельных участков.</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 xml:space="preserve">Максимальное количество надземных этажей  – не более 2 </w:t>
            </w:r>
            <w:proofErr w:type="spellStart"/>
            <w:r w:rsidRPr="00655522">
              <w:rPr>
                <w:rFonts w:eastAsia="SimSun"/>
                <w:sz w:val="24"/>
                <w:szCs w:val="24"/>
                <w:lang w:eastAsia="zh-CN"/>
              </w:rPr>
              <w:t>эт</w:t>
            </w:r>
            <w:proofErr w:type="spellEnd"/>
            <w:r w:rsidRPr="00655522">
              <w:rPr>
                <w:rFonts w:eastAsia="SimSun"/>
                <w:sz w:val="24"/>
                <w:szCs w:val="24"/>
                <w:lang w:eastAsia="zh-CN"/>
              </w:rPr>
              <w:t>. (при условии обеспечения нормативной инсоляции на территории соседних участков).</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 xml:space="preserve">Максимальная высота – 8 м. </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Общая площадь помещений  - до 100 кв. м.</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Общая площадь теплиц – до 2000 кв. м.</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lastRenderedPageBreak/>
              <w:t>Расстояние от хозяйственных построек до красных линий улиц и проездов не менее - 5 м.</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Расстояние от окон жилых комнат до стен соседнего дома, расположенных на соседних земельных участках, должно быть не менее - 6 м.</w:t>
            </w:r>
          </w:p>
          <w:p w:rsidR="000D42EC" w:rsidRPr="00655522" w:rsidRDefault="000D42EC" w:rsidP="00BF7B87">
            <w:pPr>
              <w:spacing w:line="240" w:lineRule="auto"/>
              <w:ind w:firstLine="459"/>
              <w:rPr>
                <w:bCs/>
                <w:iCs/>
                <w:sz w:val="24"/>
                <w:szCs w:val="24"/>
              </w:rPr>
            </w:pPr>
            <w:r w:rsidRPr="00655522">
              <w:rPr>
                <w:bCs/>
                <w:iCs/>
                <w:sz w:val="24"/>
                <w:szCs w:val="24"/>
              </w:rPr>
              <w:t>Минимальный отступ от границ соседнего земельного участка до вспомогательных строений ЛПХ - 4 м.</w:t>
            </w:r>
          </w:p>
          <w:p w:rsidR="000D42EC" w:rsidRPr="00655522" w:rsidRDefault="000D42EC" w:rsidP="00BF7B87">
            <w:pPr>
              <w:spacing w:line="240" w:lineRule="auto"/>
              <w:ind w:firstLine="459"/>
              <w:rPr>
                <w:rFonts w:eastAsia="SimSun"/>
                <w:sz w:val="24"/>
                <w:szCs w:val="24"/>
                <w:lang w:eastAsia="zh-CN"/>
              </w:rPr>
            </w:pPr>
            <w:r w:rsidRPr="00655522">
              <w:rPr>
                <w:bCs/>
                <w:iCs/>
                <w:sz w:val="24"/>
                <w:szCs w:val="24"/>
              </w:rPr>
              <w:t>Минимальный отступ от жилого дома до построек для содержания и разведения домашнего скота и птицы – 10 м.</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Допускается блокировка хозяйственных построек на смежных приусадебных земельных участках по взаимному (удостоверенному) согласию домовладельцев при новом строительстве с учетом противопожарных требований.</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Группы сараев должны содержать не более 30 блоков каждая. Площадь застройки сблокированных сараев не должна превышать 800 м</w:t>
            </w:r>
            <w:proofErr w:type="gramStart"/>
            <w:r w:rsidRPr="00655522">
              <w:rPr>
                <w:rFonts w:eastAsia="SimSun"/>
                <w:sz w:val="24"/>
                <w:szCs w:val="24"/>
                <w:lang w:eastAsia="zh-CN"/>
              </w:rPr>
              <w:t>2</w:t>
            </w:r>
            <w:proofErr w:type="gramEnd"/>
            <w:r w:rsidRPr="00655522">
              <w:rPr>
                <w:rFonts w:eastAsia="SimSun"/>
                <w:sz w:val="24"/>
                <w:szCs w:val="24"/>
                <w:lang w:eastAsia="zh-CN"/>
              </w:rPr>
              <w:t>.</w:t>
            </w:r>
          </w:p>
          <w:p w:rsidR="000D42EC" w:rsidRPr="00655522" w:rsidRDefault="000D42EC" w:rsidP="00BF7B87">
            <w:pPr>
              <w:keepLines w:val="0"/>
              <w:tabs>
                <w:tab w:val="left" w:pos="1134"/>
              </w:tabs>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 xml:space="preserve">Размещение навесов должно осуществляться  с учетом противопожарных требований и соблюдения нормативной  продолжительности инсоляции придомовых территорий и жилых помещений. </w:t>
            </w:r>
          </w:p>
          <w:p w:rsidR="000D42EC" w:rsidRPr="00655522" w:rsidRDefault="000D42EC" w:rsidP="00BF7B87">
            <w:pPr>
              <w:keepLines w:val="0"/>
              <w:tabs>
                <w:tab w:val="left" w:pos="1134"/>
              </w:tabs>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Устройство навесов не должно ущемлять  законных интересов соседних домовладельцев, в части водоотведения атмосферных осадков с кровли навесов,     при устройстве навесов  минимальный отступ от границы участка – 1м.</w:t>
            </w:r>
          </w:p>
          <w:p w:rsidR="000D42EC" w:rsidRPr="00655522" w:rsidRDefault="000D42EC" w:rsidP="00BF7B87">
            <w:pPr>
              <w:keepLines w:val="0"/>
              <w:tabs>
                <w:tab w:val="left" w:pos="1134"/>
              </w:tabs>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Хозяйственные постройки должны быть  обеспечены системами водоотведения с кровли, с целью предотвращения подтопления соседних земельных участков и строений. Допускается не выполнять организованный сток воды с кровли при условии, когда смежные земельные участки находятся на одном уровне и между строениями, расположенными на соседних земельных участках расстояние не менее 4 м.</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Вспомогательные строения, за исключением гаражей, размещать со стороны улиц не допускается.</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 xml:space="preserve">Постройки для содержания скота и птицы допускается пристраивать к жилым домам при изоляции их от жилых комнат не менее чем тремя подсобными помещениями; при этом помещения для скота и птицы должны </w:t>
            </w:r>
            <w:r w:rsidRPr="00655522">
              <w:rPr>
                <w:rFonts w:eastAsia="SimSun"/>
                <w:sz w:val="24"/>
                <w:szCs w:val="24"/>
                <w:lang w:eastAsia="zh-CN"/>
              </w:rPr>
              <w:lastRenderedPageBreak/>
              <w:t>иметь изолированный наружный вход, расположенный не ближе 7 м от входа в дом.</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p>
          <w:p w:rsidR="000D42EC" w:rsidRPr="00655522" w:rsidRDefault="000D42EC" w:rsidP="00066A4E">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 xml:space="preserve">Надворные туалеты и септики располагаются на расстоянии от соседнего жилого дома не менее - 12 м; расстояние от источника питьевого водоснабжения  не менее -12 м; </w:t>
            </w:r>
            <w:r w:rsidR="00066A4E" w:rsidRPr="00655522">
              <w:rPr>
                <w:rFonts w:eastAsia="SimSun"/>
                <w:sz w:val="24"/>
                <w:szCs w:val="24"/>
                <w:lang w:eastAsia="zh-CN"/>
              </w:rPr>
              <w:t>для туалетов - расстояние от красной линии не менее - 10 м</w:t>
            </w:r>
            <w:r w:rsidRPr="00655522">
              <w:rPr>
                <w:rFonts w:eastAsia="SimSun"/>
                <w:sz w:val="24"/>
                <w:szCs w:val="24"/>
                <w:lang w:eastAsia="zh-CN"/>
              </w:rPr>
              <w:t>; расстояние от границы смежного земельного участка не менее - 4 м.</w:t>
            </w:r>
          </w:p>
        </w:tc>
      </w:tr>
    </w:tbl>
    <w:p w:rsidR="000D42EC" w:rsidRPr="00655522" w:rsidRDefault="000D42EC" w:rsidP="001054EF">
      <w:pPr>
        <w:keepLines w:val="0"/>
        <w:overflowPunct/>
        <w:spacing w:line="240" w:lineRule="auto"/>
        <w:ind w:firstLine="426"/>
        <w:rPr>
          <w:rFonts w:eastAsia="SimSun"/>
          <w:sz w:val="24"/>
          <w:szCs w:val="24"/>
          <w:lang w:eastAsia="zh-CN"/>
        </w:rPr>
      </w:pPr>
      <w:r w:rsidRPr="00655522">
        <w:rPr>
          <w:rFonts w:eastAsia="SimSun"/>
          <w:sz w:val="24"/>
          <w:szCs w:val="24"/>
          <w:lang w:eastAsia="zh-CN"/>
        </w:rPr>
        <w:lastRenderedPageBreak/>
        <w:t>Минимальные отступы от границ земельных участков для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0D42EC" w:rsidRPr="00655522" w:rsidRDefault="000D42EC" w:rsidP="001054EF">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-для жилых зданий 3 м (кроме земельных участков в сложившейся застройке, при ширине земельного участка 12 метров и менее)</w:t>
      </w:r>
    </w:p>
    <w:p w:rsidR="000D42EC" w:rsidRPr="00655522" w:rsidRDefault="000D42EC" w:rsidP="001054EF">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 xml:space="preserve">- для общественных зданий 1 м; </w:t>
      </w:r>
    </w:p>
    <w:p w:rsidR="000D42EC" w:rsidRPr="00655522" w:rsidRDefault="000D42EC" w:rsidP="001054EF">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 для остальных зданий и сооружений - 1 м.</w:t>
      </w:r>
    </w:p>
    <w:p w:rsidR="000D42EC" w:rsidRPr="00655522" w:rsidRDefault="000D42EC" w:rsidP="001054EF">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Расстояния между крайними строениями и группами строений следует принимать на основе расчетов инсоляции и освещенности, учета противопожарных, зооветеринарных требований.</w:t>
      </w:r>
    </w:p>
    <w:p w:rsidR="000D42EC" w:rsidRPr="00655522" w:rsidRDefault="000D42EC" w:rsidP="001054EF">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Расстояние до красной линии:</w:t>
      </w:r>
    </w:p>
    <w:p w:rsidR="000D42EC" w:rsidRPr="00655522" w:rsidRDefault="000D42EC" w:rsidP="001054EF">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1) от Дошкольных    образовательных учреждений и общеобразовательных школ (стены здания) -10 м;</w:t>
      </w:r>
    </w:p>
    <w:p w:rsidR="000D42EC" w:rsidRPr="00655522" w:rsidRDefault="000D42EC" w:rsidP="001054EF">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 xml:space="preserve">2) от Пожарных депо - 10 м (15 м - для депо </w:t>
      </w:r>
      <w:r w:rsidRPr="00655522">
        <w:rPr>
          <w:rFonts w:eastAsia="SimSun"/>
          <w:sz w:val="24"/>
          <w:szCs w:val="24"/>
          <w:lang w:val="en-US" w:eastAsia="zh-CN"/>
        </w:rPr>
        <w:t>I</w:t>
      </w:r>
      <w:r w:rsidRPr="00655522">
        <w:rPr>
          <w:rFonts w:eastAsia="SimSun"/>
          <w:sz w:val="24"/>
          <w:szCs w:val="24"/>
          <w:lang w:eastAsia="zh-CN"/>
        </w:rPr>
        <w:t xml:space="preserve"> типа);</w:t>
      </w:r>
    </w:p>
    <w:p w:rsidR="000D42EC" w:rsidRPr="00655522" w:rsidRDefault="000D42EC" w:rsidP="001054EF">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3) улиц, от жилых и общественных зданий  – 3 м;</w:t>
      </w:r>
    </w:p>
    <w:p w:rsidR="000D42EC" w:rsidRPr="00655522" w:rsidRDefault="000D42EC" w:rsidP="001054EF">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4) проездов, от жилых и общественных зданий – 3 м;</w:t>
      </w:r>
    </w:p>
    <w:p w:rsidR="000D42EC" w:rsidRPr="00655522" w:rsidRDefault="000D42EC" w:rsidP="001054EF">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5) от остальных зданий и сооружений - 5 м.</w:t>
      </w:r>
    </w:p>
    <w:p w:rsidR="000D42EC" w:rsidRPr="00655522" w:rsidRDefault="000D42EC" w:rsidP="001054EF">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На территории сложившейся застройки жилые и общественные здания могут размещаться по красной линии улиц по согласованию с органами местного самоуправления.</w:t>
      </w:r>
    </w:p>
    <w:p w:rsidR="000D42EC" w:rsidRPr="00655522" w:rsidRDefault="000D42EC" w:rsidP="001054EF">
      <w:pPr>
        <w:keepLines w:val="0"/>
        <w:overflowPunct/>
        <w:autoSpaceDE/>
        <w:autoSpaceDN/>
        <w:adjustRightInd/>
        <w:spacing w:line="240" w:lineRule="auto"/>
        <w:ind w:firstLine="426"/>
        <w:rPr>
          <w:rFonts w:eastAsia="SimSun"/>
          <w:sz w:val="24"/>
          <w:szCs w:val="24"/>
          <w:lang w:eastAsia="zh-CN"/>
        </w:rPr>
      </w:pPr>
    </w:p>
    <w:p w:rsidR="000D42EC" w:rsidRPr="00655522" w:rsidRDefault="000D42EC" w:rsidP="001054EF">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Примечание (общее):</w:t>
      </w:r>
    </w:p>
    <w:p w:rsidR="000D42EC" w:rsidRPr="00655522" w:rsidRDefault="000D42EC" w:rsidP="001054EF">
      <w:pPr>
        <w:keepLines w:val="0"/>
        <w:overflowPunct/>
        <w:autoSpaceDE/>
        <w:autoSpaceDN/>
        <w:adjustRightInd/>
        <w:spacing w:line="240" w:lineRule="auto"/>
        <w:ind w:firstLine="426"/>
        <w:rPr>
          <w:rFonts w:eastAsia="SimSun"/>
          <w:sz w:val="24"/>
          <w:szCs w:val="24"/>
          <w:lang w:eastAsia="zh-CN"/>
        </w:rPr>
      </w:pPr>
      <w:proofErr w:type="gramStart"/>
      <w:r w:rsidRPr="00655522">
        <w:rPr>
          <w:rFonts w:eastAsia="SimSun"/>
          <w:sz w:val="24"/>
          <w:szCs w:val="24"/>
          <w:lang w:eastAsia="zh-CN"/>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roofErr w:type="gramEnd"/>
    </w:p>
    <w:p w:rsidR="000D42EC" w:rsidRPr="00655522" w:rsidRDefault="000D42EC" w:rsidP="001054EF">
      <w:pPr>
        <w:keepLines w:val="0"/>
        <w:overflowPunct/>
        <w:autoSpaceDE/>
        <w:autoSpaceDN/>
        <w:adjustRightInd/>
        <w:spacing w:line="240" w:lineRule="auto"/>
        <w:ind w:firstLine="284"/>
        <w:rPr>
          <w:rFonts w:eastAsia="SimSun"/>
          <w:sz w:val="24"/>
          <w:szCs w:val="24"/>
          <w:lang w:eastAsia="zh-CN"/>
        </w:rPr>
      </w:pPr>
      <w:r w:rsidRPr="00655522">
        <w:rPr>
          <w:rFonts w:eastAsia="SimSun"/>
          <w:sz w:val="24"/>
          <w:szCs w:val="24"/>
          <w:lang w:eastAsia="zh-CN"/>
        </w:rPr>
        <w:t>Минимальные расстояния до границы соседнего участка по санитарно-бытовым условиям должны быть:</w:t>
      </w:r>
    </w:p>
    <w:p w:rsidR="000D42EC" w:rsidRPr="00655522" w:rsidRDefault="000D42EC" w:rsidP="001054EF">
      <w:pPr>
        <w:keepLines w:val="0"/>
        <w:overflowPunct/>
        <w:autoSpaceDE/>
        <w:autoSpaceDN/>
        <w:adjustRightInd/>
        <w:spacing w:line="240" w:lineRule="auto"/>
        <w:ind w:firstLine="284"/>
        <w:rPr>
          <w:rFonts w:eastAsia="SimSun"/>
          <w:sz w:val="24"/>
          <w:szCs w:val="24"/>
          <w:lang w:eastAsia="zh-CN"/>
        </w:rPr>
      </w:pPr>
      <w:r w:rsidRPr="00655522">
        <w:rPr>
          <w:rFonts w:eastAsia="SimSun"/>
          <w:sz w:val="24"/>
          <w:szCs w:val="24"/>
          <w:lang w:eastAsia="zh-CN"/>
        </w:rPr>
        <w:t>от жилого строения (или дома) - 1 м;</w:t>
      </w:r>
    </w:p>
    <w:p w:rsidR="000D42EC" w:rsidRPr="00655522" w:rsidRDefault="000D42EC" w:rsidP="001054EF">
      <w:pPr>
        <w:keepLines w:val="0"/>
        <w:overflowPunct/>
        <w:autoSpaceDE/>
        <w:autoSpaceDN/>
        <w:adjustRightInd/>
        <w:spacing w:line="240" w:lineRule="auto"/>
        <w:ind w:firstLine="284"/>
        <w:rPr>
          <w:rFonts w:eastAsia="SimSun"/>
          <w:sz w:val="24"/>
          <w:szCs w:val="24"/>
          <w:lang w:eastAsia="zh-CN"/>
        </w:rPr>
      </w:pPr>
      <w:r w:rsidRPr="00655522">
        <w:rPr>
          <w:rFonts w:eastAsia="SimSun"/>
          <w:sz w:val="24"/>
          <w:szCs w:val="24"/>
          <w:lang w:eastAsia="zh-CN"/>
        </w:rPr>
        <w:t>от постройки для содержания мелкого скота и птицы - 4 м;</w:t>
      </w:r>
    </w:p>
    <w:p w:rsidR="000D42EC" w:rsidRPr="00655522" w:rsidRDefault="000D42EC" w:rsidP="001054EF">
      <w:pPr>
        <w:keepLines w:val="0"/>
        <w:overflowPunct/>
        <w:autoSpaceDE/>
        <w:autoSpaceDN/>
        <w:adjustRightInd/>
        <w:spacing w:line="240" w:lineRule="auto"/>
        <w:ind w:firstLine="284"/>
        <w:rPr>
          <w:rFonts w:eastAsia="SimSun"/>
          <w:sz w:val="24"/>
          <w:szCs w:val="24"/>
          <w:lang w:eastAsia="zh-CN"/>
        </w:rPr>
      </w:pPr>
      <w:r w:rsidRPr="00655522">
        <w:rPr>
          <w:rFonts w:eastAsia="SimSun"/>
          <w:sz w:val="24"/>
          <w:szCs w:val="24"/>
          <w:lang w:eastAsia="zh-CN"/>
        </w:rPr>
        <w:t>от других построек - 1 м;</w:t>
      </w:r>
    </w:p>
    <w:p w:rsidR="000D42EC" w:rsidRPr="00655522" w:rsidRDefault="000D42EC" w:rsidP="001054EF">
      <w:pPr>
        <w:keepLines w:val="0"/>
        <w:overflowPunct/>
        <w:autoSpaceDE/>
        <w:autoSpaceDN/>
        <w:adjustRightInd/>
        <w:spacing w:line="240" w:lineRule="auto"/>
        <w:ind w:firstLine="284"/>
        <w:rPr>
          <w:rFonts w:eastAsia="SimSun"/>
          <w:sz w:val="24"/>
          <w:szCs w:val="24"/>
          <w:lang w:eastAsia="zh-CN"/>
        </w:rPr>
      </w:pPr>
      <w:r w:rsidRPr="00655522">
        <w:rPr>
          <w:rFonts w:eastAsia="SimSun"/>
          <w:sz w:val="24"/>
          <w:szCs w:val="24"/>
          <w:lang w:eastAsia="zh-CN"/>
        </w:rPr>
        <w:t>от стволов высокорослых деревьев - 4 м, среднерослых - 2 м;</w:t>
      </w:r>
    </w:p>
    <w:p w:rsidR="000D42EC" w:rsidRPr="00655522" w:rsidRDefault="000D42EC" w:rsidP="001054EF">
      <w:pPr>
        <w:keepLines w:val="0"/>
        <w:overflowPunct/>
        <w:autoSpaceDE/>
        <w:autoSpaceDN/>
        <w:adjustRightInd/>
        <w:spacing w:line="240" w:lineRule="auto"/>
        <w:ind w:firstLine="284"/>
        <w:rPr>
          <w:rFonts w:eastAsia="SimSun"/>
          <w:sz w:val="24"/>
          <w:szCs w:val="24"/>
          <w:lang w:eastAsia="zh-CN"/>
        </w:rPr>
      </w:pPr>
      <w:r w:rsidRPr="00655522">
        <w:rPr>
          <w:rFonts w:eastAsia="SimSun"/>
          <w:sz w:val="24"/>
          <w:szCs w:val="24"/>
          <w:lang w:eastAsia="zh-CN"/>
        </w:rPr>
        <w:t>от кустарника - 1 м.</w:t>
      </w:r>
    </w:p>
    <w:p w:rsidR="000D42EC" w:rsidRPr="00655522" w:rsidRDefault="000D42EC" w:rsidP="001054EF">
      <w:pPr>
        <w:keepLines w:val="0"/>
        <w:overflowPunct/>
        <w:autoSpaceDE/>
        <w:autoSpaceDN/>
        <w:adjustRightInd/>
        <w:spacing w:line="240" w:lineRule="auto"/>
        <w:ind w:firstLine="284"/>
        <w:rPr>
          <w:rFonts w:eastAsia="SimSun"/>
          <w:sz w:val="24"/>
          <w:szCs w:val="24"/>
          <w:lang w:eastAsia="zh-CN"/>
        </w:rPr>
      </w:pPr>
      <w:r w:rsidRPr="00655522">
        <w:rPr>
          <w:rFonts w:eastAsia="SimSun"/>
          <w:sz w:val="24"/>
          <w:szCs w:val="24"/>
          <w:lang w:eastAsia="zh-CN"/>
        </w:rPr>
        <w:t>Расстояние между жилым строением (или домом) и границей соседнего участка измеряется от цоколя дома или от стены дома (при отсутствии цоколя), если элементы дома (эркер, крыльцо, навес, свес крыши и другое) выступают не более чем на 50 см от плоскости стены. Если элементы выступают более чем на 50 см, расстояние измеряется от выступающих частей или от проекции их на землю (консольный навес крыши, элементы второго этажа, расположенные на столбах, и другое).</w:t>
      </w:r>
    </w:p>
    <w:p w:rsidR="000D42EC" w:rsidRPr="00655522" w:rsidRDefault="000D42EC" w:rsidP="001054EF">
      <w:pPr>
        <w:keepLines w:val="0"/>
        <w:overflowPunct/>
        <w:autoSpaceDE/>
        <w:autoSpaceDN/>
        <w:adjustRightInd/>
        <w:spacing w:line="240" w:lineRule="auto"/>
        <w:ind w:firstLine="284"/>
        <w:rPr>
          <w:rFonts w:eastAsia="SimSun"/>
          <w:sz w:val="24"/>
          <w:szCs w:val="24"/>
          <w:lang w:eastAsia="zh-CN"/>
        </w:rPr>
      </w:pPr>
      <w:r w:rsidRPr="00655522">
        <w:rPr>
          <w:rFonts w:eastAsia="SimSun"/>
          <w:sz w:val="24"/>
          <w:szCs w:val="24"/>
          <w:lang w:eastAsia="zh-CN"/>
        </w:rPr>
        <w:lastRenderedPageBreak/>
        <w:t>При возведении на садовом (дачном) участке хозяйственных построек, располагаемых на расстоянии 1 м от границы соседнего садового участка, скат крыши следует ориентировать на свой участок.</w:t>
      </w:r>
    </w:p>
    <w:p w:rsidR="000D42EC" w:rsidRPr="00655522" w:rsidRDefault="000D42EC" w:rsidP="001054EF">
      <w:pPr>
        <w:keepLines w:val="0"/>
        <w:overflowPunct/>
        <w:autoSpaceDE/>
        <w:autoSpaceDN/>
        <w:adjustRightInd/>
        <w:spacing w:line="240" w:lineRule="auto"/>
        <w:ind w:firstLine="284"/>
        <w:rPr>
          <w:rFonts w:eastAsia="SimSun"/>
          <w:sz w:val="24"/>
          <w:szCs w:val="24"/>
          <w:lang w:eastAsia="zh-CN"/>
        </w:rPr>
      </w:pPr>
      <w:r w:rsidRPr="00655522">
        <w:rPr>
          <w:rFonts w:eastAsia="SimSun"/>
          <w:sz w:val="24"/>
          <w:szCs w:val="24"/>
          <w:lang w:eastAsia="zh-CN"/>
        </w:rPr>
        <w:t>Минимальные расстояния между постройками по санитарно-бытовым условиям должны быть:</w:t>
      </w:r>
    </w:p>
    <w:p w:rsidR="000D42EC" w:rsidRPr="00655522" w:rsidRDefault="000D42EC" w:rsidP="001054EF">
      <w:pPr>
        <w:keepLines w:val="0"/>
        <w:overflowPunct/>
        <w:autoSpaceDE/>
        <w:autoSpaceDN/>
        <w:adjustRightInd/>
        <w:spacing w:line="240" w:lineRule="auto"/>
        <w:ind w:firstLine="284"/>
        <w:rPr>
          <w:rFonts w:eastAsia="SimSun"/>
          <w:sz w:val="24"/>
          <w:szCs w:val="24"/>
          <w:lang w:eastAsia="zh-CN"/>
        </w:rPr>
      </w:pPr>
      <w:r w:rsidRPr="00655522">
        <w:rPr>
          <w:rFonts w:eastAsia="SimSun"/>
          <w:sz w:val="24"/>
          <w:szCs w:val="24"/>
          <w:lang w:eastAsia="zh-CN"/>
        </w:rPr>
        <w:t>от жилого строения (или дома) и погреба до уборной и постройки для содержания мелкого скота и птицы - 12 м;</w:t>
      </w:r>
    </w:p>
    <w:p w:rsidR="000D42EC" w:rsidRPr="00655522" w:rsidRDefault="000D42EC" w:rsidP="001054EF">
      <w:pPr>
        <w:keepLines w:val="0"/>
        <w:overflowPunct/>
        <w:autoSpaceDE/>
        <w:autoSpaceDN/>
        <w:adjustRightInd/>
        <w:spacing w:line="240" w:lineRule="auto"/>
        <w:ind w:firstLine="284"/>
        <w:rPr>
          <w:rFonts w:eastAsia="SimSun"/>
          <w:sz w:val="24"/>
          <w:szCs w:val="24"/>
          <w:lang w:eastAsia="zh-CN"/>
        </w:rPr>
      </w:pPr>
      <w:r w:rsidRPr="00655522">
        <w:rPr>
          <w:rFonts w:eastAsia="SimSun"/>
          <w:sz w:val="24"/>
          <w:szCs w:val="24"/>
          <w:lang w:eastAsia="zh-CN"/>
        </w:rPr>
        <w:t>до душа, бани (сауны) - 8 м;</w:t>
      </w:r>
    </w:p>
    <w:p w:rsidR="000D42EC" w:rsidRPr="00655522" w:rsidRDefault="000D42EC" w:rsidP="001054EF">
      <w:pPr>
        <w:keepLines w:val="0"/>
        <w:overflowPunct/>
        <w:autoSpaceDE/>
        <w:autoSpaceDN/>
        <w:adjustRightInd/>
        <w:spacing w:line="240" w:lineRule="auto"/>
        <w:ind w:firstLine="284"/>
        <w:rPr>
          <w:rFonts w:eastAsia="SimSun"/>
          <w:sz w:val="24"/>
          <w:szCs w:val="24"/>
          <w:lang w:eastAsia="zh-CN"/>
        </w:rPr>
      </w:pPr>
      <w:r w:rsidRPr="00655522">
        <w:rPr>
          <w:rFonts w:eastAsia="SimSun"/>
          <w:sz w:val="24"/>
          <w:szCs w:val="24"/>
          <w:lang w:eastAsia="zh-CN"/>
        </w:rPr>
        <w:t>от колодца до уборной и компостного устройства - 8 м.</w:t>
      </w:r>
    </w:p>
    <w:p w:rsidR="000D42EC" w:rsidRPr="00655522" w:rsidRDefault="000D42EC" w:rsidP="001054EF">
      <w:pPr>
        <w:keepLines w:val="0"/>
        <w:overflowPunct/>
        <w:autoSpaceDE/>
        <w:autoSpaceDN/>
        <w:adjustRightInd/>
        <w:spacing w:line="240" w:lineRule="auto"/>
        <w:ind w:firstLine="284"/>
        <w:rPr>
          <w:rFonts w:eastAsia="SimSun"/>
          <w:sz w:val="24"/>
          <w:szCs w:val="24"/>
          <w:lang w:eastAsia="zh-CN"/>
        </w:rPr>
      </w:pPr>
      <w:r w:rsidRPr="00655522">
        <w:rPr>
          <w:rFonts w:eastAsia="SimSun"/>
          <w:sz w:val="24"/>
          <w:szCs w:val="24"/>
          <w:lang w:eastAsia="zh-CN"/>
        </w:rPr>
        <w:t>Указанные расстояния должны соблюдаться как между постройками на одном участке, так и между постройками, расположенными на смежных участках.</w:t>
      </w:r>
    </w:p>
    <w:p w:rsidR="000D42EC" w:rsidRPr="00655522" w:rsidRDefault="000D42EC" w:rsidP="001054EF">
      <w:pPr>
        <w:keepLines w:val="0"/>
        <w:overflowPunct/>
        <w:autoSpaceDE/>
        <w:autoSpaceDN/>
        <w:adjustRightInd/>
        <w:spacing w:line="240" w:lineRule="auto"/>
        <w:ind w:firstLine="284"/>
        <w:rPr>
          <w:rFonts w:eastAsia="SimSun"/>
          <w:sz w:val="24"/>
          <w:szCs w:val="24"/>
          <w:lang w:eastAsia="zh-CN"/>
        </w:rPr>
      </w:pPr>
      <w:r w:rsidRPr="00655522">
        <w:rPr>
          <w:rFonts w:eastAsia="SimSun"/>
          <w:sz w:val="24"/>
          <w:szCs w:val="24"/>
          <w:lang w:eastAsia="zh-CN"/>
        </w:rPr>
        <w:t>В случае примыкания хозяйственных построек к жилому строению (или дому) помещения для мелкого скота и птицы должны иметь изолированный наружный вход, расположенный не ближе 7 м от входа в дом.</w:t>
      </w:r>
    </w:p>
    <w:p w:rsidR="000D42EC" w:rsidRPr="00655522" w:rsidRDefault="000D42EC" w:rsidP="001054EF">
      <w:pPr>
        <w:keepLines w:val="0"/>
        <w:overflowPunct/>
        <w:autoSpaceDE/>
        <w:autoSpaceDN/>
        <w:adjustRightInd/>
        <w:spacing w:line="240" w:lineRule="auto"/>
        <w:ind w:firstLine="284"/>
        <w:rPr>
          <w:rFonts w:eastAsia="SimSun"/>
          <w:sz w:val="24"/>
          <w:szCs w:val="24"/>
          <w:lang w:eastAsia="zh-CN"/>
        </w:rPr>
      </w:pPr>
      <w:r w:rsidRPr="00655522">
        <w:rPr>
          <w:rFonts w:eastAsia="SimSun"/>
          <w:sz w:val="24"/>
          <w:szCs w:val="24"/>
          <w:lang w:eastAsia="zh-CN"/>
        </w:rPr>
        <w:t>В этих случаях расстояние до границы с соседним участком измеряется отдельно от каждого объекта блокировки.</w:t>
      </w:r>
    </w:p>
    <w:p w:rsidR="000D42EC" w:rsidRPr="00655522" w:rsidRDefault="000D42EC" w:rsidP="001054EF">
      <w:pPr>
        <w:keepLines w:val="0"/>
        <w:overflowPunct/>
        <w:autoSpaceDE/>
        <w:autoSpaceDN/>
        <w:adjustRightInd/>
        <w:spacing w:line="240" w:lineRule="auto"/>
        <w:ind w:firstLine="284"/>
        <w:rPr>
          <w:rFonts w:eastAsia="SimSun"/>
          <w:sz w:val="24"/>
          <w:szCs w:val="24"/>
          <w:lang w:eastAsia="zh-CN"/>
        </w:rPr>
      </w:pPr>
      <w:r w:rsidRPr="00655522">
        <w:rPr>
          <w:rFonts w:eastAsia="SimSun"/>
          <w:sz w:val="24"/>
          <w:szCs w:val="24"/>
          <w:lang w:eastAsia="zh-CN"/>
        </w:rPr>
        <w:t>Гаражи для автомобилей могут быть отдельно стоящими, встроенными или пристроенными к садовому дому и хозяйственным постройкам.</w:t>
      </w:r>
    </w:p>
    <w:p w:rsidR="000D42EC" w:rsidRPr="00655522" w:rsidRDefault="000D42EC" w:rsidP="001054EF">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rsidR="000D42EC" w:rsidRPr="00655522" w:rsidRDefault="000D42EC" w:rsidP="001054EF">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Границы территорий, подверженных затоплению и подтоплению, и режим осуществления хозяйственной и иной деятельности на этих территориях в зависимости от частоты их затопления и подтопления устанавливаются в соответствии с законодательством о градостроительной деятельности.</w:t>
      </w:r>
    </w:p>
    <w:p w:rsidR="000D42EC" w:rsidRPr="00655522" w:rsidRDefault="000D42EC" w:rsidP="001054EF">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На территориях, подверженных затоплению, размещение новых населенных пунктов, кладбищ, скотомогильников и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запрещаются.</w:t>
      </w:r>
    </w:p>
    <w:p w:rsidR="000D42EC" w:rsidRPr="00655522" w:rsidRDefault="000D42EC" w:rsidP="001054EF">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 xml:space="preserve">На территориях, подверженных подтоплению, в том числе потенциальному, строительство объектов капитального строительства разрешается при условии одновременного выполнения локальных </w:t>
      </w:r>
      <w:proofErr w:type="spellStart"/>
      <w:r w:rsidRPr="00655522">
        <w:rPr>
          <w:rFonts w:eastAsia="SimSun"/>
          <w:sz w:val="24"/>
          <w:szCs w:val="24"/>
          <w:lang w:eastAsia="zh-CN"/>
        </w:rPr>
        <w:t>дренажно</w:t>
      </w:r>
      <w:proofErr w:type="spellEnd"/>
      <w:r w:rsidRPr="00655522">
        <w:rPr>
          <w:rFonts w:eastAsia="SimSun"/>
          <w:sz w:val="24"/>
          <w:szCs w:val="24"/>
          <w:lang w:eastAsia="zh-CN"/>
        </w:rPr>
        <w:t xml:space="preserve"> - защитных работ в соответствии с СП 116.13330.2012 «Инженерная защита территорий, зданий и сооружений от опасных геологических процессов».</w:t>
      </w:r>
    </w:p>
    <w:p w:rsidR="000D42EC" w:rsidRPr="00655522" w:rsidRDefault="000D42EC" w:rsidP="001054EF">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 xml:space="preserve">Все жилые дома и хозяйственные постройки должны быть  обеспечены системами водоотведения с кровли, с целью предотвращения подтопления соседних земельных участков и строений, а также улицы. </w:t>
      </w:r>
      <w:proofErr w:type="spellStart"/>
      <w:r w:rsidRPr="00655522">
        <w:rPr>
          <w:rFonts w:eastAsia="SimSun"/>
          <w:sz w:val="24"/>
          <w:szCs w:val="24"/>
          <w:lang w:eastAsia="zh-CN"/>
        </w:rPr>
        <w:t>Водоотоведение</w:t>
      </w:r>
      <w:proofErr w:type="spellEnd"/>
      <w:r w:rsidRPr="00655522">
        <w:rPr>
          <w:rFonts w:eastAsia="SimSun"/>
          <w:sz w:val="24"/>
          <w:szCs w:val="24"/>
          <w:lang w:eastAsia="zh-CN"/>
        </w:rPr>
        <w:t xml:space="preserve"> должно быть организовано на собственный земельный участок. Допускается не выполнять организованный сток воды с кровли при условии, когда смежные земельные участки находятся на одном уровне и между строениями, расположенными на соседних земельных участках расстояние не менее - 4 м.</w:t>
      </w:r>
    </w:p>
    <w:p w:rsidR="000D42EC" w:rsidRPr="00655522" w:rsidRDefault="000D42EC" w:rsidP="001054EF">
      <w:pPr>
        <w:keepLines w:val="0"/>
        <w:overflowPunct/>
        <w:spacing w:line="240" w:lineRule="auto"/>
        <w:ind w:firstLine="426"/>
        <w:rPr>
          <w:rFonts w:eastAsia="SimSun"/>
          <w:sz w:val="24"/>
          <w:szCs w:val="24"/>
          <w:lang w:eastAsia="zh-CN"/>
        </w:rPr>
      </w:pPr>
      <w:r w:rsidRPr="00655522">
        <w:rPr>
          <w:rFonts w:eastAsia="SimSun"/>
          <w:sz w:val="24"/>
          <w:szCs w:val="24"/>
          <w:lang w:eastAsia="zh-CN"/>
        </w:rPr>
        <w:t>Поднятие уровня земельного участка путем отсыпки грунта допускается при наличии письменного согласия правообладателей соседних земельных участков. Изменение общего рельефа участка, осуществляемое путем выемки или насыпи, ведущее к изменению существующей водоотводной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w:t>
      </w:r>
    </w:p>
    <w:p w:rsidR="000D42EC" w:rsidRPr="00655522" w:rsidRDefault="000D42EC" w:rsidP="001054EF">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Индивидуальные садовые (дачные) участки должны быть ограждены. Ограждения с целью минимального затенения территории соседних участков должны быть сетчатые или решетчатые высотой 1,5 м. Высота ограждения смежных участков считается от уровня земельного участка имеющего наибольшую высотную отметку.</w:t>
      </w:r>
    </w:p>
    <w:p w:rsidR="000D42EC" w:rsidRPr="00655522" w:rsidRDefault="000D42EC" w:rsidP="001054EF">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lastRenderedPageBreak/>
        <w:t>Допускается устройство глухих ограждений со стороны улиц и проездов по решению общего собрания членов садоводческого (дачного) объединения.</w:t>
      </w:r>
    </w:p>
    <w:p w:rsidR="000D42EC" w:rsidRPr="00655522" w:rsidRDefault="000D42EC" w:rsidP="001054EF">
      <w:pPr>
        <w:keepLines w:val="0"/>
        <w:overflowPunct/>
        <w:spacing w:line="240" w:lineRule="auto"/>
        <w:ind w:firstLine="426"/>
        <w:rPr>
          <w:rFonts w:eastAsia="SimSun"/>
          <w:sz w:val="24"/>
          <w:szCs w:val="24"/>
          <w:lang w:eastAsia="zh-CN"/>
        </w:rPr>
      </w:pPr>
      <w:r w:rsidRPr="00655522">
        <w:rPr>
          <w:rFonts w:eastAsia="SimSun"/>
          <w:sz w:val="24"/>
          <w:szCs w:val="24"/>
          <w:lang w:eastAsia="zh-CN"/>
        </w:rPr>
        <w:t>Земельный участок, предоставленный садоводческому (дачному) объединению, состоит из земель общего пользования и земель индивидуальных участков.</w:t>
      </w:r>
    </w:p>
    <w:p w:rsidR="000D42EC" w:rsidRPr="00655522" w:rsidRDefault="000D42EC" w:rsidP="001054EF">
      <w:pPr>
        <w:keepLines w:val="0"/>
        <w:overflowPunct/>
        <w:spacing w:line="240" w:lineRule="auto"/>
        <w:ind w:firstLine="426"/>
        <w:rPr>
          <w:rFonts w:eastAsia="SimSun"/>
          <w:sz w:val="24"/>
          <w:szCs w:val="24"/>
          <w:lang w:eastAsia="zh-CN"/>
        </w:rPr>
      </w:pPr>
    </w:p>
    <w:p w:rsidR="000D42EC" w:rsidRPr="00655522" w:rsidRDefault="000D42EC" w:rsidP="001054EF">
      <w:pPr>
        <w:keepLines w:val="0"/>
        <w:overflowPunct/>
        <w:spacing w:line="240" w:lineRule="auto"/>
        <w:ind w:firstLine="426"/>
        <w:rPr>
          <w:rFonts w:eastAsia="SimSun"/>
          <w:sz w:val="24"/>
          <w:szCs w:val="24"/>
          <w:lang w:eastAsia="zh-CN"/>
        </w:rPr>
      </w:pPr>
      <w:r w:rsidRPr="00655522">
        <w:rPr>
          <w:rFonts w:eastAsia="SimSun"/>
          <w:sz w:val="24"/>
          <w:szCs w:val="24"/>
          <w:lang w:eastAsia="zh-CN"/>
        </w:rPr>
        <w:t>К землям общего пользования относятся земли, занятые дорогами, улицами, проездами (в пределах красных линий), пожарными водоемами, а также площадками и участками объектов общего пользования (включая их санитарно-защитные зоны).</w:t>
      </w:r>
    </w:p>
    <w:p w:rsidR="000D42EC" w:rsidRPr="00655522" w:rsidRDefault="000D42EC" w:rsidP="001054EF">
      <w:pPr>
        <w:keepLines w:val="0"/>
        <w:overflowPunct/>
        <w:spacing w:line="240" w:lineRule="auto"/>
        <w:ind w:firstLine="426"/>
        <w:rPr>
          <w:rFonts w:eastAsia="SimSun"/>
          <w:sz w:val="24"/>
          <w:szCs w:val="24"/>
          <w:lang w:eastAsia="zh-CN"/>
        </w:rPr>
      </w:pPr>
      <w:r w:rsidRPr="00655522">
        <w:rPr>
          <w:rFonts w:eastAsia="SimSun"/>
          <w:sz w:val="24"/>
          <w:szCs w:val="24"/>
          <w:lang w:eastAsia="zh-CN"/>
        </w:rPr>
        <w:t>Минимально необходимый состав зданий, сооружений, площадок общего пользования приведен в таблице:</w:t>
      </w:r>
    </w:p>
    <w:tbl>
      <w:tblPr>
        <w:tblW w:w="9498" w:type="dxa"/>
        <w:tblInd w:w="70" w:type="dxa"/>
        <w:tblLayout w:type="fixed"/>
        <w:tblCellMar>
          <w:left w:w="70" w:type="dxa"/>
          <w:right w:w="70" w:type="dxa"/>
        </w:tblCellMar>
        <w:tblLook w:val="0000" w:firstRow="0" w:lastRow="0" w:firstColumn="0" w:lastColumn="0" w:noHBand="0" w:noVBand="0"/>
      </w:tblPr>
      <w:tblGrid>
        <w:gridCol w:w="4395"/>
        <w:gridCol w:w="1815"/>
        <w:gridCol w:w="1890"/>
        <w:gridCol w:w="1398"/>
      </w:tblGrid>
      <w:tr w:rsidR="00655522" w:rsidRPr="00655522" w:rsidTr="00BF7B87">
        <w:trPr>
          <w:cantSplit/>
          <w:trHeight w:val="600"/>
        </w:trPr>
        <w:tc>
          <w:tcPr>
            <w:tcW w:w="4395" w:type="dxa"/>
            <w:vMerge w:val="restart"/>
            <w:tcBorders>
              <w:top w:val="single" w:sz="6" w:space="0" w:color="auto"/>
              <w:left w:val="single" w:sz="6" w:space="0" w:color="auto"/>
              <w:bottom w:val="nil"/>
              <w:right w:val="single" w:sz="6" w:space="0" w:color="auto"/>
            </w:tcBorders>
            <w:vAlign w:val="center"/>
          </w:tcPr>
          <w:p w:rsidR="000D42EC" w:rsidRPr="00655522" w:rsidRDefault="000D42EC" w:rsidP="00BF7B87">
            <w:pPr>
              <w:keepLines w:val="0"/>
              <w:overflowPunct/>
              <w:spacing w:line="240" w:lineRule="auto"/>
              <w:ind w:firstLine="0"/>
              <w:jc w:val="center"/>
              <w:rPr>
                <w:sz w:val="24"/>
                <w:szCs w:val="24"/>
              </w:rPr>
            </w:pPr>
            <w:r w:rsidRPr="00655522">
              <w:rPr>
                <w:sz w:val="24"/>
                <w:szCs w:val="24"/>
              </w:rPr>
              <w:t>Объект</w:t>
            </w:r>
          </w:p>
        </w:tc>
        <w:tc>
          <w:tcPr>
            <w:tcW w:w="5103" w:type="dxa"/>
            <w:gridSpan w:val="3"/>
            <w:tcBorders>
              <w:top w:val="single" w:sz="6" w:space="0" w:color="auto"/>
              <w:left w:val="single" w:sz="6" w:space="0" w:color="auto"/>
              <w:bottom w:val="single" w:sz="6" w:space="0" w:color="auto"/>
              <w:right w:val="single" w:sz="6" w:space="0" w:color="auto"/>
            </w:tcBorders>
            <w:vAlign w:val="center"/>
          </w:tcPr>
          <w:p w:rsidR="000D42EC" w:rsidRPr="00655522" w:rsidRDefault="000D42EC" w:rsidP="00BF7B87">
            <w:pPr>
              <w:keepLines w:val="0"/>
              <w:overflowPunct/>
              <w:spacing w:line="240" w:lineRule="auto"/>
              <w:ind w:firstLine="0"/>
              <w:jc w:val="center"/>
              <w:rPr>
                <w:sz w:val="24"/>
                <w:szCs w:val="24"/>
              </w:rPr>
            </w:pPr>
            <w:r w:rsidRPr="00655522">
              <w:rPr>
                <w:sz w:val="24"/>
                <w:szCs w:val="24"/>
              </w:rPr>
              <w:t>Удельный размер земельных участков (м</w:t>
            </w:r>
            <w:proofErr w:type="gramStart"/>
            <w:r w:rsidRPr="00655522">
              <w:rPr>
                <w:sz w:val="24"/>
                <w:szCs w:val="24"/>
              </w:rPr>
              <w:t>2</w:t>
            </w:r>
            <w:proofErr w:type="gramEnd"/>
            <w:r w:rsidRPr="00655522">
              <w:rPr>
                <w:sz w:val="24"/>
                <w:szCs w:val="24"/>
              </w:rPr>
              <w:t xml:space="preserve"> на 1 садовый участок) на территории садоводческих (дачных) объединений с числом участков</w:t>
            </w:r>
          </w:p>
        </w:tc>
      </w:tr>
      <w:tr w:rsidR="00655522" w:rsidRPr="00655522" w:rsidTr="00BF7B87">
        <w:trPr>
          <w:cantSplit/>
          <w:trHeight w:val="240"/>
        </w:trPr>
        <w:tc>
          <w:tcPr>
            <w:tcW w:w="4395" w:type="dxa"/>
            <w:vMerge/>
            <w:tcBorders>
              <w:top w:val="nil"/>
              <w:left w:val="single" w:sz="6" w:space="0" w:color="auto"/>
              <w:bottom w:val="single" w:sz="6" w:space="0" w:color="auto"/>
              <w:right w:val="single" w:sz="6" w:space="0" w:color="auto"/>
            </w:tcBorders>
            <w:vAlign w:val="center"/>
          </w:tcPr>
          <w:p w:rsidR="000D42EC" w:rsidRPr="00655522" w:rsidRDefault="000D42EC" w:rsidP="00BF7B87">
            <w:pPr>
              <w:keepLines w:val="0"/>
              <w:overflowPunct/>
              <w:spacing w:line="240" w:lineRule="auto"/>
              <w:ind w:firstLine="0"/>
              <w:jc w:val="center"/>
              <w:rPr>
                <w:sz w:val="24"/>
                <w:szCs w:val="24"/>
              </w:rPr>
            </w:pPr>
          </w:p>
        </w:tc>
        <w:tc>
          <w:tcPr>
            <w:tcW w:w="1815" w:type="dxa"/>
            <w:tcBorders>
              <w:top w:val="single" w:sz="6" w:space="0" w:color="auto"/>
              <w:left w:val="single" w:sz="6" w:space="0" w:color="auto"/>
              <w:bottom w:val="single" w:sz="6" w:space="0" w:color="auto"/>
              <w:right w:val="single" w:sz="6" w:space="0" w:color="auto"/>
            </w:tcBorders>
            <w:vAlign w:val="center"/>
          </w:tcPr>
          <w:p w:rsidR="000D42EC" w:rsidRPr="00655522" w:rsidRDefault="000D42EC" w:rsidP="00BF7B87">
            <w:pPr>
              <w:keepLines w:val="0"/>
              <w:overflowPunct/>
              <w:spacing w:line="240" w:lineRule="auto"/>
              <w:ind w:firstLine="0"/>
              <w:jc w:val="center"/>
              <w:rPr>
                <w:sz w:val="24"/>
                <w:szCs w:val="24"/>
              </w:rPr>
            </w:pPr>
            <w:r w:rsidRPr="00655522">
              <w:rPr>
                <w:sz w:val="24"/>
                <w:szCs w:val="24"/>
              </w:rPr>
              <w:t>15 - 100</w:t>
            </w:r>
          </w:p>
        </w:tc>
        <w:tc>
          <w:tcPr>
            <w:tcW w:w="1890" w:type="dxa"/>
            <w:tcBorders>
              <w:top w:val="single" w:sz="6" w:space="0" w:color="auto"/>
              <w:left w:val="single" w:sz="6" w:space="0" w:color="auto"/>
              <w:bottom w:val="single" w:sz="6" w:space="0" w:color="auto"/>
              <w:right w:val="single" w:sz="6" w:space="0" w:color="auto"/>
            </w:tcBorders>
            <w:vAlign w:val="center"/>
          </w:tcPr>
          <w:p w:rsidR="000D42EC" w:rsidRPr="00655522" w:rsidRDefault="000D42EC" w:rsidP="00BF7B87">
            <w:pPr>
              <w:keepLines w:val="0"/>
              <w:overflowPunct/>
              <w:spacing w:line="240" w:lineRule="auto"/>
              <w:ind w:firstLine="0"/>
              <w:jc w:val="center"/>
              <w:rPr>
                <w:sz w:val="24"/>
                <w:szCs w:val="24"/>
              </w:rPr>
            </w:pPr>
            <w:r w:rsidRPr="00655522">
              <w:rPr>
                <w:sz w:val="24"/>
                <w:szCs w:val="24"/>
              </w:rPr>
              <w:t>101 - 300</w:t>
            </w:r>
          </w:p>
        </w:tc>
        <w:tc>
          <w:tcPr>
            <w:tcW w:w="1398" w:type="dxa"/>
            <w:tcBorders>
              <w:top w:val="single" w:sz="6" w:space="0" w:color="auto"/>
              <w:left w:val="single" w:sz="6" w:space="0" w:color="auto"/>
              <w:bottom w:val="single" w:sz="6" w:space="0" w:color="auto"/>
              <w:right w:val="single" w:sz="6" w:space="0" w:color="auto"/>
            </w:tcBorders>
            <w:vAlign w:val="center"/>
          </w:tcPr>
          <w:p w:rsidR="000D42EC" w:rsidRPr="00655522" w:rsidRDefault="000D42EC" w:rsidP="00BF7B87">
            <w:pPr>
              <w:keepLines w:val="0"/>
              <w:overflowPunct/>
              <w:spacing w:line="240" w:lineRule="auto"/>
              <w:ind w:firstLine="0"/>
              <w:jc w:val="center"/>
              <w:rPr>
                <w:sz w:val="24"/>
                <w:szCs w:val="24"/>
              </w:rPr>
            </w:pPr>
            <w:r w:rsidRPr="00655522">
              <w:rPr>
                <w:sz w:val="24"/>
                <w:szCs w:val="24"/>
              </w:rPr>
              <w:t>301 и более</w:t>
            </w:r>
          </w:p>
        </w:tc>
      </w:tr>
      <w:tr w:rsidR="00655522" w:rsidRPr="00655522" w:rsidTr="00BF7B87">
        <w:trPr>
          <w:cantSplit/>
          <w:trHeight w:val="240"/>
        </w:trPr>
        <w:tc>
          <w:tcPr>
            <w:tcW w:w="4395" w:type="dxa"/>
            <w:tcBorders>
              <w:top w:val="single" w:sz="6" w:space="0" w:color="auto"/>
              <w:left w:val="single" w:sz="6" w:space="0" w:color="auto"/>
              <w:bottom w:val="single" w:sz="6" w:space="0" w:color="auto"/>
              <w:right w:val="single" w:sz="6" w:space="0" w:color="auto"/>
            </w:tcBorders>
            <w:vAlign w:val="center"/>
          </w:tcPr>
          <w:p w:rsidR="000D42EC" w:rsidRPr="00655522" w:rsidRDefault="000D42EC" w:rsidP="00BF7B87">
            <w:pPr>
              <w:keepLines w:val="0"/>
              <w:overflowPunct/>
              <w:spacing w:line="240" w:lineRule="auto"/>
              <w:ind w:firstLine="0"/>
              <w:jc w:val="left"/>
              <w:rPr>
                <w:sz w:val="24"/>
                <w:szCs w:val="24"/>
              </w:rPr>
            </w:pPr>
            <w:proofErr w:type="gramStart"/>
            <w:r w:rsidRPr="00655522">
              <w:rPr>
                <w:sz w:val="24"/>
                <w:szCs w:val="24"/>
              </w:rPr>
              <w:t>Сторожка</w:t>
            </w:r>
            <w:proofErr w:type="gramEnd"/>
            <w:r w:rsidRPr="00655522">
              <w:rPr>
                <w:sz w:val="24"/>
                <w:szCs w:val="24"/>
              </w:rPr>
              <w:t xml:space="preserve"> с правлением объединения</w:t>
            </w:r>
          </w:p>
        </w:tc>
        <w:tc>
          <w:tcPr>
            <w:tcW w:w="1815" w:type="dxa"/>
            <w:tcBorders>
              <w:top w:val="single" w:sz="6" w:space="0" w:color="auto"/>
              <w:left w:val="single" w:sz="6" w:space="0" w:color="auto"/>
              <w:bottom w:val="single" w:sz="6" w:space="0" w:color="auto"/>
              <w:right w:val="single" w:sz="6" w:space="0" w:color="auto"/>
            </w:tcBorders>
            <w:vAlign w:val="center"/>
          </w:tcPr>
          <w:p w:rsidR="000D42EC" w:rsidRPr="00655522" w:rsidRDefault="000D42EC" w:rsidP="00BF7B87">
            <w:pPr>
              <w:keepLines w:val="0"/>
              <w:overflowPunct/>
              <w:spacing w:line="240" w:lineRule="auto"/>
              <w:ind w:firstLine="0"/>
              <w:jc w:val="center"/>
              <w:rPr>
                <w:sz w:val="24"/>
                <w:szCs w:val="24"/>
              </w:rPr>
            </w:pPr>
            <w:r w:rsidRPr="00655522">
              <w:rPr>
                <w:sz w:val="24"/>
                <w:szCs w:val="24"/>
              </w:rPr>
              <w:t>1 - 0,7</w:t>
            </w:r>
          </w:p>
        </w:tc>
        <w:tc>
          <w:tcPr>
            <w:tcW w:w="1890" w:type="dxa"/>
            <w:tcBorders>
              <w:top w:val="single" w:sz="6" w:space="0" w:color="auto"/>
              <w:left w:val="single" w:sz="6" w:space="0" w:color="auto"/>
              <w:bottom w:val="single" w:sz="6" w:space="0" w:color="auto"/>
              <w:right w:val="single" w:sz="6" w:space="0" w:color="auto"/>
            </w:tcBorders>
            <w:vAlign w:val="center"/>
          </w:tcPr>
          <w:p w:rsidR="000D42EC" w:rsidRPr="00655522" w:rsidRDefault="000D42EC" w:rsidP="00BF7B87">
            <w:pPr>
              <w:keepLines w:val="0"/>
              <w:overflowPunct/>
              <w:spacing w:line="240" w:lineRule="auto"/>
              <w:ind w:firstLine="0"/>
              <w:jc w:val="center"/>
              <w:rPr>
                <w:sz w:val="24"/>
                <w:szCs w:val="24"/>
              </w:rPr>
            </w:pPr>
            <w:r w:rsidRPr="00655522">
              <w:rPr>
                <w:sz w:val="24"/>
                <w:szCs w:val="24"/>
              </w:rPr>
              <w:t>0,7 - 0,5</w:t>
            </w:r>
          </w:p>
        </w:tc>
        <w:tc>
          <w:tcPr>
            <w:tcW w:w="1398" w:type="dxa"/>
            <w:tcBorders>
              <w:top w:val="single" w:sz="6" w:space="0" w:color="auto"/>
              <w:left w:val="single" w:sz="6" w:space="0" w:color="auto"/>
              <w:bottom w:val="single" w:sz="6" w:space="0" w:color="auto"/>
              <w:right w:val="single" w:sz="6" w:space="0" w:color="auto"/>
            </w:tcBorders>
            <w:vAlign w:val="center"/>
          </w:tcPr>
          <w:p w:rsidR="000D42EC" w:rsidRPr="00655522" w:rsidRDefault="000D42EC" w:rsidP="00BF7B87">
            <w:pPr>
              <w:keepLines w:val="0"/>
              <w:overflowPunct/>
              <w:spacing w:line="240" w:lineRule="auto"/>
              <w:ind w:firstLine="0"/>
              <w:jc w:val="center"/>
              <w:rPr>
                <w:sz w:val="24"/>
                <w:szCs w:val="24"/>
              </w:rPr>
            </w:pPr>
            <w:r w:rsidRPr="00655522">
              <w:rPr>
                <w:sz w:val="24"/>
                <w:szCs w:val="24"/>
              </w:rPr>
              <w:t>0,4 - 0,4</w:t>
            </w:r>
          </w:p>
        </w:tc>
      </w:tr>
      <w:tr w:rsidR="00655522" w:rsidRPr="00655522" w:rsidTr="00BF7B87">
        <w:trPr>
          <w:cantSplit/>
          <w:trHeight w:val="240"/>
        </w:trPr>
        <w:tc>
          <w:tcPr>
            <w:tcW w:w="4395" w:type="dxa"/>
            <w:tcBorders>
              <w:top w:val="single" w:sz="6" w:space="0" w:color="auto"/>
              <w:left w:val="single" w:sz="6" w:space="0" w:color="auto"/>
              <w:bottom w:val="single" w:sz="6" w:space="0" w:color="auto"/>
              <w:right w:val="single" w:sz="6" w:space="0" w:color="auto"/>
            </w:tcBorders>
            <w:vAlign w:val="center"/>
          </w:tcPr>
          <w:p w:rsidR="000D42EC" w:rsidRPr="00655522" w:rsidRDefault="000D42EC" w:rsidP="00BF7B87">
            <w:pPr>
              <w:keepLines w:val="0"/>
              <w:overflowPunct/>
              <w:spacing w:line="240" w:lineRule="auto"/>
              <w:ind w:firstLine="0"/>
              <w:jc w:val="left"/>
              <w:rPr>
                <w:sz w:val="24"/>
                <w:szCs w:val="24"/>
              </w:rPr>
            </w:pPr>
            <w:r w:rsidRPr="00655522">
              <w:rPr>
                <w:sz w:val="24"/>
                <w:szCs w:val="24"/>
              </w:rPr>
              <w:t>Магазин смешанной торговли</w:t>
            </w:r>
          </w:p>
        </w:tc>
        <w:tc>
          <w:tcPr>
            <w:tcW w:w="1815" w:type="dxa"/>
            <w:tcBorders>
              <w:top w:val="single" w:sz="6" w:space="0" w:color="auto"/>
              <w:left w:val="single" w:sz="6" w:space="0" w:color="auto"/>
              <w:bottom w:val="single" w:sz="6" w:space="0" w:color="auto"/>
              <w:right w:val="single" w:sz="6" w:space="0" w:color="auto"/>
            </w:tcBorders>
            <w:vAlign w:val="center"/>
          </w:tcPr>
          <w:p w:rsidR="000D42EC" w:rsidRPr="00655522" w:rsidRDefault="000D42EC" w:rsidP="00BF7B87">
            <w:pPr>
              <w:keepLines w:val="0"/>
              <w:overflowPunct/>
              <w:spacing w:line="240" w:lineRule="auto"/>
              <w:ind w:firstLine="0"/>
              <w:jc w:val="center"/>
              <w:rPr>
                <w:sz w:val="24"/>
                <w:szCs w:val="24"/>
              </w:rPr>
            </w:pPr>
            <w:r w:rsidRPr="00655522">
              <w:rPr>
                <w:sz w:val="24"/>
                <w:szCs w:val="24"/>
              </w:rPr>
              <w:t>2 - 0,5</w:t>
            </w:r>
          </w:p>
        </w:tc>
        <w:tc>
          <w:tcPr>
            <w:tcW w:w="1890" w:type="dxa"/>
            <w:tcBorders>
              <w:top w:val="single" w:sz="6" w:space="0" w:color="auto"/>
              <w:left w:val="single" w:sz="6" w:space="0" w:color="auto"/>
              <w:bottom w:val="single" w:sz="6" w:space="0" w:color="auto"/>
              <w:right w:val="single" w:sz="6" w:space="0" w:color="auto"/>
            </w:tcBorders>
            <w:vAlign w:val="center"/>
          </w:tcPr>
          <w:p w:rsidR="000D42EC" w:rsidRPr="00655522" w:rsidRDefault="000D42EC" w:rsidP="00BF7B87">
            <w:pPr>
              <w:keepLines w:val="0"/>
              <w:overflowPunct/>
              <w:spacing w:line="240" w:lineRule="auto"/>
              <w:ind w:firstLine="0"/>
              <w:jc w:val="center"/>
              <w:rPr>
                <w:sz w:val="24"/>
                <w:szCs w:val="24"/>
              </w:rPr>
            </w:pPr>
            <w:r w:rsidRPr="00655522">
              <w:rPr>
                <w:sz w:val="24"/>
                <w:szCs w:val="24"/>
              </w:rPr>
              <w:t>0,5 - 0,2</w:t>
            </w:r>
          </w:p>
        </w:tc>
        <w:tc>
          <w:tcPr>
            <w:tcW w:w="1398" w:type="dxa"/>
            <w:tcBorders>
              <w:top w:val="single" w:sz="6" w:space="0" w:color="auto"/>
              <w:left w:val="single" w:sz="6" w:space="0" w:color="auto"/>
              <w:bottom w:val="single" w:sz="6" w:space="0" w:color="auto"/>
              <w:right w:val="single" w:sz="6" w:space="0" w:color="auto"/>
            </w:tcBorders>
            <w:vAlign w:val="center"/>
          </w:tcPr>
          <w:p w:rsidR="000D42EC" w:rsidRPr="00655522" w:rsidRDefault="000D42EC" w:rsidP="00BF7B87">
            <w:pPr>
              <w:keepLines w:val="0"/>
              <w:overflowPunct/>
              <w:spacing w:line="240" w:lineRule="auto"/>
              <w:ind w:firstLine="0"/>
              <w:jc w:val="center"/>
              <w:rPr>
                <w:sz w:val="24"/>
                <w:szCs w:val="24"/>
              </w:rPr>
            </w:pPr>
            <w:r w:rsidRPr="00655522">
              <w:rPr>
                <w:sz w:val="24"/>
                <w:szCs w:val="24"/>
              </w:rPr>
              <w:t>0,2 и менее</w:t>
            </w:r>
          </w:p>
        </w:tc>
      </w:tr>
      <w:tr w:rsidR="00655522" w:rsidRPr="00655522" w:rsidTr="00BF7B87">
        <w:trPr>
          <w:cantSplit/>
          <w:trHeight w:val="360"/>
        </w:trPr>
        <w:tc>
          <w:tcPr>
            <w:tcW w:w="4395" w:type="dxa"/>
            <w:tcBorders>
              <w:top w:val="single" w:sz="6" w:space="0" w:color="auto"/>
              <w:left w:val="single" w:sz="6" w:space="0" w:color="auto"/>
              <w:bottom w:val="single" w:sz="6" w:space="0" w:color="auto"/>
              <w:right w:val="single" w:sz="6" w:space="0" w:color="auto"/>
            </w:tcBorders>
            <w:vAlign w:val="center"/>
          </w:tcPr>
          <w:p w:rsidR="000D42EC" w:rsidRPr="00655522" w:rsidRDefault="000D42EC" w:rsidP="00BF7B87">
            <w:pPr>
              <w:keepLines w:val="0"/>
              <w:overflowPunct/>
              <w:spacing w:line="240" w:lineRule="auto"/>
              <w:ind w:firstLine="0"/>
              <w:jc w:val="left"/>
              <w:rPr>
                <w:sz w:val="24"/>
                <w:szCs w:val="24"/>
              </w:rPr>
            </w:pPr>
            <w:r w:rsidRPr="00655522">
              <w:rPr>
                <w:sz w:val="24"/>
                <w:szCs w:val="24"/>
              </w:rPr>
              <w:t xml:space="preserve">Здания и сооружения для хранения    </w:t>
            </w:r>
            <w:r w:rsidRPr="00655522">
              <w:rPr>
                <w:sz w:val="24"/>
                <w:szCs w:val="24"/>
              </w:rPr>
              <w:br/>
              <w:t>средств пожаротушения</w:t>
            </w:r>
          </w:p>
        </w:tc>
        <w:tc>
          <w:tcPr>
            <w:tcW w:w="1815" w:type="dxa"/>
            <w:tcBorders>
              <w:top w:val="single" w:sz="6" w:space="0" w:color="auto"/>
              <w:left w:val="single" w:sz="6" w:space="0" w:color="auto"/>
              <w:bottom w:val="single" w:sz="6" w:space="0" w:color="auto"/>
              <w:right w:val="single" w:sz="6" w:space="0" w:color="auto"/>
            </w:tcBorders>
            <w:vAlign w:val="center"/>
          </w:tcPr>
          <w:p w:rsidR="000D42EC" w:rsidRPr="00655522" w:rsidRDefault="000D42EC" w:rsidP="00BF7B87">
            <w:pPr>
              <w:keepLines w:val="0"/>
              <w:overflowPunct/>
              <w:spacing w:line="240" w:lineRule="auto"/>
              <w:ind w:firstLine="0"/>
              <w:jc w:val="center"/>
              <w:rPr>
                <w:sz w:val="24"/>
                <w:szCs w:val="24"/>
              </w:rPr>
            </w:pPr>
            <w:r w:rsidRPr="00655522">
              <w:rPr>
                <w:sz w:val="24"/>
                <w:szCs w:val="24"/>
              </w:rPr>
              <w:t>0,5</w:t>
            </w:r>
          </w:p>
        </w:tc>
        <w:tc>
          <w:tcPr>
            <w:tcW w:w="1890" w:type="dxa"/>
            <w:tcBorders>
              <w:top w:val="single" w:sz="6" w:space="0" w:color="auto"/>
              <w:left w:val="single" w:sz="6" w:space="0" w:color="auto"/>
              <w:bottom w:val="single" w:sz="6" w:space="0" w:color="auto"/>
              <w:right w:val="single" w:sz="6" w:space="0" w:color="auto"/>
            </w:tcBorders>
            <w:vAlign w:val="center"/>
          </w:tcPr>
          <w:p w:rsidR="000D42EC" w:rsidRPr="00655522" w:rsidRDefault="000D42EC" w:rsidP="00BF7B87">
            <w:pPr>
              <w:keepLines w:val="0"/>
              <w:overflowPunct/>
              <w:spacing w:line="240" w:lineRule="auto"/>
              <w:ind w:firstLine="0"/>
              <w:jc w:val="center"/>
              <w:rPr>
                <w:sz w:val="24"/>
                <w:szCs w:val="24"/>
              </w:rPr>
            </w:pPr>
            <w:r w:rsidRPr="00655522">
              <w:rPr>
                <w:sz w:val="24"/>
                <w:szCs w:val="24"/>
              </w:rPr>
              <w:t>0,4</w:t>
            </w:r>
          </w:p>
        </w:tc>
        <w:tc>
          <w:tcPr>
            <w:tcW w:w="1398" w:type="dxa"/>
            <w:tcBorders>
              <w:top w:val="single" w:sz="6" w:space="0" w:color="auto"/>
              <w:left w:val="single" w:sz="6" w:space="0" w:color="auto"/>
              <w:bottom w:val="single" w:sz="6" w:space="0" w:color="auto"/>
              <w:right w:val="single" w:sz="6" w:space="0" w:color="auto"/>
            </w:tcBorders>
            <w:vAlign w:val="center"/>
          </w:tcPr>
          <w:p w:rsidR="000D42EC" w:rsidRPr="00655522" w:rsidRDefault="000D42EC" w:rsidP="00BF7B87">
            <w:pPr>
              <w:keepLines w:val="0"/>
              <w:overflowPunct/>
              <w:spacing w:line="240" w:lineRule="auto"/>
              <w:ind w:firstLine="0"/>
              <w:jc w:val="center"/>
              <w:rPr>
                <w:sz w:val="24"/>
                <w:szCs w:val="24"/>
              </w:rPr>
            </w:pPr>
            <w:r w:rsidRPr="00655522">
              <w:rPr>
                <w:sz w:val="24"/>
                <w:szCs w:val="24"/>
              </w:rPr>
              <w:t>0,35</w:t>
            </w:r>
          </w:p>
        </w:tc>
      </w:tr>
      <w:tr w:rsidR="00655522" w:rsidRPr="00655522" w:rsidTr="00BF7B87">
        <w:trPr>
          <w:cantSplit/>
          <w:trHeight w:val="240"/>
        </w:trPr>
        <w:tc>
          <w:tcPr>
            <w:tcW w:w="4395" w:type="dxa"/>
            <w:tcBorders>
              <w:top w:val="single" w:sz="6" w:space="0" w:color="auto"/>
              <w:left w:val="single" w:sz="6" w:space="0" w:color="auto"/>
              <w:bottom w:val="single" w:sz="6" w:space="0" w:color="auto"/>
              <w:right w:val="single" w:sz="6" w:space="0" w:color="auto"/>
            </w:tcBorders>
            <w:vAlign w:val="center"/>
          </w:tcPr>
          <w:p w:rsidR="000D42EC" w:rsidRPr="00655522" w:rsidRDefault="000D42EC" w:rsidP="00BF7B87">
            <w:pPr>
              <w:keepLines w:val="0"/>
              <w:overflowPunct/>
              <w:spacing w:line="240" w:lineRule="auto"/>
              <w:ind w:firstLine="0"/>
              <w:jc w:val="left"/>
              <w:rPr>
                <w:sz w:val="24"/>
                <w:szCs w:val="24"/>
              </w:rPr>
            </w:pPr>
            <w:r w:rsidRPr="00655522">
              <w:rPr>
                <w:sz w:val="24"/>
                <w:szCs w:val="24"/>
              </w:rPr>
              <w:t>Площадки для мусоросборников</w:t>
            </w:r>
          </w:p>
        </w:tc>
        <w:tc>
          <w:tcPr>
            <w:tcW w:w="1815" w:type="dxa"/>
            <w:tcBorders>
              <w:top w:val="single" w:sz="6" w:space="0" w:color="auto"/>
              <w:left w:val="single" w:sz="6" w:space="0" w:color="auto"/>
              <w:bottom w:val="single" w:sz="6" w:space="0" w:color="auto"/>
              <w:right w:val="single" w:sz="6" w:space="0" w:color="auto"/>
            </w:tcBorders>
            <w:vAlign w:val="center"/>
          </w:tcPr>
          <w:p w:rsidR="000D42EC" w:rsidRPr="00655522" w:rsidRDefault="000D42EC" w:rsidP="00BF7B87">
            <w:pPr>
              <w:keepLines w:val="0"/>
              <w:overflowPunct/>
              <w:spacing w:line="240" w:lineRule="auto"/>
              <w:ind w:firstLine="0"/>
              <w:jc w:val="center"/>
              <w:rPr>
                <w:sz w:val="24"/>
                <w:szCs w:val="24"/>
              </w:rPr>
            </w:pPr>
            <w:r w:rsidRPr="00655522">
              <w:rPr>
                <w:sz w:val="24"/>
                <w:szCs w:val="24"/>
              </w:rPr>
              <w:t>0,1</w:t>
            </w:r>
          </w:p>
        </w:tc>
        <w:tc>
          <w:tcPr>
            <w:tcW w:w="1890" w:type="dxa"/>
            <w:tcBorders>
              <w:top w:val="single" w:sz="6" w:space="0" w:color="auto"/>
              <w:left w:val="single" w:sz="6" w:space="0" w:color="auto"/>
              <w:bottom w:val="single" w:sz="6" w:space="0" w:color="auto"/>
              <w:right w:val="single" w:sz="6" w:space="0" w:color="auto"/>
            </w:tcBorders>
            <w:vAlign w:val="center"/>
          </w:tcPr>
          <w:p w:rsidR="000D42EC" w:rsidRPr="00655522" w:rsidRDefault="000D42EC" w:rsidP="00BF7B87">
            <w:pPr>
              <w:keepLines w:val="0"/>
              <w:overflowPunct/>
              <w:spacing w:line="240" w:lineRule="auto"/>
              <w:ind w:firstLine="0"/>
              <w:jc w:val="center"/>
              <w:rPr>
                <w:sz w:val="24"/>
                <w:szCs w:val="24"/>
              </w:rPr>
            </w:pPr>
            <w:r w:rsidRPr="00655522">
              <w:rPr>
                <w:sz w:val="24"/>
                <w:szCs w:val="24"/>
              </w:rPr>
              <w:t>0,1</w:t>
            </w:r>
          </w:p>
        </w:tc>
        <w:tc>
          <w:tcPr>
            <w:tcW w:w="1398" w:type="dxa"/>
            <w:tcBorders>
              <w:top w:val="single" w:sz="6" w:space="0" w:color="auto"/>
              <w:left w:val="single" w:sz="6" w:space="0" w:color="auto"/>
              <w:bottom w:val="single" w:sz="6" w:space="0" w:color="auto"/>
              <w:right w:val="single" w:sz="6" w:space="0" w:color="auto"/>
            </w:tcBorders>
            <w:vAlign w:val="center"/>
          </w:tcPr>
          <w:p w:rsidR="000D42EC" w:rsidRPr="00655522" w:rsidRDefault="000D42EC" w:rsidP="00BF7B87">
            <w:pPr>
              <w:keepLines w:val="0"/>
              <w:overflowPunct/>
              <w:spacing w:line="240" w:lineRule="auto"/>
              <w:ind w:firstLine="0"/>
              <w:jc w:val="center"/>
              <w:rPr>
                <w:sz w:val="24"/>
                <w:szCs w:val="24"/>
              </w:rPr>
            </w:pPr>
            <w:r w:rsidRPr="00655522">
              <w:rPr>
                <w:sz w:val="24"/>
                <w:szCs w:val="24"/>
              </w:rPr>
              <w:t>0,1</w:t>
            </w:r>
          </w:p>
        </w:tc>
      </w:tr>
      <w:tr w:rsidR="00655522" w:rsidRPr="00655522" w:rsidTr="00BF7B87">
        <w:trPr>
          <w:cantSplit/>
          <w:trHeight w:val="480"/>
        </w:trPr>
        <w:tc>
          <w:tcPr>
            <w:tcW w:w="4395" w:type="dxa"/>
            <w:tcBorders>
              <w:top w:val="single" w:sz="6" w:space="0" w:color="auto"/>
              <w:left w:val="single" w:sz="6" w:space="0" w:color="auto"/>
              <w:bottom w:val="single" w:sz="6" w:space="0" w:color="auto"/>
              <w:right w:val="single" w:sz="6" w:space="0" w:color="auto"/>
            </w:tcBorders>
            <w:vAlign w:val="center"/>
          </w:tcPr>
          <w:p w:rsidR="000D42EC" w:rsidRPr="00655522" w:rsidRDefault="000D42EC" w:rsidP="00BF7B87">
            <w:pPr>
              <w:keepLines w:val="0"/>
              <w:overflowPunct/>
              <w:spacing w:line="240" w:lineRule="auto"/>
              <w:ind w:firstLine="0"/>
              <w:jc w:val="left"/>
              <w:rPr>
                <w:sz w:val="24"/>
                <w:szCs w:val="24"/>
              </w:rPr>
            </w:pPr>
            <w:r w:rsidRPr="00655522">
              <w:rPr>
                <w:sz w:val="24"/>
                <w:szCs w:val="24"/>
              </w:rPr>
              <w:t>Площадка для стоянки автомобилей при въезде на территорию садоводческого объединения</w:t>
            </w:r>
          </w:p>
        </w:tc>
        <w:tc>
          <w:tcPr>
            <w:tcW w:w="1815" w:type="dxa"/>
            <w:tcBorders>
              <w:top w:val="single" w:sz="6" w:space="0" w:color="auto"/>
              <w:left w:val="single" w:sz="6" w:space="0" w:color="auto"/>
              <w:bottom w:val="single" w:sz="6" w:space="0" w:color="auto"/>
              <w:right w:val="single" w:sz="6" w:space="0" w:color="auto"/>
            </w:tcBorders>
            <w:vAlign w:val="center"/>
          </w:tcPr>
          <w:p w:rsidR="000D42EC" w:rsidRPr="00655522" w:rsidRDefault="000D42EC" w:rsidP="00BF7B87">
            <w:pPr>
              <w:keepLines w:val="0"/>
              <w:overflowPunct/>
              <w:spacing w:line="240" w:lineRule="auto"/>
              <w:ind w:firstLine="0"/>
              <w:jc w:val="center"/>
              <w:rPr>
                <w:sz w:val="24"/>
                <w:szCs w:val="24"/>
              </w:rPr>
            </w:pPr>
            <w:r w:rsidRPr="00655522">
              <w:rPr>
                <w:sz w:val="24"/>
                <w:szCs w:val="24"/>
              </w:rPr>
              <w:t>0,9</w:t>
            </w:r>
          </w:p>
        </w:tc>
        <w:tc>
          <w:tcPr>
            <w:tcW w:w="1890" w:type="dxa"/>
            <w:tcBorders>
              <w:top w:val="single" w:sz="6" w:space="0" w:color="auto"/>
              <w:left w:val="single" w:sz="6" w:space="0" w:color="auto"/>
              <w:bottom w:val="single" w:sz="6" w:space="0" w:color="auto"/>
              <w:right w:val="single" w:sz="6" w:space="0" w:color="auto"/>
            </w:tcBorders>
            <w:vAlign w:val="center"/>
          </w:tcPr>
          <w:p w:rsidR="000D42EC" w:rsidRPr="00655522" w:rsidRDefault="000D42EC" w:rsidP="00BF7B87">
            <w:pPr>
              <w:keepLines w:val="0"/>
              <w:overflowPunct/>
              <w:spacing w:line="240" w:lineRule="auto"/>
              <w:ind w:firstLine="0"/>
              <w:jc w:val="center"/>
              <w:rPr>
                <w:sz w:val="24"/>
                <w:szCs w:val="24"/>
              </w:rPr>
            </w:pPr>
            <w:r w:rsidRPr="00655522">
              <w:rPr>
                <w:sz w:val="24"/>
                <w:szCs w:val="24"/>
              </w:rPr>
              <w:t>0,9 - 0,4</w:t>
            </w:r>
          </w:p>
        </w:tc>
        <w:tc>
          <w:tcPr>
            <w:tcW w:w="1398" w:type="dxa"/>
            <w:tcBorders>
              <w:top w:val="single" w:sz="6" w:space="0" w:color="auto"/>
              <w:left w:val="single" w:sz="6" w:space="0" w:color="auto"/>
              <w:bottom w:val="single" w:sz="6" w:space="0" w:color="auto"/>
              <w:right w:val="single" w:sz="6" w:space="0" w:color="auto"/>
            </w:tcBorders>
            <w:vAlign w:val="center"/>
          </w:tcPr>
          <w:p w:rsidR="000D42EC" w:rsidRPr="00655522" w:rsidRDefault="000D42EC" w:rsidP="00BF7B87">
            <w:pPr>
              <w:keepLines w:val="0"/>
              <w:overflowPunct/>
              <w:spacing w:line="240" w:lineRule="auto"/>
              <w:ind w:firstLine="0"/>
              <w:jc w:val="center"/>
              <w:rPr>
                <w:sz w:val="24"/>
                <w:szCs w:val="24"/>
              </w:rPr>
            </w:pPr>
            <w:r w:rsidRPr="00655522">
              <w:rPr>
                <w:sz w:val="24"/>
                <w:szCs w:val="24"/>
              </w:rPr>
              <w:t>0,4 и менее</w:t>
            </w:r>
          </w:p>
        </w:tc>
      </w:tr>
    </w:tbl>
    <w:p w:rsidR="000D42EC" w:rsidRPr="00655522" w:rsidRDefault="000D42EC" w:rsidP="001054EF">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Размещение зданий, строений и сооружений возможно при соблюдении требований статей 31, 32, 33, 34, 35 настоящих Правил.</w:t>
      </w:r>
    </w:p>
    <w:p w:rsidR="000D42EC" w:rsidRPr="00655522" w:rsidRDefault="000D42EC" w:rsidP="001054EF">
      <w:pPr>
        <w:spacing w:line="240" w:lineRule="auto"/>
        <w:ind w:firstLine="426"/>
        <w:jc w:val="center"/>
        <w:rPr>
          <w:caps/>
          <w:sz w:val="24"/>
          <w:szCs w:val="24"/>
        </w:rPr>
      </w:pPr>
    </w:p>
    <w:p w:rsidR="000D42EC" w:rsidRPr="00655522" w:rsidRDefault="000D42EC" w:rsidP="001054EF">
      <w:pPr>
        <w:keepLines w:val="0"/>
        <w:overflowPunct/>
        <w:autoSpaceDE/>
        <w:autoSpaceDN/>
        <w:adjustRightInd/>
        <w:spacing w:line="240" w:lineRule="auto"/>
        <w:ind w:firstLine="426"/>
        <w:jc w:val="center"/>
        <w:rPr>
          <w:rFonts w:eastAsia="SimSun"/>
          <w:caps/>
          <w:sz w:val="24"/>
          <w:szCs w:val="24"/>
          <w:lang w:eastAsia="zh-CN"/>
        </w:rPr>
      </w:pPr>
      <w:r w:rsidRPr="00655522">
        <w:rPr>
          <w:rFonts w:eastAsia="SimSun"/>
          <w:caps/>
          <w:sz w:val="24"/>
          <w:szCs w:val="24"/>
          <w:lang w:eastAsia="zh-CN"/>
        </w:rPr>
        <w:t>ОБЩЕСТВЕННО-ДЕЛОВЫЕ ЗОНЫ:</w:t>
      </w:r>
    </w:p>
    <w:p w:rsidR="000D42EC" w:rsidRPr="00655522" w:rsidRDefault="000D42EC" w:rsidP="001054EF">
      <w:pPr>
        <w:keepLines w:val="0"/>
        <w:overflowPunct/>
        <w:autoSpaceDE/>
        <w:autoSpaceDN/>
        <w:adjustRightInd/>
        <w:spacing w:line="240" w:lineRule="auto"/>
        <w:ind w:firstLine="426"/>
        <w:rPr>
          <w:i/>
          <w:sz w:val="24"/>
          <w:szCs w:val="24"/>
        </w:rPr>
      </w:pPr>
      <w:r w:rsidRPr="00655522">
        <w:rPr>
          <w:i/>
          <w:sz w:val="24"/>
          <w:szCs w:val="24"/>
        </w:rPr>
        <w:t>Земельные участки в составе общественно-деловых зон предназначены для застройки административными зданиями, объектами образовательного, культурно-бытового, социального назначения и иными предназначенными для общественного использования объектами согласно градостроительным регламентам.</w:t>
      </w:r>
    </w:p>
    <w:p w:rsidR="000D42EC" w:rsidRPr="00655522" w:rsidRDefault="000D42EC" w:rsidP="001054EF">
      <w:pPr>
        <w:keepLines w:val="0"/>
        <w:overflowPunct/>
        <w:autoSpaceDE/>
        <w:autoSpaceDN/>
        <w:adjustRightInd/>
        <w:spacing w:line="240" w:lineRule="auto"/>
        <w:ind w:firstLine="426"/>
        <w:jc w:val="center"/>
        <w:rPr>
          <w:rFonts w:eastAsia="SimSun"/>
          <w:i/>
          <w:caps/>
          <w:sz w:val="24"/>
          <w:szCs w:val="24"/>
          <w:lang w:eastAsia="zh-CN"/>
        </w:rPr>
      </w:pPr>
    </w:p>
    <w:p w:rsidR="000D42EC" w:rsidRPr="00655522" w:rsidRDefault="000D42EC" w:rsidP="001054EF">
      <w:pPr>
        <w:keepLines w:val="0"/>
        <w:overflowPunct/>
        <w:autoSpaceDE/>
        <w:autoSpaceDN/>
        <w:adjustRightInd/>
        <w:spacing w:line="240" w:lineRule="auto"/>
        <w:ind w:firstLine="426"/>
        <w:jc w:val="center"/>
        <w:outlineLvl w:val="0"/>
        <w:rPr>
          <w:rFonts w:eastAsia="SimSun"/>
          <w:sz w:val="24"/>
          <w:szCs w:val="24"/>
          <w:u w:val="single"/>
          <w:lang w:eastAsia="zh-CN"/>
        </w:rPr>
      </w:pPr>
      <w:r w:rsidRPr="00655522">
        <w:rPr>
          <w:rFonts w:eastAsia="SimSun"/>
          <w:sz w:val="24"/>
          <w:szCs w:val="24"/>
          <w:u w:val="single"/>
          <w:lang w:eastAsia="zh-CN"/>
        </w:rPr>
        <w:t xml:space="preserve">ОД-1. Центральная зона </w:t>
      </w:r>
      <w:proofErr w:type="gramStart"/>
      <w:r w:rsidRPr="00655522">
        <w:rPr>
          <w:rFonts w:eastAsia="SimSun"/>
          <w:sz w:val="24"/>
          <w:szCs w:val="24"/>
          <w:u w:val="single"/>
          <w:lang w:eastAsia="zh-CN"/>
        </w:rPr>
        <w:t>делового</w:t>
      </w:r>
      <w:proofErr w:type="gramEnd"/>
      <w:r w:rsidRPr="00655522">
        <w:rPr>
          <w:rFonts w:eastAsia="SimSun"/>
          <w:sz w:val="24"/>
          <w:szCs w:val="24"/>
          <w:u w:val="single"/>
          <w:lang w:eastAsia="zh-CN"/>
        </w:rPr>
        <w:t>, общественного и коммерческого</w:t>
      </w:r>
    </w:p>
    <w:p w:rsidR="000D42EC" w:rsidRPr="00655522" w:rsidRDefault="000D42EC" w:rsidP="001054EF">
      <w:pPr>
        <w:keepLines w:val="0"/>
        <w:overflowPunct/>
        <w:autoSpaceDE/>
        <w:autoSpaceDN/>
        <w:adjustRightInd/>
        <w:spacing w:line="240" w:lineRule="auto"/>
        <w:ind w:firstLine="426"/>
        <w:jc w:val="center"/>
        <w:rPr>
          <w:rFonts w:eastAsia="SimSun"/>
          <w:sz w:val="24"/>
          <w:szCs w:val="24"/>
          <w:u w:val="single"/>
          <w:lang w:eastAsia="zh-CN"/>
        </w:rPr>
      </w:pPr>
      <w:r w:rsidRPr="00655522">
        <w:rPr>
          <w:rFonts w:eastAsia="SimSun"/>
          <w:sz w:val="24"/>
          <w:szCs w:val="24"/>
          <w:u w:val="single"/>
          <w:lang w:eastAsia="zh-CN"/>
        </w:rPr>
        <w:t>назначения.</w:t>
      </w:r>
    </w:p>
    <w:p w:rsidR="000D42EC" w:rsidRPr="00655522" w:rsidRDefault="000D42EC" w:rsidP="001054EF">
      <w:pPr>
        <w:keepLines w:val="0"/>
        <w:overflowPunct/>
        <w:autoSpaceDE/>
        <w:autoSpaceDN/>
        <w:adjustRightInd/>
        <w:spacing w:line="240" w:lineRule="auto"/>
        <w:ind w:firstLine="426"/>
        <w:jc w:val="center"/>
        <w:rPr>
          <w:rFonts w:eastAsia="SimSun"/>
          <w:sz w:val="24"/>
          <w:szCs w:val="24"/>
          <w:u w:val="single"/>
          <w:lang w:eastAsia="zh-CN"/>
        </w:rPr>
      </w:pPr>
    </w:p>
    <w:p w:rsidR="000D42EC" w:rsidRPr="00655522" w:rsidRDefault="000D42EC" w:rsidP="001054EF">
      <w:pPr>
        <w:keepLines w:val="0"/>
        <w:overflowPunct/>
        <w:autoSpaceDE/>
        <w:autoSpaceDN/>
        <w:adjustRightInd/>
        <w:spacing w:line="240" w:lineRule="auto"/>
        <w:ind w:firstLine="426"/>
        <w:jc w:val="left"/>
        <w:rPr>
          <w:rFonts w:eastAsia="SimSun"/>
          <w:i/>
          <w:sz w:val="24"/>
          <w:szCs w:val="24"/>
          <w:lang w:eastAsia="zh-CN"/>
        </w:rPr>
      </w:pPr>
      <w:r w:rsidRPr="00655522">
        <w:rPr>
          <w:rFonts w:eastAsia="SimSun"/>
          <w:i/>
          <w:sz w:val="24"/>
          <w:szCs w:val="24"/>
          <w:lang w:eastAsia="zh-CN"/>
        </w:rPr>
        <w:t xml:space="preserve">Центральная зона делового, общественного и коммерческого назначения ОД-1  выделена для обеспечения правовых условий использования и строительства недвижимости </w:t>
      </w:r>
      <w:r w:rsidRPr="00655522">
        <w:rPr>
          <w:rFonts w:eastAsia="SimSun"/>
          <w:i/>
          <w:iCs/>
          <w:sz w:val="24"/>
          <w:szCs w:val="24"/>
          <w:lang w:eastAsia="zh-CN"/>
        </w:rPr>
        <w:t xml:space="preserve">на территориях размещения центральных функций, </w:t>
      </w:r>
      <w:r w:rsidRPr="00655522">
        <w:rPr>
          <w:rFonts w:eastAsia="SimSun"/>
          <w:i/>
          <w:sz w:val="24"/>
          <w:szCs w:val="24"/>
          <w:lang w:eastAsia="zh-CN"/>
        </w:rPr>
        <w:t xml:space="preserve">с широким спектром административных, деловых, общественных, культурных, обслуживающих и коммерческих видов использования многофункционального назначения. Разрешается размещение административных объектов федерального, районного, </w:t>
      </w:r>
      <w:proofErr w:type="spellStart"/>
      <w:r w:rsidRPr="00655522">
        <w:rPr>
          <w:rFonts w:eastAsia="SimSun"/>
          <w:i/>
          <w:sz w:val="24"/>
          <w:szCs w:val="24"/>
          <w:lang w:eastAsia="zh-CN"/>
        </w:rPr>
        <w:t>общепоселенческого</w:t>
      </w:r>
      <w:proofErr w:type="spellEnd"/>
      <w:r w:rsidRPr="00655522">
        <w:rPr>
          <w:rFonts w:eastAsia="SimSun"/>
          <w:i/>
          <w:sz w:val="24"/>
          <w:szCs w:val="24"/>
          <w:lang w:eastAsia="zh-CN"/>
        </w:rPr>
        <w:t xml:space="preserve"> и местного значения. </w:t>
      </w:r>
    </w:p>
    <w:p w:rsidR="000D42EC" w:rsidRPr="00655522" w:rsidRDefault="000D42EC" w:rsidP="001054EF">
      <w:pPr>
        <w:keepLines w:val="0"/>
        <w:overflowPunct/>
        <w:autoSpaceDE/>
        <w:autoSpaceDN/>
        <w:adjustRightInd/>
        <w:spacing w:line="240" w:lineRule="auto"/>
        <w:ind w:firstLine="426"/>
        <w:jc w:val="left"/>
        <w:rPr>
          <w:rFonts w:eastAsia="SimSun"/>
          <w:i/>
          <w:sz w:val="24"/>
          <w:szCs w:val="24"/>
          <w:lang w:eastAsia="zh-CN"/>
        </w:rPr>
      </w:pPr>
    </w:p>
    <w:p w:rsidR="000D42EC" w:rsidRPr="00655522" w:rsidRDefault="000D42EC" w:rsidP="001054EF">
      <w:pPr>
        <w:keepLines w:val="0"/>
        <w:tabs>
          <w:tab w:val="left" w:pos="2520"/>
        </w:tabs>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ОСНОВНЫЕ ВИДЫ И ПАРАМЕТРЫ РАЗРЕШЕННОГО ИСПОЛЬЗОВАНИЯ</w:t>
      </w:r>
    </w:p>
    <w:p w:rsidR="000D42EC" w:rsidRPr="00655522" w:rsidRDefault="000D42EC" w:rsidP="001054EF">
      <w:pPr>
        <w:keepLines w:val="0"/>
        <w:tabs>
          <w:tab w:val="left" w:pos="2520"/>
        </w:tabs>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ЗЕМЕЛЬНЫХ УЧАСТКОВ И ОБЪЕКТОВ КАПИТАЛЬНОГО СТРОИТЕЛЬСТВА</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27"/>
        <w:gridCol w:w="22"/>
        <w:gridCol w:w="3238"/>
        <w:gridCol w:w="11"/>
        <w:gridCol w:w="3249"/>
      </w:tblGrid>
      <w:tr w:rsidR="00655522" w:rsidRPr="00655522" w:rsidTr="00BF7B87">
        <w:trPr>
          <w:trHeight w:val="20"/>
        </w:trPr>
        <w:tc>
          <w:tcPr>
            <w:tcW w:w="3249" w:type="dxa"/>
            <w:gridSpan w:val="2"/>
            <w:vAlign w:val="center"/>
          </w:tcPr>
          <w:p w:rsidR="000D42EC" w:rsidRPr="00655522" w:rsidRDefault="000D42EC" w:rsidP="00BF7B87">
            <w:pPr>
              <w:keepLines w:val="0"/>
              <w:tabs>
                <w:tab w:val="left" w:pos="2520"/>
              </w:tabs>
              <w:overflowPunct/>
              <w:autoSpaceDE/>
              <w:autoSpaceDN/>
              <w:adjustRightInd/>
              <w:spacing w:line="240" w:lineRule="auto"/>
              <w:ind w:firstLine="0"/>
              <w:jc w:val="center"/>
              <w:rPr>
                <w:rFonts w:eastAsia="SimSun"/>
                <w:sz w:val="24"/>
                <w:szCs w:val="24"/>
                <w:lang w:eastAsia="zh-CN"/>
              </w:rPr>
            </w:pPr>
            <w:r w:rsidRPr="00655522">
              <w:rPr>
                <w:rFonts w:eastAsia="SimSun"/>
                <w:sz w:val="24"/>
                <w:szCs w:val="24"/>
                <w:lang w:eastAsia="zh-CN"/>
              </w:rPr>
              <w:t>ВИДЫ ИСПОЛЬЗОВАНИЯ ЗЕМЕЛЬНЫХ УЧАСТКОВ</w:t>
            </w:r>
          </w:p>
        </w:tc>
        <w:tc>
          <w:tcPr>
            <w:tcW w:w="3249" w:type="dxa"/>
            <w:gridSpan w:val="2"/>
            <w:vAlign w:val="center"/>
          </w:tcPr>
          <w:p w:rsidR="000D42EC" w:rsidRPr="00655522" w:rsidRDefault="000D42EC" w:rsidP="00BF7B87">
            <w:pPr>
              <w:keepLines w:val="0"/>
              <w:tabs>
                <w:tab w:val="left" w:pos="2520"/>
              </w:tabs>
              <w:overflowPunct/>
              <w:autoSpaceDE/>
              <w:autoSpaceDN/>
              <w:adjustRightInd/>
              <w:spacing w:line="240" w:lineRule="auto"/>
              <w:ind w:left="-170" w:firstLine="0"/>
              <w:jc w:val="center"/>
              <w:rPr>
                <w:rFonts w:eastAsia="SimSun"/>
                <w:sz w:val="24"/>
                <w:szCs w:val="24"/>
                <w:lang w:eastAsia="zh-CN"/>
              </w:rPr>
            </w:pPr>
            <w:r w:rsidRPr="00655522">
              <w:rPr>
                <w:rFonts w:eastAsia="SimSun"/>
                <w:sz w:val="24"/>
                <w:szCs w:val="24"/>
                <w:lang w:eastAsia="zh-CN"/>
              </w:rPr>
              <w:t>ВИДЫ ОБЪЕКТОВ КАПИТАЛЬНОГО СТРОИТЕЛЬСТВА</w:t>
            </w:r>
          </w:p>
        </w:tc>
        <w:tc>
          <w:tcPr>
            <w:tcW w:w="3249" w:type="dxa"/>
            <w:vAlign w:val="center"/>
          </w:tcPr>
          <w:p w:rsidR="000D42EC" w:rsidRPr="00655522" w:rsidRDefault="000D42EC" w:rsidP="00BF7B87">
            <w:pPr>
              <w:keepLines w:val="0"/>
              <w:tabs>
                <w:tab w:val="left" w:pos="2520"/>
              </w:tabs>
              <w:overflowPunct/>
              <w:autoSpaceDE/>
              <w:autoSpaceDN/>
              <w:adjustRightInd/>
              <w:spacing w:line="240" w:lineRule="auto"/>
              <w:ind w:firstLine="34"/>
              <w:jc w:val="center"/>
              <w:rPr>
                <w:rFonts w:eastAsia="SimSun"/>
                <w:sz w:val="24"/>
                <w:szCs w:val="24"/>
                <w:lang w:eastAsia="zh-CN"/>
              </w:rPr>
            </w:pPr>
            <w:r w:rsidRPr="00655522">
              <w:rPr>
                <w:rFonts w:eastAsia="SimSun"/>
                <w:sz w:val="24"/>
                <w:szCs w:val="24"/>
                <w:lang w:eastAsia="zh-CN"/>
              </w:rPr>
              <w:t>ПАРАМЕТРЫ РАЗРЕШЕННОГО ИСПОЛЬЗОВАНИЯ ЗЕМЕЛЬНЫХ УЧАСТКОВ И ОБЪЕКТОВ КАПИТАЛЬНОГО СТРОИТЕЛЬСТВА</w:t>
            </w:r>
          </w:p>
        </w:tc>
      </w:tr>
      <w:tr w:rsidR="00655522" w:rsidRPr="00655522" w:rsidTr="00BF7B87">
        <w:trPr>
          <w:trHeight w:val="421"/>
        </w:trPr>
        <w:tc>
          <w:tcPr>
            <w:tcW w:w="3249" w:type="dxa"/>
            <w:gridSpan w:val="2"/>
          </w:tcPr>
          <w:p w:rsidR="000D42EC" w:rsidRPr="00655522" w:rsidRDefault="000D42EC" w:rsidP="00BF7B87">
            <w:pPr>
              <w:keepLines w:val="0"/>
              <w:overflowPunct/>
              <w:autoSpaceDE/>
              <w:autoSpaceDN/>
              <w:adjustRightInd/>
              <w:spacing w:line="240" w:lineRule="auto"/>
              <w:ind w:firstLine="0"/>
              <w:jc w:val="left"/>
              <w:rPr>
                <w:rFonts w:eastAsia="SimSun"/>
                <w:sz w:val="24"/>
                <w:szCs w:val="24"/>
                <w:lang w:eastAsia="zh-CN"/>
              </w:rPr>
            </w:pPr>
            <w:r w:rsidRPr="00655522">
              <w:rPr>
                <w:rFonts w:eastAsia="SimSun"/>
                <w:sz w:val="24"/>
                <w:szCs w:val="24"/>
                <w:lang w:eastAsia="zh-CN"/>
              </w:rPr>
              <w:t>[</w:t>
            </w:r>
            <w:r w:rsidRPr="00655522">
              <w:rPr>
                <w:sz w:val="24"/>
                <w:szCs w:val="24"/>
                <w:lang w:eastAsia="zh-CN"/>
              </w:rPr>
              <w:t>3.8</w:t>
            </w:r>
            <w:r w:rsidRPr="00655522">
              <w:rPr>
                <w:rFonts w:eastAsia="SimSun"/>
                <w:sz w:val="24"/>
                <w:szCs w:val="24"/>
                <w:lang w:eastAsia="zh-CN"/>
              </w:rPr>
              <w:t>] - Общественное управление</w:t>
            </w:r>
          </w:p>
        </w:tc>
        <w:tc>
          <w:tcPr>
            <w:tcW w:w="3249" w:type="dxa"/>
            <w:gridSpan w:val="2"/>
          </w:tcPr>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 xml:space="preserve">Здания и помещения органов государственной </w:t>
            </w:r>
            <w:r w:rsidRPr="00655522">
              <w:rPr>
                <w:rFonts w:eastAsia="SimSun"/>
                <w:sz w:val="24"/>
                <w:szCs w:val="24"/>
                <w:lang w:eastAsia="zh-CN"/>
              </w:rPr>
              <w:lastRenderedPageBreak/>
              <w:t xml:space="preserve">власти Российской Федерации, субъектов Российской Федерации и органов местного самоуправления, судебно-юридических учреждений и прокуратуры, а также организаций, непосредственно обеспечивающих их деятельность; </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 xml:space="preserve">Дворцы бракосочетания, </w:t>
            </w:r>
            <w:proofErr w:type="spellStart"/>
            <w:r w:rsidRPr="00655522">
              <w:rPr>
                <w:rFonts w:eastAsia="SimSun"/>
                <w:sz w:val="24"/>
                <w:szCs w:val="24"/>
                <w:lang w:eastAsia="zh-CN"/>
              </w:rPr>
              <w:t>ЗАГСы</w:t>
            </w:r>
            <w:proofErr w:type="spellEnd"/>
            <w:r w:rsidRPr="00655522">
              <w:rPr>
                <w:rFonts w:eastAsia="SimSun"/>
                <w:sz w:val="24"/>
                <w:szCs w:val="24"/>
                <w:lang w:eastAsia="zh-CN"/>
              </w:rPr>
              <w:t>, здания и помещения гражданских обрядов;</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архивы;</w:t>
            </w:r>
          </w:p>
        </w:tc>
        <w:tc>
          <w:tcPr>
            <w:tcW w:w="3249" w:type="dxa"/>
            <w:vMerge w:val="restart"/>
          </w:tcPr>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lastRenderedPageBreak/>
              <w:t xml:space="preserve">минимальная площадь земельных участков  – 10 кв. </w:t>
            </w:r>
            <w:r w:rsidRPr="00655522">
              <w:rPr>
                <w:rFonts w:eastAsia="SimSun"/>
                <w:sz w:val="24"/>
                <w:szCs w:val="24"/>
                <w:lang w:eastAsia="zh-CN"/>
              </w:rPr>
              <w:lastRenderedPageBreak/>
              <w:t>м;</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максимальный процент застройки в границах земельного участка – 80%;</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максимальное количество надземных этажей – 5 этажей</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максимальная высота зданий, строений от уровня земли -15 м;</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максимальная высота сооружений от уровня земли - 30 м;</w:t>
            </w:r>
          </w:p>
          <w:p w:rsidR="000D42EC" w:rsidRPr="00655522" w:rsidRDefault="000D42EC" w:rsidP="00BF7B87">
            <w:pPr>
              <w:keepLines w:val="0"/>
              <w:overflowPunct/>
              <w:autoSpaceDE/>
              <w:adjustRightInd/>
              <w:spacing w:line="240" w:lineRule="auto"/>
              <w:ind w:left="33" w:firstLine="426"/>
              <w:jc w:val="left"/>
              <w:rPr>
                <w:rFonts w:eastAsia="SimSun"/>
                <w:sz w:val="24"/>
                <w:szCs w:val="24"/>
                <w:lang w:eastAsia="zh-CN"/>
              </w:rPr>
            </w:pPr>
            <w:r w:rsidRPr="00655522">
              <w:rPr>
                <w:rFonts w:eastAsia="SimSun"/>
                <w:sz w:val="24"/>
                <w:szCs w:val="24"/>
                <w:lang w:eastAsia="zh-CN"/>
              </w:rPr>
              <w:t xml:space="preserve">минимальный отступ строений от передней границы участка  - </w:t>
            </w:r>
            <w:r w:rsidR="00531620" w:rsidRPr="00655522">
              <w:rPr>
                <w:rFonts w:eastAsia="SimSun"/>
                <w:sz w:val="24"/>
                <w:szCs w:val="24"/>
                <w:lang w:eastAsia="zh-CN"/>
              </w:rPr>
              <w:t>без ограничений</w:t>
            </w:r>
            <w:r w:rsidRPr="00655522">
              <w:rPr>
                <w:rFonts w:eastAsia="SimSun"/>
                <w:sz w:val="24"/>
                <w:szCs w:val="24"/>
                <w:lang w:eastAsia="zh-CN"/>
              </w:rPr>
              <w:t>.</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Объекты по оказанию услуг и обслуживанию населения допускается размещать в отдельно стоящих, встроенных или пристроенных объектах с изолированными от жилых зданий или их частей входами с учетом следующих условий:</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во встроенных или пристроенных к жилому дому помещениях общественного назначения не допускается размещать учреждения торговли, производственные мастерские и склады, являющиеся источниками шума, вибрации, ультразвуковых и электромагнитных полей, загрязнения водостоков и других вредных факторов воздействия на окружающую среду;</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 xml:space="preserve">не допускается размещать магазины с наличием взрывопожароопасных веществ и материалов, а также предприятия бытового обслуживания, в которых применяются легковоспламеняющиеся </w:t>
            </w:r>
            <w:r w:rsidRPr="00655522">
              <w:rPr>
                <w:rFonts w:eastAsia="SimSun"/>
                <w:sz w:val="24"/>
                <w:szCs w:val="24"/>
                <w:lang w:eastAsia="zh-CN"/>
              </w:rPr>
              <w:lastRenderedPageBreak/>
              <w:t>жидкости (за исключением парикмахерских, мастерских по ремонту часов и обуви);</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 xml:space="preserve">обустройство входа в виде крыльца или лестницы, </w:t>
            </w:r>
            <w:proofErr w:type="gramStart"/>
            <w:r w:rsidRPr="00655522">
              <w:rPr>
                <w:rFonts w:eastAsia="SimSun"/>
                <w:sz w:val="24"/>
                <w:szCs w:val="24"/>
                <w:lang w:eastAsia="zh-CN"/>
              </w:rPr>
              <w:t>изолированных</w:t>
            </w:r>
            <w:proofErr w:type="gramEnd"/>
            <w:r w:rsidRPr="00655522">
              <w:rPr>
                <w:rFonts w:eastAsia="SimSun"/>
                <w:sz w:val="24"/>
                <w:szCs w:val="24"/>
                <w:lang w:eastAsia="zh-CN"/>
              </w:rPr>
              <w:t xml:space="preserve"> от жилой части здания;</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обустройство входа и временной стоянки автомобилей в пределах границ земельного участка, принадлежащего застройщику (размещение необходимого расчетного количества парковочных мест (отдельно стоящих, встроенных, пристроенных, подземных) на территории участка);</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оборудования площадок для остановки автомобилей;</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соблюдения норм благоустройства, установленных соответствующими муниципальными правовыми актами;</w:t>
            </w:r>
          </w:p>
          <w:p w:rsidR="000D42EC" w:rsidRPr="00655522" w:rsidRDefault="000D42EC" w:rsidP="00BF7B87">
            <w:pPr>
              <w:keepLines w:val="0"/>
              <w:overflowPunct/>
              <w:autoSpaceDE/>
              <w:autoSpaceDN/>
              <w:adjustRightInd/>
              <w:spacing w:line="240" w:lineRule="auto"/>
              <w:ind w:left="33" w:firstLine="426"/>
              <w:jc w:val="left"/>
              <w:rPr>
                <w:rFonts w:eastAsia="SimSun"/>
                <w:sz w:val="24"/>
                <w:szCs w:val="24"/>
                <w:lang w:eastAsia="zh-CN"/>
              </w:rPr>
            </w:pPr>
            <w:r w:rsidRPr="00655522">
              <w:rPr>
                <w:rFonts w:eastAsia="SimSun"/>
                <w:sz w:val="24"/>
                <w:szCs w:val="24"/>
                <w:lang w:eastAsia="zh-CN"/>
              </w:rPr>
              <w:t>запрещается размещение объектов, вредных для здоровья населения (магазинов стройматериалов, москательно-химических товаров и т.п.).</w:t>
            </w:r>
          </w:p>
        </w:tc>
      </w:tr>
      <w:tr w:rsidR="00655522" w:rsidRPr="00655522" w:rsidTr="00BF7B87">
        <w:trPr>
          <w:trHeight w:val="421"/>
        </w:trPr>
        <w:tc>
          <w:tcPr>
            <w:tcW w:w="3249" w:type="dxa"/>
            <w:gridSpan w:val="2"/>
          </w:tcPr>
          <w:p w:rsidR="000D42EC" w:rsidRPr="00655522" w:rsidRDefault="000D42EC" w:rsidP="00BF7B87">
            <w:pPr>
              <w:keepLines w:val="0"/>
              <w:overflowPunct/>
              <w:autoSpaceDE/>
              <w:autoSpaceDN/>
              <w:adjustRightInd/>
              <w:spacing w:line="240" w:lineRule="auto"/>
              <w:ind w:firstLine="0"/>
              <w:jc w:val="left"/>
              <w:rPr>
                <w:rFonts w:eastAsia="SimSun"/>
                <w:sz w:val="24"/>
                <w:szCs w:val="24"/>
                <w:lang w:eastAsia="zh-CN"/>
              </w:rPr>
            </w:pPr>
            <w:r w:rsidRPr="00655522">
              <w:rPr>
                <w:rFonts w:eastAsia="SimSun"/>
                <w:sz w:val="24"/>
                <w:szCs w:val="24"/>
                <w:lang w:eastAsia="zh-CN"/>
              </w:rPr>
              <w:lastRenderedPageBreak/>
              <w:t>[4</w:t>
            </w:r>
            <w:r w:rsidRPr="00655522">
              <w:rPr>
                <w:sz w:val="24"/>
                <w:szCs w:val="24"/>
                <w:lang w:eastAsia="zh-CN"/>
              </w:rPr>
              <w:t>.1</w:t>
            </w:r>
            <w:r w:rsidRPr="00655522">
              <w:rPr>
                <w:rFonts w:eastAsia="SimSun"/>
                <w:sz w:val="24"/>
                <w:szCs w:val="24"/>
                <w:lang w:eastAsia="zh-CN"/>
              </w:rPr>
              <w:t>] - Деловое управление</w:t>
            </w:r>
          </w:p>
        </w:tc>
        <w:tc>
          <w:tcPr>
            <w:tcW w:w="3249" w:type="dxa"/>
            <w:gridSpan w:val="2"/>
          </w:tcPr>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 xml:space="preserve">Общественные здания административного назначения, офисы, конторы и </w:t>
            </w:r>
            <w:proofErr w:type="gramStart"/>
            <w:r w:rsidRPr="00655522">
              <w:rPr>
                <w:rFonts w:eastAsia="SimSun"/>
                <w:sz w:val="24"/>
                <w:szCs w:val="24"/>
                <w:lang w:eastAsia="zh-CN"/>
              </w:rPr>
              <w:t>бизнес-центры</w:t>
            </w:r>
            <w:proofErr w:type="gramEnd"/>
            <w:r w:rsidRPr="00655522">
              <w:rPr>
                <w:rFonts w:eastAsia="SimSun"/>
                <w:sz w:val="24"/>
                <w:szCs w:val="24"/>
                <w:lang w:eastAsia="zh-CN"/>
              </w:rPr>
              <w:t xml:space="preserve">; </w:t>
            </w:r>
          </w:p>
        </w:tc>
        <w:tc>
          <w:tcPr>
            <w:tcW w:w="3249" w:type="dxa"/>
            <w:vMerge/>
          </w:tcPr>
          <w:p w:rsidR="000D42EC" w:rsidRPr="00655522" w:rsidRDefault="000D42EC" w:rsidP="00BF7B87">
            <w:pPr>
              <w:keepLines w:val="0"/>
              <w:overflowPunct/>
              <w:autoSpaceDE/>
              <w:autoSpaceDN/>
              <w:adjustRightInd/>
              <w:spacing w:line="240" w:lineRule="auto"/>
              <w:ind w:left="33" w:firstLine="426"/>
              <w:jc w:val="left"/>
              <w:rPr>
                <w:rFonts w:eastAsia="SimSun"/>
                <w:sz w:val="24"/>
                <w:szCs w:val="24"/>
                <w:lang w:eastAsia="zh-CN"/>
              </w:rPr>
            </w:pPr>
          </w:p>
        </w:tc>
      </w:tr>
      <w:tr w:rsidR="00655522" w:rsidRPr="00655522" w:rsidTr="00BF7B87">
        <w:trPr>
          <w:trHeight w:val="421"/>
        </w:trPr>
        <w:tc>
          <w:tcPr>
            <w:tcW w:w="3249" w:type="dxa"/>
            <w:gridSpan w:val="2"/>
          </w:tcPr>
          <w:p w:rsidR="000D42EC" w:rsidRPr="00655522" w:rsidRDefault="000D42EC" w:rsidP="00BF7B87">
            <w:pPr>
              <w:keepLines w:val="0"/>
              <w:overflowPunct/>
              <w:autoSpaceDE/>
              <w:autoSpaceDN/>
              <w:adjustRightInd/>
              <w:spacing w:line="240" w:lineRule="auto"/>
              <w:ind w:firstLine="0"/>
              <w:jc w:val="left"/>
              <w:rPr>
                <w:rFonts w:eastAsia="SimSun"/>
                <w:sz w:val="24"/>
                <w:szCs w:val="24"/>
                <w:lang w:eastAsia="zh-CN"/>
              </w:rPr>
            </w:pPr>
            <w:r w:rsidRPr="00655522">
              <w:rPr>
                <w:rFonts w:eastAsia="SimSun"/>
                <w:sz w:val="24"/>
                <w:szCs w:val="24"/>
                <w:lang w:eastAsia="zh-CN"/>
              </w:rPr>
              <w:t>[6</w:t>
            </w:r>
            <w:r w:rsidRPr="00655522">
              <w:rPr>
                <w:sz w:val="24"/>
                <w:szCs w:val="24"/>
                <w:lang w:eastAsia="zh-CN"/>
              </w:rPr>
              <w:t>.11</w:t>
            </w:r>
            <w:r w:rsidRPr="00655522">
              <w:rPr>
                <w:rFonts w:eastAsia="SimSun"/>
                <w:sz w:val="24"/>
                <w:szCs w:val="24"/>
                <w:lang w:eastAsia="zh-CN"/>
              </w:rPr>
              <w:t>] - Целлюлозно-бумажная промышленность</w:t>
            </w:r>
          </w:p>
        </w:tc>
        <w:tc>
          <w:tcPr>
            <w:tcW w:w="3249" w:type="dxa"/>
            <w:gridSpan w:val="2"/>
          </w:tcPr>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Здания и помещения редакций, издательств, центров по предоставлению полиграфических услуг;</w:t>
            </w:r>
          </w:p>
        </w:tc>
        <w:tc>
          <w:tcPr>
            <w:tcW w:w="3249" w:type="dxa"/>
            <w:vMerge/>
          </w:tcPr>
          <w:p w:rsidR="000D42EC" w:rsidRPr="00655522" w:rsidRDefault="000D42EC" w:rsidP="00BF7B87">
            <w:pPr>
              <w:keepLines w:val="0"/>
              <w:overflowPunct/>
              <w:autoSpaceDE/>
              <w:autoSpaceDN/>
              <w:adjustRightInd/>
              <w:spacing w:line="240" w:lineRule="auto"/>
              <w:ind w:left="33" w:firstLine="426"/>
              <w:jc w:val="left"/>
              <w:rPr>
                <w:rFonts w:eastAsia="SimSun"/>
                <w:sz w:val="24"/>
                <w:szCs w:val="24"/>
                <w:lang w:eastAsia="zh-CN"/>
              </w:rPr>
            </w:pPr>
          </w:p>
        </w:tc>
      </w:tr>
      <w:tr w:rsidR="00655522" w:rsidRPr="00655522" w:rsidTr="00BF7B87">
        <w:trPr>
          <w:trHeight w:val="421"/>
        </w:trPr>
        <w:tc>
          <w:tcPr>
            <w:tcW w:w="3249" w:type="dxa"/>
            <w:gridSpan w:val="2"/>
          </w:tcPr>
          <w:p w:rsidR="000D42EC" w:rsidRPr="00655522" w:rsidRDefault="000D42EC" w:rsidP="00BF7B87">
            <w:pPr>
              <w:keepLines w:val="0"/>
              <w:overflowPunct/>
              <w:autoSpaceDE/>
              <w:autoSpaceDN/>
              <w:adjustRightInd/>
              <w:spacing w:line="240" w:lineRule="auto"/>
              <w:ind w:firstLine="0"/>
              <w:jc w:val="left"/>
              <w:rPr>
                <w:rFonts w:eastAsia="SimSun"/>
                <w:sz w:val="24"/>
                <w:szCs w:val="24"/>
                <w:lang w:eastAsia="zh-CN"/>
              </w:rPr>
            </w:pPr>
            <w:r w:rsidRPr="00655522">
              <w:rPr>
                <w:rFonts w:eastAsia="SimSun"/>
                <w:sz w:val="24"/>
                <w:szCs w:val="24"/>
                <w:lang w:eastAsia="zh-CN"/>
              </w:rPr>
              <w:t>[</w:t>
            </w:r>
            <w:r w:rsidRPr="00655522">
              <w:rPr>
                <w:sz w:val="24"/>
                <w:szCs w:val="24"/>
                <w:lang w:eastAsia="zh-CN"/>
              </w:rPr>
              <w:t>4.5</w:t>
            </w:r>
            <w:r w:rsidRPr="00655522">
              <w:rPr>
                <w:rFonts w:eastAsia="SimSun"/>
                <w:sz w:val="24"/>
                <w:szCs w:val="24"/>
                <w:lang w:eastAsia="zh-CN"/>
              </w:rPr>
              <w:t>] - Банковская и страховая деятельность</w:t>
            </w:r>
          </w:p>
        </w:tc>
        <w:tc>
          <w:tcPr>
            <w:tcW w:w="3249" w:type="dxa"/>
            <w:gridSpan w:val="2"/>
          </w:tcPr>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 xml:space="preserve">Здания и помещения кредитно-финансовых учреждений и банков, страховых компаний; </w:t>
            </w:r>
          </w:p>
        </w:tc>
        <w:tc>
          <w:tcPr>
            <w:tcW w:w="3249" w:type="dxa"/>
            <w:vMerge/>
          </w:tcPr>
          <w:p w:rsidR="000D42EC" w:rsidRPr="00655522" w:rsidRDefault="000D42EC" w:rsidP="00BF7B87">
            <w:pPr>
              <w:keepLines w:val="0"/>
              <w:overflowPunct/>
              <w:autoSpaceDE/>
              <w:autoSpaceDN/>
              <w:adjustRightInd/>
              <w:spacing w:line="240" w:lineRule="auto"/>
              <w:ind w:left="33" w:firstLine="426"/>
              <w:jc w:val="left"/>
              <w:rPr>
                <w:rFonts w:eastAsia="SimSun"/>
                <w:sz w:val="24"/>
                <w:szCs w:val="24"/>
                <w:lang w:eastAsia="zh-CN"/>
              </w:rPr>
            </w:pPr>
          </w:p>
        </w:tc>
      </w:tr>
      <w:tr w:rsidR="00655522" w:rsidRPr="00655522" w:rsidTr="00BF7B87">
        <w:trPr>
          <w:trHeight w:val="421"/>
        </w:trPr>
        <w:tc>
          <w:tcPr>
            <w:tcW w:w="3249" w:type="dxa"/>
            <w:gridSpan w:val="2"/>
          </w:tcPr>
          <w:p w:rsidR="000D42EC" w:rsidRPr="00655522" w:rsidRDefault="000D42EC" w:rsidP="00BF7B87">
            <w:pPr>
              <w:keepLines w:val="0"/>
              <w:overflowPunct/>
              <w:autoSpaceDE/>
              <w:autoSpaceDN/>
              <w:adjustRightInd/>
              <w:spacing w:line="240" w:lineRule="auto"/>
              <w:ind w:firstLine="0"/>
              <w:jc w:val="left"/>
              <w:rPr>
                <w:rFonts w:eastAsia="SimSun"/>
                <w:sz w:val="24"/>
                <w:szCs w:val="24"/>
                <w:lang w:eastAsia="zh-CN"/>
              </w:rPr>
            </w:pPr>
            <w:r w:rsidRPr="00655522">
              <w:rPr>
                <w:rFonts w:eastAsia="SimSun"/>
                <w:sz w:val="24"/>
                <w:szCs w:val="24"/>
                <w:lang w:eastAsia="zh-CN"/>
              </w:rPr>
              <w:t>[</w:t>
            </w:r>
            <w:r w:rsidRPr="00655522">
              <w:rPr>
                <w:sz w:val="24"/>
                <w:szCs w:val="24"/>
                <w:lang w:eastAsia="zh-CN"/>
              </w:rPr>
              <w:t>8.3</w:t>
            </w:r>
            <w:r w:rsidRPr="00655522">
              <w:rPr>
                <w:rFonts w:eastAsia="SimSun"/>
                <w:sz w:val="24"/>
                <w:szCs w:val="24"/>
                <w:lang w:eastAsia="zh-CN"/>
              </w:rPr>
              <w:t>] - Обеспечение внутреннего правопорядка</w:t>
            </w:r>
          </w:p>
        </w:tc>
        <w:tc>
          <w:tcPr>
            <w:tcW w:w="3249" w:type="dxa"/>
            <w:gridSpan w:val="2"/>
          </w:tcPr>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 xml:space="preserve">Объекты и помещения отделов внутренних дел; </w:t>
            </w:r>
          </w:p>
        </w:tc>
        <w:tc>
          <w:tcPr>
            <w:tcW w:w="3249" w:type="dxa"/>
            <w:vMerge/>
          </w:tcPr>
          <w:p w:rsidR="000D42EC" w:rsidRPr="00655522" w:rsidRDefault="000D42EC" w:rsidP="00BF7B87">
            <w:pPr>
              <w:keepLines w:val="0"/>
              <w:overflowPunct/>
              <w:autoSpaceDE/>
              <w:autoSpaceDN/>
              <w:adjustRightInd/>
              <w:spacing w:line="240" w:lineRule="auto"/>
              <w:ind w:left="33" w:firstLine="426"/>
              <w:jc w:val="left"/>
              <w:rPr>
                <w:rFonts w:eastAsia="SimSun"/>
                <w:sz w:val="24"/>
                <w:szCs w:val="24"/>
                <w:lang w:eastAsia="zh-CN"/>
              </w:rPr>
            </w:pPr>
          </w:p>
        </w:tc>
      </w:tr>
      <w:tr w:rsidR="00655522" w:rsidRPr="00655522" w:rsidTr="00BF7B87">
        <w:trPr>
          <w:trHeight w:val="6195"/>
        </w:trPr>
        <w:tc>
          <w:tcPr>
            <w:tcW w:w="3249" w:type="dxa"/>
            <w:gridSpan w:val="2"/>
          </w:tcPr>
          <w:p w:rsidR="000D42EC" w:rsidRPr="00655522" w:rsidRDefault="000D42EC" w:rsidP="00BF7B87">
            <w:pPr>
              <w:keepLines w:val="0"/>
              <w:overflowPunct/>
              <w:autoSpaceDE/>
              <w:autoSpaceDN/>
              <w:adjustRightInd/>
              <w:spacing w:line="240" w:lineRule="auto"/>
              <w:ind w:firstLine="0"/>
              <w:jc w:val="left"/>
              <w:rPr>
                <w:rFonts w:eastAsia="SimSun"/>
                <w:sz w:val="24"/>
                <w:szCs w:val="24"/>
                <w:lang w:eastAsia="zh-CN"/>
              </w:rPr>
            </w:pPr>
            <w:r w:rsidRPr="00655522">
              <w:rPr>
                <w:rFonts w:eastAsia="SimSun"/>
                <w:sz w:val="24"/>
                <w:szCs w:val="24"/>
                <w:lang w:eastAsia="zh-CN"/>
              </w:rPr>
              <w:t>[</w:t>
            </w:r>
            <w:r w:rsidRPr="00655522">
              <w:rPr>
                <w:sz w:val="24"/>
                <w:szCs w:val="24"/>
                <w:lang w:eastAsia="zh-CN"/>
              </w:rPr>
              <w:t>3.2</w:t>
            </w:r>
            <w:r w:rsidRPr="00655522">
              <w:rPr>
                <w:rFonts w:eastAsia="SimSun"/>
                <w:sz w:val="24"/>
                <w:szCs w:val="24"/>
                <w:lang w:eastAsia="zh-CN"/>
              </w:rPr>
              <w:t>]  - Социальное обслуживание</w:t>
            </w:r>
          </w:p>
        </w:tc>
        <w:tc>
          <w:tcPr>
            <w:tcW w:w="3249" w:type="dxa"/>
            <w:gridSpan w:val="2"/>
          </w:tcPr>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Службы занятости населения;</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службы психологической и бесплатной юридической помощи;</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 xml:space="preserve"> социальные, пенсионные и иные службы, в которых осуществляется прием граждан по вопросам оказания социальной помощи и назначения социальных или пенсионных выплат; </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Здания и помещения общественных некоммерческих организаций;</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 xml:space="preserve">Почтовые отделения, переговорные пункты, телеграф; </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 xml:space="preserve">Клубы, дома творческих союзов, центры общения и </w:t>
            </w:r>
            <w:r w:rsidRPr="00655522">
              <w:rPr>
                <w:rFonts w:eastAsia="SimSun"/>
                <w:sz w:val="24"/>
                <w:szCs w:val="24"/>
                <w:lang w:eastAsia="zh-CN"/>
              </w:rPr>
              <w:lastRenderedPageBreak/>
              <w:t xml:space="preserve">досуговых занятий; </w:t>
            </w:r>
          </w:p>
        </w:tc>
        <w:tc>
          <w:tcPr>
            <w:tcW w:w="3249" w:type="dxa"/>
            <w:vMerge/>
          </w:tcPr>
          <w:p w:rsidR="000D42EC" w:rsidRPr="00655522" w:rsidRDefault="000D42EC" w:rsidP="00BF7B87">
            <w:pPr>
              <w:keepLines w:val="0"/>
              <w:overflowPunct/>
              <w:autoSpaceDE/>
              <w:autoSpaceDN/>
              <w:adjustRightInd/>
              <w:spacing w:line="240" w:lineRule="auto"/>
              <w:ind w:left="33" w:firstLine="426"/>
              <w:jc w:val="left"/>
              <w:rPr>
                <w:rFonts w:eastAsia="SimSun"/>
                <w:sz w:val="24"/>
                <w:szCs w:val="24"/>
                <w:lang w:eastAsia="zh-CN"/>
              </w:rPr>
            </w:pPr>
          </w:p>
        </w:tc>
      </w:tr>
      <w:tr w:rsidR="00655522" w:rsidRPr="00655522" w:rsidTr="00BF7B87">
        <w:trPr>
          <w:trHeight w:val="2490"/>
        </w:trPr>
        <w:tc>
          <w:tcPr>
            <w:tcW w:w="3249" w:type="dxa"/>
            <w:gridSpan w:val="2"/>
          </w:tcPr>
          <w:p w:rsidR="000D42EC" w:rsidRPr="00655522" w:rsidRDefault="000D42EC" w:rsidP="00BF7B87">
            <w:pPr>
              <w:spacing w:line="240" w:lineRule="auto"/>
              <w:ind w:firstLine="0"/>
              <w:jc w:val="left"/>
              <w:rPr>
                <w:rFonts w:eastAsia="SimSun"/>
                <w:sz w:val="24"/>
                <w:szCs w:val="24"/>
                <w:lang w:eastAsia="zh-CN"/>
              </w:rPr>
            </w:pPr>
            <w:r w:rsidRPr="00655522">
              <w:rPr>
                <w:rFonts w:eastAsia="SimSun"/>
                <w:sz w:val="24"/>
                <w:szCs w:val="24"/>
                <w:lang w:eastAsia="zh-CN"/>
              </w:rPr>
              <w:lastRenderedPageBreak/>
              <w:t>[</w:t>
            </w:r>
            <w:r w:rsidRPr="00655522">
              <w:rPr>
                <w:sz w:val="24"/>
                <w:szCs w:val="24"/>
                <w:lang w:eastAsia="zh-CN"/>
              </w:rPr>
              <w:t>3.3</w:t>
            </w:r>
            <w:r w:rsidRPr="00655522">
              <w:rPr>
                <w:rFonts w:eastAsia="SimSun"/>
                <w:sz w:val="24"/>
                <w:szCs w:val="24"/>
                <w:lang w:eastAsia="zh-CN"/>
              </w:rPr>
              <w:t>] - Бытовое обслуживание</w:t>
            </w:r>
          </w:p>
        </w:tc>
        <w:tc>
          <w:tcPr>
            <w:tcW w:w="3249" w:type="dxa"/>
            <w:gridSpan w:val="2"/>
          </w:tcPr>
          <w:p w:rsidR="000D42EC" w:rsidRPr="00655522" w:rsidRDefault="000D42EC" w:rsidP="00BF7B87">
            <w:pPr>
              <w:spacing w:line="240" w:lineRule="auto"/>
              <w:ind w:firstLine="426"/>
              <w:jc w:val="left"/>
              <w:rPr>
                <w:rFonts w:eastAsia="SimSun"/>
                <w:sz w:val="24"/>
                <w:szCs w:val="24"/>
                <w:lang w:eastAsia="zh-CN"/>
              </w:rPr>
            </w:pPr>
            <w:r w:rsidRPr="00655522">
              <w:rPr>
                <w:rFonts w:eastAsia="SimSun"/>
                <w:sz w:val="24"/>
                <w:szCs w:val="24"/>
                <w:lang w:eastAsia="zh-CN"/>
              </w:rPr>
              <w:t>Дома быта, ателье, мастерские и салоны бытовых услуг;</w:t>
            </w:r>
          </w:p>
          <w:p w:rsidR="000D42EC" w:rsidRPr="00655522" w:rsidRDefault="000D42EC" w:rsidP="00BF7B87">
            <w:pPr>
              <w:spacing w:line="240" w:lineRule="auto"/>
              <w:ind w:firstLine="426"/>
              <w:jc w:val="left"/>
              <w:rPr>
                <w:rFonts w:eastAsia="SimSun"/>
                <w:sz w:val="24"/>
                <w:szCs w:val="24"/>
                <w:lang w:eastAsia="zh-CN"/>
              </w:rPr>
            </w:pPr>
            <w:r w:rsidRPr="00655522">
              <w:rPr>
                <w:rFonts w:eastAsia="SimSun"/>
                <w:sz w:val="24"/>
                <w:szCs w:val="24"/>
                <w:lang w:eastAsia="zh-CN"/>
              </w:rPr>
              <w:t>косметические салоны, парикмахерские, массажные кабинеты;</w:t>
            </w:r>
          </w:p>
          <w:p w:rsidR="000D42EC" w:rsidRPr="00655522" w:rsidRDefault="000D42EC" w:rsidP="00BF7B87">
            <w:pPr>
              <w:spacing w:line="240" w:lineRule="auto"/>
              <w:ind w:firstLine="426"/>
              <w:jc w:val="left"/>
              <w:rPr>
                <w:rFonts w:eastAsia="SimSun"/>
                <w:sz w:val="24"/>
                <w:szCs w:val="24"/>
                <w:lang w:eastAsia="zh-CN"/>
              </w:rPr>
            </w:pPr>
            <w:r w:rsidRPr="00655522">
              <w:rPr>
                <w:rFonts w:eastAsia="SimSun"/>
                <w:sz w:val="24"/>
                <w:szCs w:val="24"/>
                <w:lang w:eastAsia="zh-CN"/>
              </w:rPr>
              <w:t>банно-оздоровительные комплексы, бани, сауны;</w:t>
            </w:r>
          </w:p>
          <w:p w:rsidR="000D42EC" w:rsidRPr="00655522" w:rsidRDefault="000D42EC" w:rsidP="00BF7B87">
            <w:pPr>
              <w:spacing w:line="240" w:lineRule="auto"/>
              <w:ind w:firstLine="426"/>
              <w:jc w:val="left"/>
              <w:rPr>
                <w:rFonts w:eastAsia="SimSun"/>
                <w:sz w:val="24"/>
                <w:szCs w:val="24"/>
                <w:lang w:eastAsia="zh-CN"/>
              </w:rPr>
            </w:pPr>
            <w:r w:rsidRPr="00655522">
              <w:rPr>
                <w:rFonts w:eastAsia="SimSun"/>
                <w:sz w:val="24"/>
                <w:szCs w:val="24"/>
                <w:lang w:eastAsia="zh-CN"/>
              </w:rPr>
              <w:t>похоронные бюро;</w:t>
            </w:r>
          </w:p>
        </w:tc>
        <w:tc>
          <w:tcPr>
            <w:tcW w:w="3249" w:type="dxa"/>
            <w:vMerge/>
          </w:tcPr>
          <w:p w:rsidR="000D42EC" w:rsidRPr="00655522" w:rsidRDefault="000D42EC" w:rsidP="00BF7B87">
            <w:pPr>
              <w:keepLines w:val="0"/>
              <w:overflowPunct/>
              <w:autoSpaceDE/>
              <w:autoSpaceDN/>
              <w:adjustRightInd/>
              <w:spacing w:line="240" w:lineRule="auto"/>
              <w:ind w:left="33" w:firstLine="426"/>
              <w:jc w:val="left"/>
              <w:rPr>
                <w:rFonts w:eastAsia="SimSun"/>
                <w:sz w:val="24"/>
                <w:szCs w:val="24"/>
                <w:lang w:eastAsia="zh-CN"/>
              </w:rPr>
            </w:pPr>
          </w:p>
        </w:tc>
      </w:tr>
      <w:tr w:rsidR="00655522" w:rsidRPr="00655522" w:rsidTr="00BF7B87">
        <w:trPr>
          <w:trHeight w:val="421"/>
        </w:trPr>
        <w:tc>
          <w:tcPr>
            <w:tcW w:w="3249" w:type="dxa"/>
            <w:gridSpan w:val="2"/>
          </w:tcPr>
          <w:p w:rsidR="000D42EC" w:rsidRPr="00655522" w:rsidRDefault="000D42EC" w:rsidP="00BF7B87">
            <w:pPr>
              <w:keepLines w:val="0"/>
              <w:overflowPunct/>
              <w:autoSpaceDE/>
              <w:autoSpaceDN/>
              <w:adjustRightInd/>
              <w:spacing w:line="240" w:lineRule="auto"/>
              <w:ind w:firstLine="0"/>
              <w:jc w:val="left"/>
              <w:rPr>
                <w:rFonts w:eastAsia="SimSun"/>
                <w:sz w:val="24"/>
                <w:szCs w:val="24"/>
                <w:lang w:eastAsia="zh-CN"/>
              </w:rPr>
            </w:pPr>
            <w:r w:rsidRPr="00655522">
              <w:rPr>
                <w:rFonts w:eastAsia="SimSun"/>
                <w:sz w:val="24"/>
                <w:szCs w:val="24"/>
                <w:lang w:eastAsia="zh-CN"/>
              </w:rPr>
              <w:t>[</w:t>
            </w:r>
            <w:r w:rsidRPr="00655522">
              <w:rPr>
                <w:sz w:val="24"/>
                <w:szCs w:val="24"/>
                <w:lang w:eastAsia="zh-CN"/>
              </w:rPr>
              <w:t>3.6</w:t>
            </w:r>
            <w:r w:rsidRPr="00655522">
              <w:rPr>
                <w:rFonts w:eastAsia="SimSun"/>
                <w:sz w:val="24"/>
                <w:szCs w:val="24"/>
                <w:lang w:eastAsia="zh-CN"/>
              </w:rPr>
              <w:t>] - Культурное развитие</w:t>
            </w:r>
          </w:p>
        </w:tc>
        <w:tc>
          <w:tcPr>
            <w:tcW w:w="3249" w:type="dxa"/>
            <w:gridSpan w:val="2"/>
          </w:tcPr>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Театры, кинотеатры;</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цирки, зверинцы, зоопарки, океанариумы;</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концертные залы, музеи, выставочные залы, выставочные центры и комплексы, художественные галереи;</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дома культуры;</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 xml:space="preserve">библиотеки; </w:t>
            </w:r>
          </w:p>
        </w:tc>
        <w:tc>
          <w:tcPr>
            <w:tcW w:w="3249" w:type="dxa"/>
            <w:vMerge/>
          </w:tcPr>
          <w:p w:rsidR="000D42EC" w:rsidRPr="00655522" w:rsidRDefault="000D42EC" w:rsidP="00BF7B87">
            <w:pPr>
              <w:keepLines w:val="0"/>
              <w:overflowPunct/>
              <w:autoSpaceDE/>
              <w:autoSpaceDN/>
              <w:adjustRightInd/>
              <w:spacing w:line="240" w:lineRule="auto"/>
              <w:ind w:left="33" w:firstLine="426"/>
              <w:jc w:val="left"/>
              <w:rPr>
                <w:rFonts w:eastAsia="SimSun"/>
                <w:sz w:val="24"/>
                <w:szCs w:val="24"/>
                <w:lang w:eastAsia="zh-CN"/>
              </w:rPr>
            </w:pPr>
          </w:p>
        </w:tc>
      </w:tr>
      <w:tr w:rsidR="00655522" w:rsidRPr="00655522" w:rsidTr="00BF7B87">
        <w:trPr>
          <w:trHeight w:val="20"/>
        </w:trPr>
        <w:tc>
          <w:tcPr>
            <w:tcW w:w="3249" w:type="dxa"/>
            <w:gridSpan w:val="2"/>
          </w:tcPr>
          <w:p w:rsidR="000D42EC" w:rsidRPr="00655522" w:rsidRDefault="000D42EC" w:rsidP="00BF7B87">
            <w:pPr>
              <w:keepLines w:val="0"/>
              <w:overflowPunct/>
              <w:autoSpaceDE/>
              <w:autoSpaceDN/>
              <w:adjustRightInd/>
              <w:spacing w:line="240" w:lineRule="auto"/>
              <w:ind w:firstLine="0"/>
              <w:jc w:val="left"/>
              <w:rPr>
                <w:rFonts w:eastAsia="SimSun"/>
                <w:sz w:val="24"/>
                <w:szCs w:val="24"/>
                <w:lang w:eastAsia="zh-CN"/>
              </w:rPr>
            </w:pPr>
            <w:proofErr w:type="gramStart"/>
            <w:r w:rsidRPr="00655522">
              <w:rPr>
                <w:rFonts w:eastAsia="SimSun"/>
                <w:sz w:val="24"/>
                <w:szCs w:val="24"/>
                <w:lang w:eastAsia="zh-CN"/>
              </w:rPr>
              <w:t>[</w:t>
            </w:r>
            <w:r w:rsidRPr="00655522">
              <w:rPr>
                <w:sz w:val="24"/>
                <w:szCs w:val="24"/>
                <w:lang w:eastAsia="zh-CN"/>
              </w:rPr>
              <w:t>4.2</w:t>
            </w:r>
            <w:r w:rsidRPr="00655522">
              <w:rPr>
                <w:rFonts w:eastAsia="SimSun"/>
                <w:sz w:val="24"/>
                <w:szCs w:val="24"/>
                <w:lang w:eastAsia="zh-CN"/>
              </w:rPr>
              <w:t>] - Объекты торговли (торговые центры, торгово-развлекательные центры (комплексы)</w:t>
            </w:r>
            <w:proofErr w:type="gramEnd"/>
          </w:p>
        </w:tc>
        <w:tc>
          <w:tcPr>
            <w:tcW w:w="3249" w:type="dxa"/>
            <w:gridSpan w:val="2"/>
          </w:tcPr>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Торговые комплексы, торговые центры;</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торгово-развлекательные центры;</w:t>
            </w:r>
          </w:p>
        </w:tc>
        <w:tc>
          <w:tcPr>
            <w:tcW w:w="3249" w:type="dxa"/>
            <w:vMerge/>
          </w:tcPr>
          <w:p w:rsidR="000D42EC" w:rsidRPr="00655522" w:rsidRDefault="000D42EC" w:rsidP="00BF7B87">
            <w:pPr>
              <w:keepLines w:val="0"/>
              <w:tabs>
                <w:tab w:val="left" w:pos="1134"/>
              </w:tabs>
              <w:overflowPunct/>
              <w:autoSpaceDE/>
              <w:autoSpaceDN/>
              <w:adjustRightInd/>
              <w:spacing w:line="240" w:lineRule="auto"/>
              <w:ind w:firstLine="426"/>
              <w:jc w:val="left"/>
              <w:rPr>
                <w:rFonts w:eastAsia="SimSun"/>
                <w:sz w:val="24"/>
                <w:szCs w:val="24"/>
                <w:lang w:eastAsia="zh-CN"/>
              </w:rPr>
            </w:pPr>
          </w:p>
        </w:tc>
      </w:tr>
      <w:tr w:rsidR="00655522" w:rsidRPr="00655522" w:rsidTr="00BF7B87">
        <w:trPr>
          <w:trHeight w:val="20"/>
        </w:trPr>
        <w:tc>
          <w:tcPr>
            <w:tcW w:w="3249" w:type="dxa"/>
            <w:gridSpan w:val="2"/>
          </w:tcPr>
          <w:p w:rsidR="000D42EC" w:rsidRPr="00655522" w:rsidRDefault="000D42EC" w:rsidP="00BF7B87">
            <w:pPr>
              <w:keepLines w:val="0"/>
              <w:overflowPunct/>
              <w:autoSpaceDE/>
              <w:autoSpaceDN/>
              <w:adjustRightInd/>
              <w:spacing w:line="240" w:lineRule="auto"/>
              <w:ind w:firstLine="0"/>
              <w:jc w:val="left"/>
              <w:rPr>
                <w:rFonts w:eastAsia="SimSun"/>
                <w:sz w:val="24"/>
                <w:szCs w:val="24"/>
                <w:lang w:eastAsia="zh-CN"/>
              </w:rPr>
            </w:pPr>
            <w:r w:rsidRPr="00655522">
              <w:rPr>
                <w:rFonts w:eastAsia="SimSun"/>
                <w:sz w:val="24"/>
                <w:szCs w:val="24"/>
                <w:lang w:eastAsia="zh-CN"/>
              </w:rPr>
              <w:t>[</w:t>
            </w:r>
            <w:r w:rsidRPr="00655522">
              <w:rPr>
                <w:sz w:val="24"/>
                <w:szCs w:val="24"/>
                <w:lang w:eastAsia="zh-CN"/>
              </w:rPr>
              <w:t>4.3</w:t>
            </w:r>
            <w:r w:rsidRPr="00655522">
              <w:rPr>
                <w:rFonts w:eastAsia="SimSun"/>
                <w:sz w:val="24"/>
                <w:szCs w:val="24"/>
                <w:lang w:eastAsia="zh-CN"/>
              </w:rPr>
              <w:t>] - Рынки</w:t>
            </w:r>
          </w:p>
        </w:tc>
        <w:tc>
          <w:tcPr>
            <w:tcW w:w="3249" w:type="dxa"/>
            <w:gridSpan w:val="2"/>
          </w:tcPr>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 xml:space="preserve">Ярмарки, рынки, базары; </w:t>
            </w:r>
          </w:p>
        </w:tc>
        <w:tc>
          <w:tcPr>
            <w:tcW w:w="3249" w:type="dxa"/>
            <w:vMerge/>
          </w:tcPr>
          <w:p w:rsidR="000D42EC" w:rsidRPr="00655522" w:rsidRDefault="000D42EC" w:rsidP="00BF7B87">
            <w:pPr>
              <w:keepLines w:val="0"/>
              <w:tabs>
                <w:tab w:val="left" w:pos="1134"/>
              </w:tabs>
              <w:overflowPunct/>
              <w:autoSpaceDE/>
              <w:autoSpaceDN/>
              <w:adjustRightInd/>
              <w:spacing w:line="240" w:lineRule="auto"/>
              <w:ind w:firstLine="426"/>
              <w:jc w:val="left"/>
              <w:rPr>
                <w:rFonts w:eastAsia="SimSun"/>
                <w:sz w:val="24"/>
                <w:szCs w:val="24"/>
                <w:lang w:eastAsia="zh-CN"/>
              </w:rPr>
            </w:pPr>
          </w:p>
        </w:tc>
      </w:tr>
      <w:tr w:rsidR="00655522" w:rsidRPr="00655522" w:rsidTr="00BF7B87">
        <w:trPr>
          <w:trHeight w:val="20"/>
        </w:trPr>
        <w:tc>
          <w:tcPr>
            <w:tcW w:w="3249" w:type="dxa"/>
            <w:gridSpan w:val="2"/>
          </w:tcPr>
          <w:p w:rsidR="000D42EC" w:rsidRPr="00655522" w:rsidRDefault="000D42EC" w:rsidP="00BF7B87">
            <w:pPr>
              <w:keepLines w:val="0"/>
              <w:overflowPunct/>
              <w:autoSpaceDE/>
              <w:autoSpaceDN/>
              <w:adjustRightInd/>
              <w:spacing w:line="240" w:lineRule="auto"/>
              <w:ind w:firstLine="0"/>
              <w:jc w:val="left"/>
              <w:rPr>
                <w:rFonts w:eastAsia="SimSun"/>
                <w:sz w:val="24"/>
                <w:szCs w:val="24"/>
                <w:lang w:eastAsia="zh-CN"/>
              </w:rPr>
            </w:pPr>
            <w:r w:rsidRPr="00655522">
              <w:rPr>
                <w:rFonts w:eastAsia="SimSun"/>
                <w:sz w:val="24"/>
                <w:szCs w:val="24"/>
                <w:lang w:eastAsia="zh-CN"/>
              </w:rPr>
              <w:t>[</w:t>
            </w:r>
            <w:r w:rsidRPr="00655522">
              <w:rPr>
                <w:sz w:val="24"/>
                <w:szCs w:val="24"/>
                <w:lang w:eastAsia="zh-CN"/>
              </w:rPr>
              <w:t>4.10</w:t>
            </w:r>
            <w:r w:rsidRPr="00655522">
              <w:rPr>
                <w:rFonts w:eastAsia="SimSun"/>
                <w:sz w:val="24"/>
                <w:szCs w:val="24"/>
                <w:lang w:eastAsia="zh-CN"/>
              </w:rPr>
              <w:t xml:space="preserve">] - </w:t>
            </w:r>
            <w:proofErr w:type="spellStart"/>
            <w:r w:rsidRPr="00655522">
              <w:rPr>
                <w:rFonts w:eastAsia="SimSun"/>
                <w:sz w:val="24"/>
                <w:szCs w:val="24"/>
                <w:lang w:eastAsia="zh-CN"/>
              </w:rPr>
              <w:t>Выставочно</w:t>
            </w:r>
            <w:proofErr w:type="spellEnd"/>
            <w:r w:rsidRPr="00655522">
              <w:rPr>
                <w:rFonts w:eastAsia="SimSun"/>
                <w:sz w:val="24"/>
                <w:szCs w:val="24"/>
                <w:lang w:eastAsia="zh-CN"/>
              </w:rPr>
              <w:t>-ярмарочная деятельность</w:t>
            </w:r>
          </w:p>
        </w:tc>
        <w:tc>
          <w:tcPr>
            <w:tcW w:w="3249" w:type="dxa"/>
            <w:gridSpan w:val="2"/>
          </w:tcPr>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Выставки-ярмарки;</w:t>
            </w:r>
          </w:p>
        </w:tc>
        <w:tc>
          <w:tcPr>
            <w:tcW w:w="3249" w:type="dxa"/>
            <w:vMerge/>
          </w:tcPr>
          <w:p w:rsidR="000D42EC" w:rsidRPr="00655522" w:rsidRDefault="000D42EC" w:rsidP="00BF7B87">
            <w:pPr>
              <w:keepLines w:val="0"/>
              <w:tabs>
                <w:tab w:val="left" w:pos="1134"/>
              </w:tabs>
              <w:overflowPunct/>
              <w:autoSpaceDE/>
              <w:autoSpaceDN/>
              <w:adjustRightInd/>
              <w:spacing w:line="240" w:lineRule="auto"/>
              <w:ind w:firstLine="426"/>
              <w:jc w:val="left"/>
              <w:rPr>
                <w:rFonts w:eastAsia="SimSun"/>
                <w:sz w:val="24"/>
                <w:szCs w:val="24"/>
                <w:lang w:eastAsia="zh-CN"/>
              </w:rPr>
            </w:pPr>
          </w:p>
        </w:tc>
      </w:tr>
      <w:tr w:rsidR="00655522" w:rsidRPr="00655522" w:rsidTr="00BF7B87">
        <w:trPr>
          <w:trHeight w:val="20"/>
        </w:trPr>
        <w:tc>
          <w:tcPr>
            <w:tcW w:w="3249" w:type="dxa"/>
            <w:gridSpan w:val="2"/>
          </w:tcPr>
          <w:p w:rsidR="000D42EC" w:rsidRPr="00655522" w:rsidRDefault="000D42EC" w:rsidP="00BF7B87">
            <w:pPr>
              <w:keepLines w:val="0"/>
              <w:overflowPunct/>
              <w:autoSpaceDE/>
              <w:autoSpaceDN/>
              <w:adjustRightInd/>
              <w:spacing w:line="240" w:lineRule="auto"/>
              <w:ind w:firstLine="0"/>
              <w:jc w:val="left"/>
              <w:rPr>
                <w:rFonts w:eastAsia="SimSun"/>
                <w:sz w:val="24"/>
                <w:szCs w:val="24"/>
                <w:lang w:eastAsia="zh-CN"/>
              </w:rPr>
            </w:pPr>
            <w:r w:rsidRPr="00655522">
              <w:rPr>
                <w:rFonts w:eastAsia="SimSun"/>
                <w:sz w:val="24"/>
                <w:szCs w:val="24"/>
                <w:lang w:eastAsia="zh-CN"/>
              </w:rPr>
              <w:t>[</w:t>
            </w:r>
            <w:r w:rsidRPr="00655522">
              <w:rPr>
                <w:sz w:val="24"/>
                <w:szCs w:val="24"/>
                <w:lang w:eastAsia="zh-CN"/>
              </w:rPr>
              <w:t>4.4</w:t>
            </w:r>
            <w:r w:rsidRPr="00655522">
              <w:rPr>
                <w:rFonts w:eastAsia="SimSun"/>
                <w:sz w:val="24"/>
                <w:szCs w:val="24"/>
                <w:lang w:eastAsia="zh-CN"/>
              </w:rPr>
              <w:t>] - Магазины</w:t>
            </w:r>
          </w:p>
        </w:tc>
        <w:tc>
          <w:tcPr>
            <w:tcW w:w="3249" w:type="dxa"/>
            <w:gridSpan w:val="2"/>
          </w:tcPr>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 xml:space="preserve">Магазины продовольственных, промышленных и </w:t>
            </w:r>
            <w:r w:rsidRPr="00655522">
              <w:rPr>
                <w:rFonts w:eastAsia="SimSun"/>
                <w:sz w:val="24"/>
                <w:szCs w:val="24"/>
                <w:lang w:eastAsia="zh-CN"/>
              </w:rPr>
              <w:lastRenderedPageBreak/>
              <w:t>смешанных товаров;  аптеки;</w:t>
            </w:r>
          </w:p>
        </w:tc>
        <w:tc>
          <w:tcPr>
            <w:tcW w:w="3249" w:type="dxa"/>
            <w:vMerge/>
          </w:tcPr>
          <w:p w:rsidR="000D42EC" w:rsidRPr="00655522" w:rsidRDefault="000D42EC" w:rsidP="00BF7B87">
            <w:pPr>
              <w:keepLines w:val="0"/>
              <w:tabs>
                <w:tab w:val="left" w:pos="1134"/>
              </w:tabs>
              <w:overflowPunct/>
              <w:autoSpaceDE/>
              <w:autoSpaceDN/>
              <w:adjustRightInd/>
              <w:spacing w:line="240" w:lineRule="auto"/>
              <w:ind w:firstLine="426"/>
              <w:jc w:val="left"/>
              <w:rPr>
                <w:rFonts w:eastAsia="SimSun"/>
                <w:sz w:val="24"/>
                <w:szCs w:val="24"/>
                <w:lang w:eastAsia="zh-CN"/>
              </w:rPr>
            </w:pPr>
          </w:p>
        </w:tc>
      </w:tr>
      <w:tr w:rsidR="00655522" w:rsidRPr="00655522" w:rsidTr="00BF7B87">
        <w:trPr>
          <w:trHeight w:val="20"/>
        </w:trPr>
        <w:tc>
          <w:tcPr>
            <w:tcW w:w="3249" w:type="dxa"/>
            <w:gridSpan w:val="2"/>
          </w:tcPr>
          <w:p w:rsidR="000D42EC" w:rsidRPr="00655522" w:rsidRDefault="000D42EC" w:rsidP="00BF7B87">
            <w:pPr>
              <w:keepLines w:val="0"/>
              <w:overflowPunct/>
              <w:autoSpaceDE/>
              <w:autoSpaceDN/>
              <w:adjustRightInd/>
              <w:spacing w:line="240" w:lineRule="auto"/>
              <w:ind w:firstLine="0"/>
              <w:jc w:val="left"/>
              <w:rPr>
                <w:rFonts w:eastAsia="SimSun"/>
                <w:sz w:val="24"/>
                <w:szCs w:val="24"/>
                <w:lang w:eastAsia="zh-CN"/>
              </w:rPr>
            </w:pPr>
            <w:r w:rsidRPr="00655522">
              <w:rPr>
                <w:rFonts w:eastAsia="SimSun"/>
                <w:sz w:val="24"/>
                <w:szCs w:val="24"/>
                <w:lang w:eastAsia="zh-CN"/>
              </w:rPr>
              <w:lastRenderedPageBreak/>
              <w:t xml:space="preserve">[4.6] – </w:t>
            </w:r>
            <w:r w:rsidRPr="00655522">
              <w:rPr>
                <w:sz w:val="24"/>
                <w:szCs w:val="24"/>
              </w:rPr>
              <w:t>Общественное питание</w:t>
            </w:r>
          </w:p>
        </w:tc>
        <w:tc>
          <w:tcPr>
            <w:tcW w:w="3249" w:type="dxa"/>
            <w:gridSpan w:val="2"/>
          </w:tcPr>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Столовые; рестораны; кафе; закусочные; бары; кафетерии;</w:t>
            </w:r>
          </w:p>
        </w:tc>
        <w:tc>
          <w:tcPr>
            <w:tcW w:w="3249" w:type="dxa"/>
            <w:vMerge/>
          </w:tcPr>
          <w:p w:rsidR="000D42EC" w:rsidRPr="00655522" w:rsidRDefault="000D42EC" w:rsidP="00BF7B87">
            <w:pPr>
              <w:keepLines w:val="0"/>
              <w:tabs>
                <w:tab w:val="left" w:pos="1134"/>
              </w:tabs>
              <w:overflowPunct/>
              <w:autoSpaceDE/>
              <w:autoSpaceDN/>
              <w:adjustRightInd/>
              <w:spacing w:line="240" w:lineRule="auto"/>
              <w:ind w:firstLine="426"/>
              <w:jc w:val="left"/>
              <w:rPr>
                <w:rFonts w:eastAsia="SimSun"/>
                <w:sz w:val="24"/>
                <w:szCs w:val="24"/>
                <w:lang w:eastAsia="zh-CN"/>
              </w:rPr>
            </w:pPr>
          </w:p>
        </w:tc>
      </w:tr>
      <w:tr w:rsidR="00655522" w:rsidRPr="00655522" w:rsidTr="00BF7B87">
        <w:trPr>
          <w:trHeight w:val="1627"/>
        </w:trPr>
        <w:tc>
          <w:tcPr>
            <w:tcW w:w="3249" w:type="dxa"/>
            <w:gridSpan w:val="2"/>
          </w:tcPr>
          <w:p w:rsidR="000D42EC" w:rsidRPr="00655522" w:rsidRDefault="000D42EC" w:rsidP="00BF7B87">
            <w:pPr>
              <w:spacing w:line="240" w:lineRule="auto"/>
              <w:ind w:firstLine="0"/>
              <w:rPr>
                <w:rFonts w:eastAsia="SimSun"/>
                <w:sz w:val="24"/>
                <w:szCs w:val="24"/>
                <w:lang w:eastAsia="zh-CN"/>
              </w:rPr>
            </w:pPr>
            <w:r w:rsidRPr="00655522">
              <w:rPr>
                <w:rFonts w:eastAsia="SimSun"/>
                <w:sz w:val="24"/>
                <w:szCs w:val="24"/>
                <w:lang w:eastAsia="zh-CN"/>
              </w:rPr>
              <w:t>[</w:t>
            </w:r>
            <w:r w:rsidRPr="00655522">
              <w:rPr>
                <w:sz w:val="24"/>
                <w:szCs w:val="24"/>
                <w:lang w:eastAsia="zh-CN"/>
              </w:rPr>
              <w:t>5.1</w:t>
            </w:r>
            <w:r w:rsidRPr="00655522">
              <w:rPr>
                <w:rFonts w:eastAsia="SimSun"/>
                <w:sz w:val="24"/>
                <w:szCs w:val="24"/>
                <w:lang w:eastAsia="zh-CN"/>
              </w:rPr>
              <w:t>] - Спорт</w:t>
            </w:r>
          </w:p>
        </w:tc>
        <w:tc>
          <w:tcPr>
            <w:tcW w:w="3249" w:type="dxa"/>
            <w:gridSpan w:val="2"/>
          </w:tcPr>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Спорткомплексы;</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 xml:space="preserve">спортивные залы, </w:t>
            </w:r>
            <w:proofErr w:type="gramStart"/>
            <w:r w:rsidRPr="00655522">
              <w:rPr>
                <w:rFonts w:eastAsia="SimSun"/>
                <w:sz w:val="24"/>
                <w:szCs w:val="24"/>
                <w:lang w:eastAsia="zh-CN"/>
              </w:rPr>
              <w:t>фитнес-центры</w:t>
            </w:r>
            <w:proofErr w:type="gramEnd"/>
            <w:r w:rsidRPr="00655522">
              <w:rPr>
                <w:rFonts w:eastAsia="SimSun"/>
                <w:sz w:val="24"/>
                <w:szCs w:val="24"/>
                <w:lang w:eastAsia="zh-CN"/>
              </w:rPr>
              <w:t xml:space="preserve">; </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спортивные площадки;</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 xml:space="preserve"> теннисные корты;</w:t>
            </w:r>
          </w:p>
          <w:p w:rsidR="000D42EC" w:rsidRPr="00655522" w:rsidRDefault="000D42EC" w:rsidP="00BF7B87">
            <w:pPr>
              <w:spacing w:line="240" w:lineRule="auto"/>
              <w:ind w:firstLine="426"/>
              <w:jc w:val="left"/>
              <w:rPr>
                <w:rFonts w:eastAsia="SimSun"/>
                <w:sz w:val="24"/>
                <w:szCs w:val="24"/>
                <w:lang w:eastAsia="zh-CN"/>
              </w:rPr>
            </w:pPr>
            <w:r w:rsidRPr="00655522">
              <w:rPr>
                <w:rFonts w:eastAsia="SimSun"/>
                <w:sz w:val="24"/>
                <w:szCs w:val="24"/>
                <w:lang w:eastAsia="zh-CN"/>
              </w:rPr>
              <w:t xml:space="preserve"> бассейны;</w:t>
            </w:r>
          </w:p>
        </w:tc>
        <w:tc>
          <w:tcPr>
            <w:tcW w:w="3249" w:type="dxa"/>
            <w:vMerge/>
          </w:tcPr>
          <w:p w:rsidR="000D42EC" w:rsidRPr="00655522" w:rsidRDefault="000D42EC" w:rsidP="00BF7B87">
            <w:pPr>
              <w:keepLines w:val="0"/>
              <w:tabs>
                <w:tab w:val="left" w:pos="1134"/>
              </w:tabs>
              <w:overflowPunct/>
              <w:autoSpaceDE/>
              <w:autoSpaceDN/>
              <w:adjustRightInd/>
              <w:spacing w:line="240" w:lineRule="auto"/>
              <w:ind w:firstLine="426"/>
              <w:jc w:val="left"/>
              <w:rPr>
                <w:rFonts w:eastAsia="SimSun"/>
                <w:sz w:val="24"/>
                <w:szCs w:val="24"/>
                <w:lang w:eastAsia="zh-CN"/>
              </w:rPr>
            </w:pPr>
          </w:p>
        </w:tc>
      </w:tr>
      <w:tr w:rsidR="00655522" w:rsidRPr="00655522" w:rsidTr="00BF7B87">
        <w:trPr>
          <w:trHeight w:val="5925"/>
        </w:trPr>
        <w:tc>
          <w:tcPr>
            <w:tcW w:w="3249" w:type="dxa"/>
            <w:gridSpan w:val="2"/>
          </w:tcPr>
          <w:p w:rsidR="000D42EC" w:rsidRPr="00655522" w:rsidRDefault="000D42EC" w:rsidP="00BF7B87">
            <w:pPr>
              <w:keepLines w:val="0"/>
              <w:overflowPunct/>
              <w:autoSpaceDE/>
              <w:autoSpaceDN/>
              <w:adjustRightInd/>
              <w:spacing w:line="240" w:lineRule="auto"/>
              <w:ind w:firstLine="0"/>
              <w:rPr>
                <w:rFonts w:eastAsia="SimSun"/>
                <w:sz w:val="24"/>
                <w:szCs w:val="24"/>
                <w:lang w:eastAsia="zh-CN"/>
              </w:rPr>
            </w:pPr>
            <w:r w:rsidRPr="00655522">
              <w:rPr>
                <w:rFonts w:eastAsia="SimSun"/>
                <w:sz w:val="24"/>
                <w:szCs w:val="24"/>
                <w:lang w:eastAsia="zh-CN"/>
              </w:rPr>
              <w:t>[3.1] - Коммунальное обслуживание</w:t>
            </w:r>
          </w:p>
        </w:tc>
        <w:tc>
          <w:tcPr>
            <w:tcW w:w="3249" w:type="dxa"/>
            <w:gridSpan w:val="2"/>
          </w:tcPr>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 xml:space="preserve">Объекты инженерного обеспечения и объекты вспомогательного инженерного назначения. </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Котельные, водозаборы, насосные станции; трансформаторные подстанции; телефонные станции; стоянки, гаражи и мастерские для обслуживания уборочной и аварийной техники;</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здания или помещения, предназначенные для приема физических и юридических лиц в связи с предоставлением им коммунальных услуг;</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 xml:space="preserve">сооружения связи. </w:t>
            </w:r>
          </w:p>
          <w:p w:rsidR="000D42EC" w:rsidRPr="00655522" w:rsidRDefault="000D42EC" w:rsidP="00BF7B87">
            <w:pPr>
              <w:spacing w:line="240" w:lineRule="auto"/>
              <w:ind w:firstLine="426"/>
              <w:jc w:val="left"/>
              <w:rPr>
                <w:rFonts w:eastAsia="SimSun"/>
                <w:sz w:val="24"/>
                <w:szCs w:val="24"/>
                <w:lang w:eastAsia="zh-CN"/>
              </w:rPr>
            </w:pPr>
            <w:r w:rsidRPr="00655522">
              <w:rPr>
                <w:rFonts w:eastAsia="SimSun"/>
                <w:sz w:val="24"/>
                <w:szCs w:val="24"/>
                <w:lang w:eastAsia="zh-CN"/>
              </w:rPr>
              <w:t>Площадки для сбора твердых бытовых отходов</w:t>
            </w:r>
          </w:p>
        </w:tc>
        <w:tc>
          <w:tcPr>
            <w:tcW w:w="3249" w:type="dxa"/>
            <w:vMerge w:val="restart"/>
          </w:tcPr>
          <w:p w:rsidR="000D42EC" w:rsidRPr="00655522" w:rsidRDefault="000D42EC" w:rsidP="00BF7B87">
            <w:pPr>
              <w:keepLines w:val="0"/>
              <w:tabs>
                <w:tab w:val="left" w:pos="1134"/>
              </w:tabs>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минимальная площадь земельных участков - 5 кв. м;</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максимальное количество надземных этажей – 5 этажей</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максимальная высота зданий, строений, сооружений от уровня земли - 20 м;</w:t>
            </w:r>
          </w:p>
          <w:p w:rsidR="000D42EC" w:rsidRPr="00655522" w:rsidRDefault="000D42EC" w:rsidP="00BF7B87">
            <w:pPr>
              <w:keepLines w:val="0"/>
              <w:tabs>
                <w:tab w:val="left" w:pos="1134"/>
              </w:tabs>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максимальный процент застройки в границах земельного участка – 80%</w:t>
            </w:r>
          </w:p>
        </w:tc>
      </w:tr>
      <w:tr w:rsidR="00655522" w:rsidRPr="00655522" w:rsidTr="00BF7B87">
        <w:trPr>
          <w:trHeight w:val="20"/>
        </w:trPr>
        <w:tc>
          <w:tcPr>
            <w:tcW w:w="3249" w:type="dxa"/>
            <w:gridSpan w:val="2"/>
          </w:tcPr>
          <w:p w:rsidR="000D42EC" w:rsidRPr="00655522" w:rsidRDefault="000D42EC" w:rsidP="00BF7B87">
            <w:pPr>
              <w:keepLines w:val="0"/>
              <w:overflowPunct/>
              <w:autoSpaceDE/>
              <w:autoSpaceDN/>
              <w:adjustRightInd/>
              <w:spacing w:line="240" w:lineRule="auto"/>
              <w:ind w:firstLine="0"/>
              <w:rPr>
                <w:rFonts w:eastAsia="SimSun"/>
                <w:sz w:val="24"/>
                <w:szCs w:val="24"/>
                <w:lang w:eastAsia="zh-CN"/>
              </w:rPr>
            </w:pPr>
            <w:r w:rsidRPr="00655522">
              <w:rPr>
                <w:rFonts w:eastAsia="SimSun"/>
                <w:sz w:val="24"/>
                <w:szCs w:val="24"/>
                <w:lang w:eastAsia="zh-CN"/>
              </w:rPr>
              <w:t>[</w:t>
            </w:r>
            <w:r w:rsidRPr="00655522">
              <w:rPr>
                <w:sz w:val="24"/>
                <w:szCs w:val="24"/>
                <w:lang w:eastAsia="zh-CN"/>
              </w:rPr>
              <w:t>8.3</w:t>
            </w:r>
            <w:r w:rsidRPr="00655522">
              <w:rPr>
                <w:rFonts w:eastAsia="SimSun"/>
                <w:sz w:val="24"/>
                <w:szCs w:val="24"/>
                <w:lang w:eastAsia="zh-CN"/>
              </w:rPr>
              <w:t>] - Обеспечение внутреннего правопорядка</w:t>
            </w:r>
          </w:p>
        </w:tc>
        <w:tc>
          <w:tcPr>
            <w:tcW w:w="3249" w:type="dxa"/>
            <w:gridSpan w:val="2"/>
          </w:tcPr>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Объекты гражданской обороны (убежища, противорадиационные укрытия и т.п.);</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объекты пожарной охраны, пожарные депо;</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пункты охраны порядка</w:t>
            </w:r>
          </w:p>
        </w:tc>
        <w:tc>
          <w:tcPr>
            <w:tcW w:w="3249" w:type="dxa"/>
            <w:vMerge/>
          </w:tcPr>
          <w:p w:rsidR="000D42EC" w:rsidRPr="00655522" w:rsidRDefault="000D42EC" w:rsidP="00BF7B87">
            <w:pPr>
              <w:keepLines w:val="0"/>
              <w:tabs>
                <w:tab w:val="left" w:pos="1134"/>
              </w:tabs>
              <w:overflowPunct/>
              <w:autoSpaceDE/>
              <w:autoSpaceDN/>
              <w:adjustRightInd/>
              <w:spacing w:line="240" w:lineRule="auto"/>
              <w:ind w:firstLine="426"/>
              <w:jc w:val="left"/>
              <w:rPr>
                <w:rFonts w:eastAsia="SimSun"/>
                <w:sz w:val="24"/>
                <w:szCs w:val="24"/>
                <w:lang w:eastAsia="zh-CN"/>
              </w:rPr>
            </w:pPr>
          </w:p>
        </w:tc>
      </w:tr>
      <w:tr w:rsidR="00655522" w:rsidRPr="00655522" w:rsidTr="00BF7B87">
        <w:trPr>
          <w:trHeight w:val="20"/>
        </w:trPr>
        <w:tc>
          <w:tcPr>
            <w:tcW w:w="3249" w:type="dxa"/>
            <w:gridSpan w:val="2"/>
          </w:tcPr>
          <w:p w:rsidR="000D42EC" w:rsidRPr="00655522" w:rsidRDefault="000D42EC" w:rsidP="00BF7B87">
            <w:pPr>
              <w:keepLines w:val="0"/>
              <w:overflowPunct/>
              <w:autoSpaceDE/>
              <w:autoSpaceDN/>
              <w:adjustRightInd/>
              <w:spacing w:line="240" w:lineRule="auto"/>
              <w:ind w:firstLine="0"/>
              <w:rPr>
                <w:rFonts w:eastAsia="SimSun"/>
                <w:sz w:val="24"/>
                <w:szCs w:val="24"/>
                <w:lang w:eastAsia="zh-CN"/>
              </w:rPr>
            </w:pPr>
            <w:r w:rsidRPr="00655522">
              <w:rPr>
                <w:rFonts w:eastAsia="SimSun"/>
                <w:sz w:val="24"/>
                <w:szCs w:val="24"/>
                <w:lang w:eastAsia="zh-CN"/>
              </w:rPr>
              <w:t>[3.5.1] - Дошкольное, начальное и среднее общее образование</w:t>
            </w:r>
          </w:p>
        </w:tc>
        <w:tc>
          <w:tcPr>
            <w:tcW w:w="3249" w:type="dxa"/>
            <w:gridSpan w:val="2"/>
          </w:tcPr>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Детские ясли, детские сады;</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школы, лицеи, гимназии;</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 xml:space="preserve">художественные, музыкальные школы, образовательные кружки и иные организации, осуществляющие деятельность по воспитанию, образованию и просвещению; </w:t>
            </w:r>
          </w:p>
        </w:tc>
        <w:tc>
          <w:tcPr>
            <w:tcW w:w="3249" w:type="dxa"/>
          </w:tcPr>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минимальная площадь земельных участков  – 400 кв. м;</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максимальный процент застройки в границах земельного участка – 40%;</w:t>
            </w:r>
          </w:p>
          <w:p w:rsidR="000D42EC" w:rsidRPr="00655522" w:rsidRDefault="000D42EC" w:rsidP="00BF7B87">
            <w:pPr>
              <w:tabs>
                <w:tab w:val="left" w:pos="1134"/>
              </w:tabs>
              <w:spacing w:line="240" w:lineRule="auto"/>
              <w:ind w:firstLine="426"/>
              <w:jc w:val="left"/>
              <w:rPr>
                <w:rFonts w:eastAsia="SimSun"/>
                <w:sz w:val="24"/>
                <w:szCs w:val="24"/>
                <w:lang w:eastAsia="zh-CN"/>
              </w:rPr>
            </w:pPr>
            <w:r w:rsidRPr="00655522">
              <w:rPr>
                <w:rFonts w:eastAsia="SimSun"/>
                <w:sz w:val="24"/>
                <w:szCs w:val="24"/>
                <w:lang w:eastAsia="zh-CN"/>
              </w:rPr>
              <w:t>максимальное количество надземных этажей зданий – 4 этажа;</w:t>
            </w:r>
          </w:p>
        </w:tc>
      </w:tr>
      <w:tr w:rsidR="00655522" w:rsidRPr="00655522" w:rsidTr="00BF7B87">
        <w:trPr>
          <w:trHeight w:val="20"/>
        </w:trPr>
        <w:tc>
          <w:tcPr>
            <w:tcW w:w="3249" w:type="dxa"/>
            <w:gridSpan w:val="2"/>
          </w:tcPr>
          <w:p w:rsidR="000D42EC" w:rsidRPr="00655522" w:rsidRDefault="000D42EC" w:rsidP="00BF7B87">
            <w:pPr>
              <w:keepLines w:val="0"/>
              <w:overflowPunct/>
              <w:autoSpaceDE/>
              <w:autoSpaceDN/>
              <w:adjustRightInd/>
              <w:spacing w:line="240" w:lineRule="auto"/>
              <w:ind w:firstLine="0"/>
              <w:rPr>
                <w:rFonts w:eastAsia="SimSun"/>
                <w:sz w:val="24"/>
                <w:szCs w:val="24"/>
                <w:lang w:eastAsia="zh-CN"/>
              </w:rPr>
            </w:pPr>
            <w:r w:rsidRPr="00655522">
              <w:rPr>
                <w:rFonts w:eastAsia="SimSun"/>
                <w:sz w:val="24"/>
                <w:szCs w:val="24"/>
                <w:lang w:eastAsia="zh-CN"/>
              </w:rPr>
              <w:t>[2.7.1] - Объекты гаражного назначения</w:t>
            </w:r>
          </w:p>
        </w:tc>
        <w:tc>
          <w:tcPr>
            <w:tcW w:w="3249" w:type="dxa"/>
            <w:gridSpan w:val="2"/>
            <w:vMerge w:val="restart"/>
          </w:tcPr>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 xml:space="preserve">Автостоянки боксового типа для постоянного </w:t>
            </w:r>
            <w:r w:rsidRPr="00655522">
              <w:rPr>
                <w:rFonts w:eastAsia="SimSun"/>
                <w:sz w:val="24"/>
                <w:szCs w:val="24"/>
                <w:lang w:eastAsia="zh-CN"/>
              </w:rPr>
              <w:lastRenderedPageBreak/>
              <w:t>хранения автомобилей и других транспортных средств;</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Гаражи.</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Стоянки для автомобилей надземного открытого и закрытого типов, гаражно-строительные кооперативы, подземные автостоянки, автостоянки с пандусами (рампами) и механизированные автостоянки.</w:t>
            </w:r>
          </w:p>
        </w:tc>
        <w:tc>
          <w:tcPr>
            <w:tcW w:w="3249" w:type="dxa"/>
            <w:vMerge w:val="restart"/>
          </w:tcPr>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lastRenderedPageBreak/>
              <w:t xml:space="preserve">минимальная/максимальная площадь земельных </w:t>
            </w:r>
            <w:r w:rsidRPr="00655522">
              <w:rPr>
                <w:rFonts w:eastAsia="SimSun"/>
                <w:sz w:val="24"/>
                <w:szCs w:val="24"/>
                <w:lang w:eastAsia="zh-CN"/>
              </w:rPr>
              <w:lastRenderedPageBreak/>
              <w:t>участков – 18/1000 кв. м;</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максимальная высота зданий, строений, сооружений от уровня земли - 12 м;</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максимальное количество надземных этажей – 2 этажа;</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максимальный процент застройки в границах земельного участка – 60%;</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 xml:space="preserve">вместимость до 300 </w:t>
            </w:r>
            <w:proofErr w:type="spellStart"/>
            <w:r w:rsidRPr="00655522">
              <w:rPr>
                <w:rFonts w:eastAsia="SimSun"/>
                <w:sz w:val="24"/>
                <w:szCs w:val="24"/>
                <w:lang w:eastAsia="zh-CN"/>
              </w:rPr>
              <w:t>машино</w:t>
            </w:r>
            <w:proofErr w:type="spellEnd"/>
            <w:r w:rsidRPr="00655522">
              <w:rPr>
                <w:rFonts w:eastAsia="SimSun"/>
                <w:sz w:val="24"/>
                <w:szCs w:val="24"/>
                <w:lang w:eastAsia="zh-CN"/>
              </w:rPr>
              <w:t xml:space="preserve">-мест, </w:t>
            </w:r>
            <w:proofErr w:type="gramStart"/>
            <w:r w:rsidRPr="00655522">
              <w:rPr>
                <w:rFonts w:eastAsia="SimSun"/>
                <w:sz w:val="24"/>
                <w:szCs w:val="24"/>
                <w:lang w:eastAsia="zh-CN"/>
              </w:rPr>
              <w:t>встроенные</w:t>
            </w:r>
            <w:proofErr w:type="gramEnd"/>
            <w:r w:rsidRPr="00655522">
              <w:rPr>
                <w:rFonts w:eastAsia="SimSun"/>
                <w:sz w:val="24"/>
                <w:szCs w:val="24"/>
                <w:lang w:eastAsia="zh-CN"/>
              </w:rPr>
              <w:t xml:space="preserve">, пристроенные до 150 </w:t>
            </w:r>
            <w:proofErr w:type="spellStart"/>
            <w:r w:rsidRPr="00655522">
              <w:rPr>
                <w:rFonts w:eastAsia="SimSun"/>
                <w:sz w:val="24"/>
                <w:szCs w:val="24"/>
                <w:lang w:eastAsia="zh-CN"/>
              </w:rPr>
              <w:t>машино</w:t>
            </w:r>
            <w:proofErr w:type="spellEnd"/>
            <w:r w:rsidRPr="00655522">
              <w:rPr>
                <w:rFonts w:eastAsia="SimSun"/>
                <w:sz w:val="24"/>
                <w:szCs w:val="24"/>
                <w:lang w:eastAsia="zh-CN"/>
              </w:rPr>
              <w:t>-мест;</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p>
        </w:tc>
      </w:tr>
      <w:tr w:rsidR="00655522" w:rsidRPr="00655522" w:rsidTr="00BF7B87">
        <w:trPr>
          <w:trHeight w:val="20"/>
        </w:trPr>
        <w:tc>
          <w:tcPr>
            <w:tcW w:w="3249" w:type="dxa"/>
            <w:gridSpan w:val="2"/>
          </w:tcPr>
          <w:p w:rsidR="000D42EC" w:rsidRPr="00655522" w:rsidRDefault="000D42EC" w:rsidP="00BF7B87">
            <w:pPr>
              <w:keepLines w:val="0"/>
              <w:overflowPunct/>
              <w:autoSpaceDE/>
              <w:autoSpaceDN/>
              <w:adjustRightInd/>
              <w:spacing w:line="240" w:lineRule="auto"/>
              <w:ind w:firstLine="0"/>
              <w:rPr>
                <w:rFonts w:eastAsia="SimSun"/>
                <w:sz w:val="24"/>
                <w:szCs w:val="24"/>
                <w:lang w:eastAsia="zh-CN"/>
              </w:rPr>
            </w:pPr>
            <w:r w:rsidRPr="00655522">
              <w:rPr>
                <w:rFonts w:eastAsia="SimSun"/>
                <w:sz w:val="24"/>
                <w:szCs w:val="24"/>
                <w:lang w:eastAsia="zh-CN"/>
              </w:rPr>
              <w:lastRenderedPageBreak/>
              <w:t>[4.9] - Обслуживание автотранспорта</w:t>
            </w:r>
          </w:p>
        </w:tc>
        <w:tc>
          <w:tcPr>
            <w:tcW w:w="3249" w:type="dxa"/>
            <w:gridSpan w:val="2"/>
            <w:vMerge/>
          </w:tcPr>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p>
        </w:tc>
        <w:tc>
          <w:tcPr>
            <w:tcW w:w="3249" w:type="dxa"/>
            <w:vMerge/>
          </w:tcPr>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p>
        </w:tc>
      </w:tr>
      <w:tr w:rsidR="00655522" w:rsidRPr="00655522" w:rsidTr="00BF7B87">
        <w:trPr>
          <w:trHeight w:val="20"/>
        </w:trPr>
        <w:tc>
          <w:tcPr>
            <w:tcW w:w="3249" w:type="dxa"/>
            <w:gridSpan w:val="2"/>
          </w:tcPr>
          <w:p w:rsidR="000D42EC" w:rsidRPr="00655522" w:rsidRDefault="000D42EC" w:rsidP="00BF7B87">
            <w:pPr>
              <w:keepLines w:val="0"/>
              <w:overflowPunct/>
              <w:autoSpaceDE/>
              <w:autoSpaceDN/>
              <w:adjustRightInd/>
              <w:spacing w:line="240" w:lineRule="auto"/>
              <w:ind w:firstLine="0"/>
              <w:rPr>
                <w:rFonts w:eastAsia="SimSun"/>
                <w:sz w:val="24"/>
                <w:szCs w:val="24"/>
                <w:lang w:eastAsia="zh-CN"/>
              </w:rPr>
            </w:pPr>
            <w:r w:rsidRPr="00655522">
              <w:rPr>
                <w:rFonts w:eastAsia="SimSun"/>
                <w:sz w:val="24"/>
                <w:szCs w:val="24"/>
                <w:lang w:eastAsia="zh-CN"/>
              </w:rPr>
              <w:lastRenderedPageBreak/>
              <w:t>[3.7] - Религиозное использование</w:t>
            </w:r>
          </w:p>
        </w:tc>
        <w:tc>
          <w:tcPr>
            <w:tcW w:w="3249" w:type="dxa"/>
            <w:gridSpan w:val="2"/>
          </w:tcPr>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Объекты капитального строительства, предназначенных для отправления религиозных обрядов, монастыри, скиты, воскресные школы, семинарии, духовные училища;</w:t>
            </w:r>
          </w:p>
        </w:tc>
        <w:tc>
          <w:tcPr>
            <w:tcW w:w="3249" w:type="dxa"/>
          </w:tcPr>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 xml:space="preserve">минимальная площадь земельных участков - 300 кв. м; </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максимальный процент застройки в границах земельного участка – 50%;</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максимальное количество надземных этажей – 4 этажа</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максимальная высота зданий, строений, сооружений от уровня земли - 30 м;</w:t>
            </w:r>
          </w:p>
        </w:tc>
      </w:tr>
      <w:tr w:rsidR="00655522" w:rsidRPr="00655522" w:rsidTr="00BF7B87">
        <w:trPr>
          <w:trHeight w:val="3864"/>
        </w:trPr>
        <w:tc>
          <w:tcPr>
            <w:tcW w:w="3249" w:type="dxa"/>
            <w:gridSpan w:val="2"/>
          </w:tcPr>
          <w:p w:rsidR="000D42EC" w:rsidRPr="00655522" w:rsidRDefault="000D42EC" w:rsidP="00BF7B87">
            <w:pPr>
              <w:keepLines w:val="0"/>
              <w:overflowPunct/>
              <w:autoSpaceDE/>
              <w:autoSpaceDN/>
              <w:adjustRightInd/>
              <w:spacing w:line="240" w:lineRule="auto"/>
              <w:ind w:firstLine="0"/>
              <w:rPr>
                <w:rFonts w:eastAsia="SimSun"/>
                <w:sz w:val="24"/>
                <w:szCs w:val="24"/>
                <w:lang w:eastAsia="zh-CN"/>
              </w:rPr>
            </w:pPr>
            <w:r w:rsidRPr="00655522">
              <w:rPr>
                <w:rFonts w:eastAsia="SimSun"/>
                <w:sz w:val="24"/>
                <w:szCs w:val="24"/>
                <w:lang w:eastAsia="zh-CN"/>
              </w:rPr>
              <w:t>[2.1] - Для индивидуального жилищного строительства</w:t>
            </w:r>
          </w:p>
        </w:tc>
        <w:tc>
          <w:tcPr>
            <w:tcW w:w="3249" w:type="dxa"/>
            <w:gridSpan w:val="2"/>
          </w:tcPr>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 xml:space="preserve">Отдельно стоящие индивидуальные жилые дома (застройка коттеджного типа) </w:t>
            </w:r>
          </w:p>
        </w:tc>
        <w:tc>
          <w:tcPr>
            <w:tcW w:w="3249" w:type="dxa"/>
          </w:tcPr>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минимальная/максимальная площадь земельных участков  – 400-1500 кв. м;</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 xml:space="preserve">минимальная ширина земельных участков вдоль фронта улицы (проезда) – 12 м; </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 xml:space="preserve">максимальное количество надземных этажей зданий – 3 этажа (включая мансардный этаж); </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максимальный процент застройки в границах земельного участка – 60%;</w:t>
            </w:r>
          </w:p>
        </w:tc>
      </w:tr>
      <w:tr w:rsidR="00655522" w:rsidRPr="00655522" w:rsidTr="00BF7B87">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620"/>
        </w:trPr>
        <w:tc>
          <w:tcPr>
            <w:tcW w:w="3249" w:type="dxa"/>
            <w:gridSpan w:val="2"/>
          </w:tcPr>
          <w:p w:rsidR="000D42EC" w:rsidRPr="00655522" w:rsidRDefault="000D42EC" w:rsidP="00BF7B87">
            <w:pPr>
              <w:keepLines w:val="0"/>
              <w:overflowPunct/>
              <w:autoSpaceDE/>
              <w:autoSpaceDN/>
              <w:adjustRightInd/>
              <w:spacing w:line="240" w:lineRule="auto"/>
              <w:ind w:firstLine="0"/>
              <w:jc w:val="left"/>
              <w:rPr>
                <w:rFonts w:eastAsia="SimSun"/>
                <w:sz w:val="24"/>
                <w:szCs w:val="24"/>
                <w:lang w:eastAsia="zh-CN"/>
              </w:rPr>
            </w:pPr>
            <w:r w:rsidRPr="00655522">
              <w:rPr>
                <w:rFonts w:eastAsia="SimSun"/>
                <w:sz w:val="24"/>
                <w:szCs w:val="24"/>
                <w:lang w:eastAsia="zh-CN"/>
              </w:rPr>
              <w:t>[</w:t>
            </w:r>
            <w:r w:rsidRPr="00655522">
              <w:rPr>
                <w:sz w:val="24"/>
                <w:szCs w:val="24"/>
                <w:lang w:eastAsia="zh-CN"/>
              </w:rPr>
              <w:t>3.4.1</w:t>
            </w:r>
            <w:r w:rsidRPr="00655522">
              <w:rPr>
                <w:rFonts w:eastAsia="SimSun"/>
                <w:sz w:val="24"/>
                <w:szCs w:val="24"/>
                <w:lang w:eastAsia="zh-CN"/>
              </w:rPr>
              <w:t>] – Амбулаторно-поликлиническое обслуживание</w:t>
            </w:r>
          </w:p>
        </w:tc>
        <w:tc>
          <w:tcPr>
            <w:tcW w:w="3238" w:type="dxa"/>
          </w:tcPr>
          <w:p w:rsidR="000D42EC" w:rsidRPr="00655522" w:rsidRDefault="000D42EC" w:rsidP="00BF7B87">
            <w:pPr>
              <w:keepLines w:val="0"/>
              <w:widowControl w:val="0"/>
              <w:overflowPunct/>
              <w:spacing w:line="240" w:lineRule="auto"/>
              <w:ind w:firstLine="426"/>
              <w:rPr>
                <w:rFonts w:eastAsia="SimSun"/>
                <w:sz w:val="24"/>
                <w:szCs w:val="24"/>
                <w:lang w:eastAsia="zh-CN"/>
              </w:rPr>
            </w:pPr>
            <w:proofErr w:type="gramStart"/>
            <w:r w:rsidRPr="00655522">
              <w:rPr>
                <w:rFonts w:eastAsia="SimSun"/>
                <w:sz w:val="24"/>
                <w:szCs w:val="24"/>
                <w:lang w:eastAsia="zh-CN"/>
              </w:rPr>
              <w:t xml:space="preserve">Объекты капитального строительства, предназначенные для оказания гражданам амбулаторно-поликлинической медицинской помощи (поликлиники, фельдшерские пункты, </w:t>
            </w:r>
            <w:r w:rsidRPr="00655522">
              <w:rPr>
                <w:rFonts w:eastAsia="SimSun"/>
                <w:sz w:val="24"/>
                <w:szCs w:val="24"/>
                <w:lang w:eastAsia="zh-CN"/>
              </w:rPr>
              <w:lastRenderedPageBreak/>
              <w:t>пункты здравоохранения, центры матери и ребенка, диагностические центры, молочные кухни, станции донорства крови, клинические лаборатории);</w:t>
            </w:r>
            <w:proofErr w:type="gramEnd"/>
          </w:p>
        </w:tc>
        <w:tc>
          <w:tcPr>
            <w:tcW w:w="3260" w:type="dxa"/>
            <w:gridSpan w:val="2"/>
          </w:tcPr>
          <w:p w:rsidR="000D42EC" w:rsidRPr="00655522" w:rsidRDefault="000D42EC" w:rsidP="00BF7B87">
            <w:pPr>
              <w:keepLines w:val="0"/>
              <w:overflowPunct/>
              <w:autoSpaceDE/>
              <w:autoSpaceDN/>
              <w:adjustRightInd/>
              <w:spacing w:line="240" w:lineRule="auto"/>
              <w:ind w:firstLine="284"/>
              <w:jc w:val="left"/>
              <w:rPr>
                <w:rFonts w:eastAsia="SimSun"/>
                <w:sz w:val="24"/>
                <w:szCs w:val="24"/>
                <w:lang w:eastAsia="zh-CN"/>
              </w:rPr>
            </w:pPr>
            <w:r w:rsidRPr="00655522">
              <w:rPr>
                <w:rFonts w:eastAsia="SimSun"/>
                <w:sz w:val="24"/>
                <w:szCs w:val="24"/>
                <w:lang w:eastAsia="zh-CN"/>
              </w:rPr>
              <w:lastRenderedPageBreak/>
              <w:t>минимальная/максимальная площадь земельного участка – 10/5000 кв. м;</w:t>
            </w:r>
          </w:p>
          <w:p w:rsidR="000D42EC" w:rsidRPr="00655522" w:rsidRDefault="000D42EC" w:rsidP="00BF7B87">
            <w:pPr>
              <w:keepLines w:val="0"/>
              <w:overflowPunct/>
              <w:autoSpaceDE/>
              <w:autoSpaceDN/>
              <w:adjustRightInd/>
              <w:spacing w:line="240" w:lineRule="auto"/>
              <w:ind w:firstLine="284"/>
              <w:jc w:val="left"/>
              <w:rPr>
                <w:rFonts w:eastAsia="SimSun"/>
                <w:sz w:val="24"/>
                <w:szCs w:val="24"/>
                <w:lang w:eastAsia="zh-CN"/>
              </w:rPr>
            </w:pPr>
            <w:r w:rsidRPr="00655522">
              <w:rPr>
                <w:rFonts w:eastAsia="SimSun"/>
                <w:sz w:val="24"/>
                <w:szCs w:val="24"/>
                <w:lang w:eastAsia="zh-CN"/>
              </w:rPr>
              <w:t xml:space="preserve">минимальные отступы от границ участка - 1 м, </w:t>
            </w:r>
            <w:r w:rsidRPr="00655522">
              <w:rPr>
                <w:sz w:val="24"/>
                <w:szCs w:val="24"/>
                <w:lang w:eastAsia="ar-SA"/>
              </w:rPr>
              <w:t>с учетом соблюдения требований технических регламентов</w:t>
            </w:r>
            <w:r w:rsidRPr="00655522">
              <w:rPr>
                <w:rFonts w:eastAsia="SimSun"/>
                <w:sz w:val="24"/>
                <w:szCs w:val="24"/>
                <w:lang w:eastAsia="zh-CN"/>
              </w:rPr>
              <w:t>;</w:t>
            </w:r>
          </w:p>
          <w:p w:rsidR="000D42EC" w:rsidRPr="00655522" w:rsidRDefault="000D42EC" w:rsidP="00BF7B87">
            <w:pPr>
              <w:keepLines w:val="0"/>
              <w:overflowPunct/>
              <w:autoSpaceDE/>
              <w:autoSpaceDN/>
              <w:adjustRightInd/>
              <w:spacing w:line="240" w:lineRule="auto"/>
              <w:ind w:firstLine="284"/>
              <w:jc w:val="left"/>
              <w:rPr>
                <w:rFonts w:eastAsia="SimSun"/>
                <w:sz w:val="24"/>
                <w:szCs w:val="24"/>
                <w:lang w:eastAsia="zh-CN"/>
              </w:rPr>
            </w:pPr>
            <w:r w:rsidRPr="00655522">
              <w:rPr>
                <w:rFonts w:eastAsia="SimSun"/>
                <w:sz w:val="24"/>
                <w:szCs w:val="24"/>
                <w:lang w:eastAsia="zh-CN"/>
              </w:rPr>
              <w:t xml:space="preserve">предельное количество </w:t>
            </w:r>
            <w:r w:rsidRPr="00655522">
              <w:rPr>
                <w:rFonts w:eastAsia="SimSun"/>
                <w:sz w:val="24"/>
                <w:szCs w:val="24"/>
                <w:lang w:eastAsia="zh-CN"/>
              </w:rPr>
              <w:lastRenderedPageBreak/>
              <w:t>этажей - 4;</w:t>
            </w:r>
          </w:p>
          <w:p w:rsidR="000D42EC" w:rsidRPr="00655522" w:rsidRDefault="000D42EC" w:rsidP="00BF7B87">
            <w:pPr>
              <w:keepLines w:val="0"/>
              <w:overflowPunct/>
              <w:autoSpaceDE/>
              <w:autoSpaceDN/>
              <w:adjustRightInd/>
              <w:spacing w:line="240" w:lineRule="auto"/>
              <w:ind w:left="33" w:firstLine="273"/>
              <w:jc w:val="left"/>
              <w:rPr>
                <w:rFonts w:eastAsia="SimSun"/>
                <w:sz w:val="24"/>
                <w:szCs w:val="24"/>
                <w:lang w:eastAsia="zh-CN"/>
              </w:rPr>
            </w:pPr>
            <w:r w:rsidRPr="00655522">
              <w:rPr>
                <w:rFonts w:eastAsia="SimSun"/>
                <w:sz w:val="24"/>
                <w:szCs w:val="24"/>
                <w:lang w:eastAsia="zh-CN"/>
              </w:rPr>
              <w:t>максимальный процент застройки в границах земельного участка - 40%.</w:t>
            </w:r>
          </w:p>
          <w:p w:rsidR="000D42EC" w:rsidRPr="00655522" w:rsidRDefault="000D42EC" w:rsidP="00BF7B87">
            <w:pPr>
              <w:tabs>
                <w:tab w:val="left" w:pos="1095"/>
              </w:tabs>
              <w:rPr>
                <w:rFonts w:eastAsia="SimSun"/>
                <w:sz w:val="24"/>
                <w:szCs w:val="24"/>
                <w:lang w:eastAsia="zh-CN"/>
              </w:rPr>
            </w:pPr>
            <w:r w:rsidRPr="00655522">
              <w:rPr>
                <w:rFonts w:eastAsia="SimSun"/>
                <w:sz w:val="24"/>
                <w:szCs w:val="24"/>
                <w:lang w:eastAsia="zh-CN"/>
              </w:rPr>
              <w:tab/>
            </w:r>
          </w:p>
        </w:tc>
      </w:tr>
      <w:tr w:rsidR="00655522" w:rsidRPr="00655522" w:rsidTr="00BF7B87">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3138"/>
        </w:trPr>
        <w:tc>
          <w:tcPr>
            <w:tcW w:w="3227" w:type="dxa"/>
          </w:tcPr>
          <w:p w:rsidR="000D42EC" w:rsidRPr="00655522" w:rsidRDefault="000D42EC" w:rsidP="00BF7B87">
            <w:pPr>
              <w:widowControl w:val="0"/>
              <w:spacing w:line="240" w:lineRule="auto"/>
              <w:ind w:firstLine="0"/>
              <w:rPr>
                <w:sz w:val="24"/>
                <w:szCs w:val="24"/>
              </w:rPr>
            </w:pPr>
            <w:r w:rsidRPr="00655522">
              <w:rPr>
                <w:rFonts w:eastAsia="SimSun"/>
                <w:sz w:val="24"/>
                <w:szCs w:val="24"/>
                <w:lang w:eastAsia="zh-CN"/>
              </w:rPr>
              <w:lastRenderedPageBreak/>
              <w:t>[</w:t>
            </w:r>
            <w:r w:rsidRPr="00655522">
              <w:rPr>
                <w:sz w:val="24"/>
                <w:szCs w:val="24"/>
                <w:lang w:eastAsia="zh-CN"/>
              </w:rPr>
              <w:t>6.9</w:t>
            </w:r>
            <w:r w:rsidRPr="00655522">
              <w:rPr>
                <w:rFonts w:eastAsia="SimSun"/>
                <w:sz w:val="24"/>
                <w:szCs w:val="24"/>
                <w:lang w:eastAsia="zh-CN"/>
              </w:rPr>
              <w:t>] – Склады</w:t>
            </w:r>
          </w:p>
        </w:tc>
        <w:tc>
          <w:tcPr>
            <w:tcW w:w="3260" w:type="dxa"/>
            <w:gridSpan w:val="2"/>
          </w:tcPr>
          <w:p w:rsidR="000D42EC" w:rsidRPr="00655522" w:rsidRDefault="000D42EC" w:rsidP="00BF7B87">
            <w:pPr>
              <w:keepLines w:val="0"/>
              <w:overflowPunct/>
              <w:autoSpaceDE/>
              <w:autoSpaceDN/>
              <w:adjustRightInd/>
              <w:spacing w:line="240" w:lineRule="auto"/>
              <w:ind w:firstLine="540"/>
              <w:jc w:val="left"/>
              <w:rPr>
                <w:rFonts w:eastAsia="SimSun"/>
                <w:sz w:val="24"/>
                <w:szCs w:val="24"/>
                <w:lang w:eastAsia="zh-CN"/>
              </w:rPr>
            </w:pPr>
            <w:r w:rsidRPr="00655522">
              <w:rPr>
                <w:rFonts w:eastAsia="SimSun"/>
                <w:sz w:val="24"/>
                <w:szCs w:val="24"/>
                <w:lang w:eastAsia="zh-CN"/>
              </w:rPr>
              <w:t>Промышленные базы, склады, погрузочные терминалы и доки (связанные с функционированием объектов данной территориальной зоны);</w:t>
            </w:r>
          </w:p>
        </w:tc>
        <w:tc>
          <w:tcPr>
            <w:tcW w:w="3260" w:type="dxa"/>
            <w:gridSpan w:val="2"/>
          </w:tcPr>
          <w:p w:rsidR="000D42EC" w:rsidRPr="00655522" w:rsidRDefault="000D42EC" w:rsidP="00BF7B87">
            <w:pPr>
              <w:keepLines w:val="0"/>
              <w:overflowPunct/>
              <w:autoSpaceDE/>
              <w:autoSpaceDN/>
              <w:adjustRightInd/>
              <w:spacing w:line="240" w:lineRule="auto"/>
              <w:ind w:firstLine="515"/>
              <w:jc w:val="left"/>
              <w:rPr>
                <w:rFonts w:eastAsia="SimSun"/>
                <w:sz w:val="24"/>
                <w:szCs w:val="24"/>
                <w:lang w:eastAsia="zh-CN"/>
              </w:rPr>
            </w:pPr>
            <w:r w:rsidRPr="00655522">
              <w:rPr>
                <w:rFonts w:eastAsia="SimSun"/>
                <w:sz w:val="24"/>
                <w:szCs w:val="24"/>
                <w:lang w:eastAsia="zh-CN"/>
              </w:rPr>
              <w:t>минимальная площадь земельных участков  – 100 кв. м;</w:t>
            </w:r>
          </w:p>
          <w:p w:rsidR="000D42EC" w:rsidRPr="00655522" w:rsidRDefault="000D42EC" w:rsidP="00BF7B87">
            <w:pPr>
              <w:keepLines w:val="0"/>
              <w:overflowPunct/>
              <w:autoSpaceDE/>
              <w:autoSpaceDN/>
              <w:adjustRightInd/>
              <w:spacing w:line="240" w:lineRule="auto"/>
              <w:ind w:firstLine="515"/>
              <w:jc w:val="left"/>
              <w:rPr>
                <w:rFonts w:eastAsia="SimSun"/>
                <w:sz w:val="24"/>
                <w:szCs w:val="24"/>
                <w:lang w:eastAsia="zh-CN"/>
              </w:rPr>
            </w:pPr>
            <w:r w:rsidRPr="00655522">
              <w:rPr>
                <w:rFonts w:eastAsia="SimSun"/>
                <w:sz w:val="24"/>
                <w:szCs w:val="24"/>
                <w:lang w:eastAsia="zh-CN"/>
              </w:rPr>
              <w:t>максимальный процент застройки в границах земельного участка – 80%;</w:t>
            </w:r>
          </w:p>
          <w:p w:rsidR="000D42EC" w:rsidRPr="00655522" w:rsidRDefault="000D42EC" w:rsidP="00BF7B87">
            <w:pPr>
              <w:keepLines w:val="0"/>
              <w:overflowPunct/>
              <w:autoSpaceDE/>
              <w:autoSpaceDN/>
              <w:adjustRightInd/>
              <w:spacing w:line="240" w:lineRule="auto"/>
              <w:ind w:firstLine="515"/>
              <w:jc w:val="left"/>
              <w:rPr>
                <w:rFonts w:eastAsia="SimSun"/>
                <w:sz w:val="24"/>
                <w:szCs w:val="24"/>
                <w:lang w:eastAsia="zh-CN"/>
              </w:rPr>
            </w:pPr>
            <w:r w:rsidRPr="00655522">
              <w:rPr>
                <w:rFonts w:eastAsia="SimSun"/>
                <w:sz w:val="24"/>
                <w:szCs w:val="24"/>
                <w:lang w:eastAsia="zh-CN"/>
              </w:rPr>
              <w:t>максимальная высота зданий, строений, сооружений от уровня земли - 50 м;</w:t>
            </w:r>
          </w:p>
          <w:p w:rsidR="000D42EC" w:rsidRPr="00655522" w:rsidRDefault="000D42EC" w:rsidP="00BF7B87">
            <w:pPr>
              <w:keepLines w:val="0"/>
              <w:overflowPunct/>
              <w:autoSpaceDE/>
              <w:autoSpaceDN/>
              <w:adjustRightInd/>
              <w:spacing w:line="240" w:lineRule="auto"/>
              <w:ind w:firstLine="515"/>
              <w:jc w:val="left"/>
              <w:rPr>
                <w:rFonts w:eastAsia="SimSun"/>
                <w:sz w:val="24"/>
                <w:szCs w:val="24"/>
                <w:lang w:eastAsia="zh-CN"/>
              </w:rPr>
            </w:pPr>
            <w:r w:rsidRPr="00655522">
              <w:rPr>
                <w:rFonts w:eastAsia="SimSun"/>
                <w:sz w:val="24"/>
                <w:szCs w:val="24"/>
                <w:lang w:eastAsia="zh-CN"/>
              </w:rPr>
              <w:t>Минимальный отступ зданий, строений и сооружений от красной линии улиц, проездов - 5м;</w:t>
            </w:r>
          </w:p>
          <w:p w:rsidR="000D42EC" w:rsidRPr="00655522" w:rsidRDefault="000D42EC" w:rsidP="00BF7B87">
            <w:pPr>
              <w:keepLines w:val="0"/>
              <w:tabs>
                <w:tab w:val="left" w:pos="1134"/>
              </w:tabs>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Допускается уменьшение отступа либо расположение зданий, строений и сооружений; по красной линии с учетом сложившейся градостроительной ситуации и линией застройки.</w:t>
            </w:r>
          </w:p>
        </w:tc>
      </w:tr>
      <w:tr w:rsidR="000D42EC" w:rsidRPr="00655522" w:rsidTr="00BF7B87">
        <w:trPr>
          <w:trHeight w:val="421"/>
        </w:trPr>
        <w:tc>
          <w:tcPr>
            <w:tcW w:w="3227" w:type="dxa"/>
          </w:tcPr>
          <w:p w:rsidR="000D42EC" w:rsidRPr="00655522" w:rsidRDefault="000D42EC" w:rsidP="00BF7B87">
            <w:pPr>
              <w:widowControl w:val="0"/>
              <w:spacing w:line="240" w:lineRule="auto"/>
              <w:ind w:firstLine="0"/>
              <w:rPr>
                <w:rFonts w:eastAsia="SimSun"/>
                <w:sz w:val="24"/>
                <w:szCs w:val="24"/>
                <w:lang w:eastAsia="zh-CN"/>
              </w:rPr>
            </w:pPr>
            <w:r w:rsidRPr="00655522">
              <w:rPr>
                <w:rFonts w:eastAsia="SimSun"/>
                <w:sz w:val="24"/>
                <w:szCs w:val="24"/>
                <w:lang w:eastAsia="zh-CN"/>
              </w:rPr>
              <w:t>[12.0] – Земельные участки (территории) общего пользования</w:t>
            </w:r>
          </w:p>
        </w:tc>
        <w:tc>
          <w:tcPr>
            <w:tcW w:w="3260" w:type="dxa"/>
            <w:gridSpan w:val="2"/>
          </w:tcPr>
          <w:p w:rsidR="000D42EC" w:rsidRPr="00655522" w:rsidRDefault="000D42EC" w:rsidP="00BF7B87">
            <w:pPr>
              <w:keepLines w:val="0"/>
              <w:overflowPunct/>
              <w:autoSpaceDE/>
              <w:autoSpaceDN/>
              <w:adjustRightInd/>
              <w:spacing w:line="240" w:lineRule="auto"/>
              <w:ind w:firstLine="284"/>
              <w:jc w:val="left"/>
              <w:rPr>
                <w:rFonts w:eastAsia="SimSun"/>
                <w:sz w:val="24"/>
                <w:szCs w:val="24"/>
                <w:lang w:eastAsia="zh-CN"/>
              </w:rPr>
            </w:pPr>
            <w:r w:rsidRPr="00655522">
              <w:rPr>
                <w:sz w:val="24"/>
                <w:szCs w:val="24"/>
                <w:shd w:val="clear" w:color="auto" w:fill="FFFFFF"/>
              </w:rPr>
              <w:t>Объекты улично-дорожной сети, автомобильные дороги и пешеходные тротуары в границах населенных пунктов, пешеходные переходы, набережные, скверы, бульвары, площади, проезды, малые архитектурные формы благоустройства</w:t>
            </w:r>
          </w:p>
        </w:tc>
        <w:tc>
          <w:tcPr>
            <w:tcW w:w="3260" w:type="dxa"/>
            <w:gridSpan w:val="2"/>
          </w:tcPr>
          <w:p w:rsidR="000D42EC" w:rsidRPr="00655522" w:rsidRDefault="000D42EC" w:rsidP="009A68A7">
            <w:pPr>
              <w:keepLines w:val="0"/>
              <w:overflowPunct/>
              <w:autoSpaceDE/>
              <w:autoSpaceDN/>
              <w:adjustRightInd/>
              <w:spacing w:line="240" w:lineRule="auto"/>
              <w:ind w:firstLine="0"/>
              <w:jc w:val="left"/>
              <w:rPr>
                <w:rFonts w:eastAsia="SimSun"/>
                <w:sz w:val="24"/>
                <w:szCs w:val="24"/>
                <w:lang w:eastAsia="zh-CN"/>
              </w:rPr>
            </w:pPr>
            <w:r w:rsidRPr="00655522">
              <w:rPr>
                <w:rFonts w:eastAsia="SimSun"/>
                <w:sz w:val="24"/>
                <w:szCs w:val="24"/>
                <w:lang w:eastAsia="zh-CN"/>
              </w:rPr>
              <w:t>Минимальная/максимальная площадь земельных участков, максимальный процент застройки в границах земельного участка, предельное количество этажей или предельная высота зданий, строений</w:t>
            </w:r>
            <w:proofErr w:type="gramStart"/>
            <w:r w:rsidRPr="00655522">
              <w:rPr>
                <w:rFonts w:eastAsia="SimSun"/>
                <w:sz w:val="24"/>
                <w:szCs w:val="24"/>
                <w:lang w:eastAsia="zh-CN"/>
              </w:rPr>
              <w:t xml:space="preserve"> ,</w:t>
            </w:r>
            <w:proofErr w:type="gramEnd"/>
            <w:r w:rsidRPr="00655522">
              <w:rPr>
                <w:rFonts w:eastAsia="SimSun"/>
                <w:sz w:val="24"/>
                <w:szCs w:val="24"/>
                <w:lang w:eastAsia="zh-CN"/>
              </w:rPr>
              <w:t xml:space="preserve"> сооружений и минимальные отступы от границ земельных участков – без ограничений</w:t>
            </w:r>
          </w:p>
        </w:tc>
      </w:tr>
    </w:tbl>
    <w:p w:rsidR="000D42EC" w:rsidRPr="00655522" w:rsidRDefault="000D42EC" w:rsidP="001054EF">
      <w:pPr>
        <w:keepLines w:val="0"/>
        <w:tabs>
          <w:tab w:val="left" w:pos="2520"/>
        </w:tabs>
        <w:overflowPunct/>
        <w:autoSpaceDE/>
        <w:autoSpaceDN/>
        <w:adjustRightInd/>
        <w:spacing w:line="240" w:lineRule="auto"/>
        <w:ind w:firstLine="426"/>
        <w:jc w:val="left"/>
        <w:rPr>
          <w:rFonts w:eastAsia="SimSun"/>
          <w:sz w:val="24"/>
          <w:szCs w:val="24"/>
          <w:lang w:eastAsia="zh-CN"/>
        </w:rPr>
      </w:pPr>
    </w:p>
    <w:p w:rsidR="000D42EC" w:rsidRPr="00655522" w:rsidRDefault="000D42EC" w:rsidP="001054EF">
      <w:pPr>
        <w:keepLines w:val="0"/>
        <w:tabs>
          <w:tab w:val="left" w:pos="2520"/>
        </w:tabs>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УСЛОВНО РАЗРЕШЕННЫЕ ВИДЫ И ПАРАМЕТРЫ ИСПОЛЬЗОВАНИЯ</w:t>
      </w:r>
    </w:p>
    <w:p w:rsidR="000D42EC" w:rsidRPr="00655522" w:rsidRDefault="000D42EC" w:rsidP="001054EF">
      <w:pPr>
        <w:keepLines w:val="0"/>
        <w:tabs>
          <w:tab w:val="left" w:pos="2520"/>
        </w:tabs>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ЗЕМЕЛЬНЫХ УЧАСТКОВ И ОБЪЕКТОВ КАПИТАЛЬНОГО СТРОИТЕЛЬСТВА</w:t>
      </w:r>
    </w:p>
    <w:tbl>
      <w:tblPr>
        <w:tblW w:w="9747"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3249"/>
        <w:gridCol w:w="3238"/>
        <w:gridCol w:w="3260"/>
      </w:tblGrid>
      <w:tr w:rsidR="00655522" w:rsidRPr="00655522" w:rsidTr="00BF7B87">
        <w:trPr>
          <w:trHeight w:val="20"/>
        </w:trPr>
        <w:tc>
          <w:tcPr>
            <w:tcW w:w="3249" w:type="dxa"/>
            <w:tcBorders>
              <w:bottom w:val="single" w:sz="4" w:space="0" w:color="auto"/>
            </w:tcBorders>
            <w:vAlign w:val="center"/>
          </w:tcPr>
          <w:p w:rsidR="000D42EC" w:rsidRPr="00655522" w:rsidRDefault="000D42EC" w:rsidP="00BF7B87">
            <w:pPr>
              <w:keepLines w:val="0"/>
              <w:tabs>
                <w:tab w:val="left" w:pos="2520"/>
              </w:tabs>
              <w:overflowPunct/>
              <w:autoSpaceDE/>
              <w:autoSpaceDN/>
              <w:adjustRightInd/>
              <w:spacing w:line="240" w:lineRule="auto"/>
              <w:ind w:firstLine="0"/>
              <w:jc w:val="center"/>
              <w:rPr>
                <w:rFonts w:eastAsia="SimSun"/>
                <w:sz w:val="24"/>
                <w:szCs w:val="24"/>
                <w:lang w:eastAsia="zh-CN"/>
              </w:rPr>
            </w:pPr>
            <w:r w:rsidRPr="00655522">
              <w:rPr>
                <w:rFonts w:eastAsia="SimSun"/>
                <w:sz w:val="24"/>
                <w:szCs w:val="24"/>
                <w:lang w:eastAsia="zh-CN"/>
              </w:rPr>
              <w:t>ВИДЫ ИСПОЛЬЗОВАНИЯ ЗЕМЕЛЬНЫХ УЧАСТКОВ</w:t>
            </w:r>
          </w:p>
        </w:tc>
        <w:tc>
          <w:tcPr>
            <w:tcW w:w="3238" w:type="dxa"/>
            <w:tcBorders>
              <w:bottom w:val="single" w:sz="4" w:space="0" w:color="auto"/>
            </w:tcBorders>
            <w:vAlign w:val="center"/>
          </w:tcPr>
          <w:p w:rsidR="000D42EC" w:rsidRPr="00655522" w:rsidRDefault="000D42EC" w:rsidP="00BF7B87">
            <w:pPr>
              <w:keepLines w:val="0"/>
              <w:tabs>
                <w:tab w:val="left" w:pos="2520"/>
              </w:tabs>
              <w:overflowPunct/>
              <w:autoSpaceDE/>
              <w:autoSpaceDN/>
              <w:adjustRightInd/>
              <w:spacing w:line="240" w:lineRule="auto"/>
              <w:ind w:left="-170" w:firstLine="0"/>
              <w:jc w:val="center"/>
              <w:rPr>
                <w:rFonts w:eastAsia="SimSun"/>
                <w:sz w:val="24"/>
                <w:szCs w:val="24"/>
                <w:lang w:eastAsia="zh-CN"/>
              </w:rPr>
            </w:pPr>
            <w:r w:rsidRPr="00655522">
              <w:rPr>
                <w:rFonts w:eastAsia="SimSun"/>
                <w:sz w:val="24"/>
                <w:szCs w:val="24"/>
                <w:lang w:eastAsia="zh-CN"/>
              </w:rPr>
              <w:t>ВИДЫ ОБЪЕКТОВ КАПИТАЛЬНОГО СТРОИТЕЛЬСТВА</w:t>
            </w:r>
          </w:p>
        </w:tc>
        <w:tc>
          <w:tcPr>
            <w:tcW w:w="3260" w:type="dxa"/>
            <w:vAlign w:val="center"/>
          </w:tcPr>
          <w:p w:rsidR="000D42EC" w:rsidRPr="00655522" w:rsidRDefault="000D42EC" w:rsidP="00BF7B87">
            <w:pPr>
              <w:keepLines w:val="0"/>
              <w:tabs>
                <w:tab w:val="left" w:pos="2520"/>
              </w:tabs>
              <w:overflowPunct/>
              <w:autoSpaceDE/>
              <w:autoSpaceDN/>
              <w:adjustRightInd/>
              <w:spacing w:line="240" w:lineRule="auto"/>
              <w:ind w:firstLine="34"/>
              <w:jc w:val="center"/>
              <w:rPr>
                <w:rFonts w:eastAsia="SimSun"/>
                <w:sz w:val="24"/>
                <w:szCs w:val="24"/>
                <w:lang w:eastAsia="zh-CN"/>
              </w:rPr>
            </w:pPr>
            <w:r w:rsidRPr="00655522">
              <w:rPr>
                <w:rFonts w:eastAsia="SimSun"/>
                <w:sz w:val="24"/>
                <w:szCs w:val="24"/>
                <w:lang w:eastAsia="zh-CN"/>
              </w:rPr>
              <w:t>ПАРАМЕТРЫ РАЗРЕШЕННОГО ИСПОЛЬЗОВАНИЯ ЗЕМЕЛЬНЫХ УЧАСТКОВ И ОБЪЕКТОВ КАПИТАЛЬНОГО СТРОИТЕЛЬСТВА</w:t>
            </w:r>
          </w:p>
        </w:tc>
      </w:tr>
      <w:tr w:rsidR="00655522" w:rsidRPr="00655522" w:rsidTr="00BF7B87">
        <w:trPr>
          <w:trHeight w:val="20"/>
        </w:trPr>
        <w:tc>
          <w:tcPr>
            <w:tcW w:w="3249" w:type="dxa"/>
            <w:vMerge w:val="restart"/>
          </w:tcPr>
          <w:p w:rsidR="000D42EC" w:rsidRPr="00655522" w:rsidRDefault="000D42EC" w:rsidP="00BF7B87">
            <w:pPr>
              <w:keepLines w:val="0"/>
              <w:tabs>
                <w:tab w:val="left" w:pos="2520"/>
              </w:tabs>
              <w:overflowPunct/>
              <w:autoSpaceDE/>
              <w:autoSpaceDN/>
              <w:adjustRightInd/>
              <w:spacing w:line="240" w:lineRule="auto"/>
              <w:ind w:firstLine="0"/>
              <w:rPr>
                <w:rFonts w:eastAsia="SimSun"/>
                <w:sz w:val="24"/>
                <w:szCs w:val="24"/>
                <w:lang w:eastAsia="zh-CN"/>
              </w:rPr>
            </w:pPr>
            <w:r w:rsidRPr="00655522">
              <w:rPr>
                <w:rFonts w:eastAsia="SimSun"/>
                <w:sz w:val="24"/>
                <w:szCs w:val="24"/>
                <w:lang w:eastAsia="zh-CN"/>
              </w:rPr>
              <w:t>[</w:t>
            </w:r>
            <w:r w:rsidRPr="00655522">
              <w:rPr>
                <w:sz w:val="24"/>
                <w:szCs w:val="24"/>
                <w:lang w:eastAsia="zh-CN"/>
              </w:rPr>
              <w:t>2.1.1</w:t>
            </w:r>
            <w:r w:rsidRPr="00655522">
              <w:rPr>
                <w:rFonts w:eastAsia="SimSun"/>
                <w:sz w:val="24"/>
                <w:szCs w:val="24"/>
                <w:lang w:eastAsia="zh-CN"/>
              </w:rPr>
              <w:t xml:space="preserve">] - Малоэтажная многоквартирная жилая </w:t>
            </w:r>
            <w:r w:rsidRPr="00655522">
              <w:rPr>
                <w:rFonts w:eastAsia="SimSun"/>
                <w:sz w:val="24"/>
                <w:szCs w:val="24"/>
                <w:lang w:eastAsia="zh-CN"/>
              </w:rPr>
              <w:lastRenderedPageBreak/>
              <w:t>застройка</w:t>
            </w:r>
          </w:p>
        </w:tc>
        <w:tc>
          <w:tcPr>
            <w:tcW w:w="3238" w:type="dxa"/>
          </w:tcPr>
          <w:p w:rsidR="000D42EC" w:rsidRPr="00655522" w:rsidRDefault="000D42EC" w:rsidP="00BF7B87">
            <w:pPr>
              <w:keepLines w:val="0"/>
              <w:tabs>
                <w:tab w:val="left" w:pos="1134"/>
              </w:tabs>
              <w:overflowPunct/>
              <w:autoSpaceDE/>
              <w:autoSpaceDN/>
              <w:adjustRightInd/>
              <w:spacing w:line="240" w:lineRule="auto"/>
              <w:ind w:firstLine="426"/>
              <w:jc w:val="left"/>
              <w:rPr>
                <w:rFonts w:eastAsia="SimSun"/>
                <w:sz w:val="24"/>
                <w:szCs w:val="24"/>
                <w:lang w:eastAsia="zh-CN"/>
              </w:rPr>
            </w:pPr>
            <w:r w:rsidRPr="00655522">
              <w:rPr>
                <w:sz w:val="24"/>
                <w:szCs w:val="24"/>
              </w:rPr>
              <w:lastRenderedPageBreak/>
              <w:t xml:space="preserve">Многоквартирные  жилые дома (секционные, </w:t>
            </w:r>
            <w:r w:rsidRPr="00655522">
              <w:rPr>
                <w:sz w:val="24"/>
                <w:szCs w:val="24"/>
              </w:rPr>
              <w:lastRenderedPageBreak/>
              <w:t>галерейные, коридорные);</w:t>
            </w:r>
          </w:p>
        </w:tc>
        <w:tc>
          <w:tcPr>
            <w:tcW w:w="3260" w:type="dxa"/>
            <w:vMerge w:val="restart"/>
          </w:tcPr>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lastRenderedPageBreak/>
              <w:t xml:space="preserve">минимальная/максимальная площадь земельных </w:t>
            </w:r>
            <w:proofErr w:type="spellStart"/>
            <w:r w:rsidRPr="00655522">
              <w:rPr>
                <w:rFonts w:eastAsia="SimSun"/>
                <w:sz w:val="24"/>
                <w:szCs w:val="24"/>
                <w:lang w:eastAsia="zh-CN"/>
              </w:rPr>
              <w:lastRenderedPageBreak/>
              <w:t>приквартирных</w:t>
            </w:r>
            <w:proofErr w:type="spellEnd"/>
            <w:r w:rsidRPr="00655522">
              <w:rPr>
                <w:rFonts w:eastAsia="SimSun"/>
                <w:sz w:val="24"/>
                <w:szCs w:val="24"/>
                <w:lang w:eastAsia="zh-CN"/>
              </w:rPr>
              <w:t xml:space="preserve"> участков  – 400/3500 кв. м;</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 xml:space="preserve">максимальное количество надземных этажей – 4 </w:t>
            </w:r>
            <w:proofErr w:type="spellStart"/>
            <w:r w:rsidRPr="00655522">
              <w:rPr>
                <w:rFonts w:eastAsia="SimSun"/>
                <w:sz w:val="24"/>
                <w:szCs w:val="24"/>
                <w:lang w:eastAsia="zh-CN"/>
              </w:rPr>
              <w:t>эт</w:t>
            </w:r>
            <w:proofErr w:type="spellEnd"/>
            <w:r w:rsidRPr="00655522">
              <w:rPr>
                <w:rFonts w:eastAsia="SimSun"/>
                <w:sz w:val="24"/>
                <w:szCs w:val="24"/>
                <w:lang w:eastAsia="zh-CN"/>
              </w:rPr>
              <w:t xml:space="preserve">.;  </w:t>
            </w:r>
          </w:p>
          <w:p w:rsidR="000D42EC" w:rsidRPr="00655522" w:rsidRDefault="000D42EC" w:rsidP="00BF7B87">
            <w:pPr>
              <w:tabs>
                <w:tab w:val="left" w:pos="2520"/>
              </w:tabs>
              <w:spacing w:line="240" w:lineRule="auto"/>
              <w:ind w:firstLine="426"/>
              <w:rPr>
                <w:rFonts w:eastAsia="SimSun"/>
                <w:sz w:val="24"/>
                <w:szCs w:val="24"/>
                <w:lang w:eastAsia="zh-CN"/>
              </w:rPr>
            </w:pPr>
            <w:r w:rsidRPr="00655522">
              <w:rPr>
                <w:rFonts w:eastAsia="SimSun"/>
                <w:sz w:val="24"/>
                <w:szCs w:val="24"/>
                <w:lang w:eastAsia="zh-CN"/>
              </w:rPr>
              <w:t>максимальный процент застройки в границах земельного участка – 50%;</w:t>
            </w:r>
          </w:p>
        </w:tc>
      </w:tr>
      <w:tr w:rsidR="00655522" w:rsidRPr="00655522" w:rsidTr="00BF7B87">
        <w:trPr>
          <w:trHeight w:val="20"/>
        </w:trPr>
        <w:tc>
          <w:tcPr>
            <w:tcW w:w="3249" w:type="dxa"/>
            <w:vMerge/>
          </w:tcPr>
          <w:p w:rsidR="000D42EC" w:rsidRPr="00655522" w:rsidRDefault="000D42EC" w:rsidP="00BF7B87">
            <w:pPr>
              <w:keepLines w:val="0"/>
              <w:tabs>
                <w:tab w:val="left" w:pos="2520"/>
              </w:tabs>
              <w:overflowPunct/>
              <w:autoSpaceDE/>
              <w:autoSpaceDN/>
              <w:adjustRightInd/>
              <w:spacing w:line="240" w:lineRule="auto"/>
              <w:ind w:firstLine="0"/>
              <w:rPr>
                <w:rFonts w:eastAsia="SimSun"/>
                <w:sz w:val="24"/>
                <w:szCs w:val="24"/>
                <w:lang w:eastAsia="zh-CN"/>
              </w:rPr>
            </w:pPr>
          </w:p>
        </w:tc>
        <w:tc>
          <w:tcPr>
            <w:tcW w:w="3238" w:type="dxa"/>
          </w:tcPr>
          <w:p w:rsidR="000D42EC" w:rsidRPr="00655522" w:rsidRDefault="000D42EC" w:rsidP="00BF7B87">
            <w:pPr>
              <w:keepLines w:val="0"/>
              <w:tabs>
                <w:tab w:val="left" w:pos="1134"/>
              </w:tabs>
              <w:overflowPunct/>
              <w:autoSpaceDE/>
              <w:autoSpaceDN/>
              <w:adjustRightInd/>
              <w:spacing w:line="240" w:lineRule="auto"/>
              <w:ind w:firstLine="426"/>
              <w:rPr>
                <w:rFonts w:eastAsia="SimSun"/>
                <w:sz w:val="24"/>
                <w:szCs w:val="24"/>
                <w:lang w:eastAsia="zh-CN"/>
              </w:rPr>
            </w:pPr>
            <w:r w:rsidRPr="00655522">
              <w:rPr>
                <w:sz w:val="24"/>
                <w:szCs w:val="24"/>
              </w:rPr>
              <w:t xml:space="preserve">Многоквартирные жилые дома (блокированного типа) </w:t>
            </w:r>
          </w:p>
        </w:tc>
        <w:tc>
          <w:tcPr>
            <w:tcW w:w="3260" w:type="dxa"/>
            <w:vMerge/>
          </w:tcPr>
          <w:p w:rsidR="000D42EC" w:rsidRPr="00655522" w:rsidRDefault="000D42EC" w:rsidP="00BF7B87">
            <w:pPr>
              <w:keepLines w:val="0"/>
              <w:tabs>
                <w:tab w:val="left" w:pos="2520"/>
              </w:tabs>
              <w:overflowPunct/>
              <w:autoSpaceDE/>
              <w:autoSpaceDN/>
              <w:adjustRightInd/>
              <w:spacing w:line="240" w:lineRule="auto"/>
              <w:ind w:firstLine="426"/>
              <w:rPr>
                <w:rFonts w:eastAsia="SimSun"/>
                <w:sz w:val="24"/>
                <w:szCs w:val="24"/>
                <w:lang w:eastAsia="zh-CN"/>
              </w:rPr>
            </w:pPr>
          </w:p>
        </w:tc>
      </w:tr>
      <w:tr w:rsidR="00655522" w:rsidRPr="00655522" w:rsidTr="00BF7B87">
        <w:trPr>
          <w:trHeight w:val="20"/>
        </w:trPr>
        <w:tc>
          <w:tcPr>
            <w:tcW w:w="3249" w:type="dxa"/>
          </w:tcPr>
          <w:p w:rsidR="000D42EC" w:rsidRPr="00655522" w:rsidRDefault="000D42EC" w:rsidP="00BF7B87">
            <w:pPr>
              <w:keepLines w:val="0"/>
              <w:tabs>
                <w:tab w:val="left" w:pos="2520"/>
              </w:tabs>
              <w:overflowPunct/>
              <w:autoSpaceDE/>
              <w:autoSpaceDN/>
              <w:adjustRightInd/>
              <w:spacing w:line="240" w:lineRule="auto"/>
              <w:ind w:firstLine="0"/>
              <w:rPr>
                <w:rFonts w:eastAsia="SimSun"/>
                <w:sz w:val="24"/>
                <w:szCs w:val="24"/>
                <w:lang w:eastAsia="zh-CN"/>
              </w:rPr>
            </w:pPr>
            <w:r w:rsidRPr="00655522">
              <w:rPr>
                <w:sz w:val="24"/>
                <w:szCs w:val="24"/>
              </w:rPr>
              <w:t>[4.7] - Гостиничное обслуживание</w:t>
            </w:r>
          </w:p>
        </w:tc>
        <w:tc>
          <w:tcPr>
            <w:tcW w:w="3238" w:type="dxa"/>
          </w:tcPr>
          <w:p w:rsidR="000D42EC" w:rsidRPr="00655522" w:rsidRDefault="000D42EC" w:rsidP="00BF7B87">
            <w:pPr>
              <w:widowControl w:val="0"/>
              <w:overflowPunct/>
              <w:autoSpaceDE/>
              <w:autoSpaceDN/>
              <w:adjustRightInd/>
              <w:spacing w:line="240" w:lineRule="auto"/>
              <w:ind w:firstLine="426"/>
              <w:rPr>
                <w:sz w:val="24"/>
                <w:szCs w:val="24"/>
              </w:rPr>
            </w:pPr>
            <w:r w:rsidRPr="00655522">
              <w:rPr>
                <w:sz w:val="24"/>
                <w:szCs w:val="24"/>
              </w:rPr>
              <w:t>Гостевые дома;</w:t>
            </w:r>
          </w:p>
          <w:p w:rsidR="000D42EC" w:rsidRPr="00655522" w:rsidRDefault="000D42EC" w:rsidP="00BF7B87">
            <w:pPr>
              <w:widowControl w:val="0"/>
              <w:overflowPunct/>
              <w:autoSpaceDE/>
              <w:autoSpaceDN/>
              <w:adjustRightInd/>
              <w:spacing w:line="240" w:lineRule="auto"/>
              <w:ind w:firstLine="426"/>
              <w:rPr>
                <w:sz w:val="24"/>
                <w:szCs w:val="24"/>
              </w:rPr>
            </w:pPr>
            <w:r w:rsidRPr="00655522">
              <w:rPr>
                <w:rFonts w:eastAsia="SimSun"/>
                <w:sz w:val="24"/>
                <w:szCs w:val="24"/>
                <w:lang w:eastAsia="zh-CN"/>
              </w:rPr>
              <w:t>Гостиницы; мотели; общежития</w:t>
            </w:r>
            <w:r w:rsidRPr="00655522">
              <w:rPr>
                <w:sz w:val="24"/>
                <w:szCs w:val="24"/>
              </w:rPr>
              <w:t xml:space="preserve"> </w:t>
            </w:r>
          </w:p>
        </w:tc>
        <w:tc>
          <w:tcPr>
            <w:tcW w:w="3260" w:type="dxa"/>
          </w:tcPr>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минимальная/максимальная площадь земельных участков  – 400-5000 кв. м;</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размер земельного участка - 30 - 40 м</w:t>
            </w:r>
            <w:proofErr w:type="gramStart"/>
            <w:r w:rsidRPr="00655522">
              <w:rPr>
                <w:rFonts w:eastAsia="SimSun"/>
                <w:sz w:val="24"/>
                <w:szCs w:val="24"/>
                <w:lang w:eastAsia="zh-CN"/>
              </w:rPr>
              <w:t>2</w:t>
            </w:r>
            <w:proofErr w:type="gramEnd"/>
            <w:r w:rsidRPr="00655522">
              <w:rPr>
                <w:rFonts w:eastAsia="SimSun"/>
                <w:sz w:val="24"/>
                <w:szCs w:val="24"/>
                <w:lang w:eastAsia="zh-CN"/>
              </w:rPr>
              <w:t>/место;</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 xml:space="preserve">минимальная ширина земельных участков вдоль фронта улицы (проезда) – 12 м; </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 xml:space="preserve">максимальное количество надземных этажей зданий – 3 </w:t>
            </w:r>
            <w:proofErr w:type="spellStart"/>
            <w:r w:rsidRPr="00655522">
              <w:rPr>
                <w:rFonts w:eastAsia="SimSun"/>
                <w:sz w:val="24"/>
                <w:szCs w:val="24"/>
                <w:lang w:eastAsia="zh-CN"/>
              </w:rPr>
              <w:t>эт</w:t>
            </w:r>
            <w:proofErr w:type="spellEnd"/>
            <w:r w:rsidRPr="00655522">
              <w:rPr>
                <w:rFonts w:eastAsia="SimSun"/>
                <w:sz w:val="24"/>
                <w:szCs w:val="24"/>
                <w:lang w:eastAsia="zh-CN"/>
              </w:rPr>
              <w:t xml:space="preserve">. (включая мансардный этаж); </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максимальный процент застройки в границах земельного участка – 60%;</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sz w:val="24"/>
                <w:szCs w:val="24"/>
              </w:rPr>
              <w:t>данные объекты должны иметь необходимое расчетное количество парковочных мест (отдельно стоящих, встроенных, пристроенных, подземных) только на территории своих земельных участков.</w:t>
            </w:r>
          </w:p>
        </w:tc>
      </w:tr>
      <w:tr w:rsidR="00655522" w:rsidRPr="00655522" w:rsidTr="00BF7B87">
        <w:trPr>
          <w:trHeight w:val="20"/>
        </w:trPr>
        <w:tc>
          <w:tcPr>
            <w:tcW w:w="3249" w:type="dxa"/>
          </w:tcPr>
          <w:p w:rsidR="000D42EC" w:rsidRPr="00655522" w:rsidRDefault="000D42EC" w:rsidP="00BF7B87">
            <w:pPr>
              <w:keepLines w:val="0"/>
              <w:tabs>
                <w:tab w:val="left" w:pos="2520"/>
              </w:tabs>
              <w:overflowPunct/>
              <w:autoSpaceDE/>
              <w:autoSpaceDN/>
              <w:adjustRightInd/>
              <w:spacing w:line="240" w:lineRule="auto"/>
              <w:ind w:firstLine="0"/>
              <w:rPr>
                <w:sz w:val="24"/>
                <w:szCs w:val="24"/>
              </w:rPr>
            </w:pPr>
            <w:r w:rsidRPr="00655522">
              <w:rPr>
                <w:sz w:val="24"/>
                <w:szCs w:val="24"/>
              </w:rPr>
              <w:t>[6.4] - Пищевая промышленность</w:t>
            </w:r>
          </w:p>
        </w:tc>
        <w:tc>
          <w:tcPr>
            <w:tcW w:w="3238" w:type="dxa"/>
          </w:tcPr>
          <w:p w:rsidR="000D42EC" w:rsidRPr="00655522" w:rsidRDefault="000D42EC" w:rsidP="00BF7B87">
            <w:pPr>
              <w:widowControl w:val="0"/>
              <w:overflowPunct/>
              <w:autoSpaceDE/>
              <w:autoSpaceDN/>
              <w:adjustRightInd/>
              <w:spacing w:line="240" w:lineRule="auto"/>
              <w:ind w:firstLine="426"/>
              <w:rPr>
                <w:sz w:val="24"/>
                <w:szCs w:val="24"/>
              </w:rPr>
            </w:pPr>
            <w:proofErr w:type="gramStart"/>
            <w:r w:rsidRPr="00655522">
              <w:rPr>
                <w:sz w:val="24"/>
                <w:szCs w:val="24"/>
              </w:rPr>
              <w:t>Размещение объектов пищевой промышленности (переработка сельскохозяйственной продукции способом, приводящим к их переработке в иную продукцию (консервирование, копчение, хлебопечение)</w:t>
            </w:r>
            <w:proofErr w:type="gramEnd"/>
          </w:p>
        </w:tc>
        <w:tc>
          <w:tcPr>
            <w:tcW w:w="3260" w:type="dxa"/>
          </w:tcPr>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минимальная площадь земельных участков   – 1000 кв. м;</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 xml:space="preserve">максимальное количество надземных этажей зданий – 3 этажа; </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максимальная высота зданий от уровня земли до верха перекрытия последнего этажа (или конька кровли) - 12 м;</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максимальный процент застройки в границах земельного участка – 60%;</w:t>
            </w:r>
          </w:p>
        </w:tc>
      </w:tr>
      <w:tr w:rsidR="000D42EC" w:rsidRPr="00655522" w:rsidTr="00BF7B87">
        <w:trPr>
          <w:trHeight w:val="20"/>
        </w:trPr>
        <w:tc>
          <w:tcPr>
            <w:tcW w:w="3249" w:type="dxa"/>
          </w:tcPr>
          <w:p w:rsidR="000D42EC" w:rsidRPr="00655522" w:rsidRDefault="000D42EC" w:rsidP="00BF7B87">
            <w:pPr>
              <w:keepLines w:val="0"/>
              <w:tabs>
                <w:tab w:val="left" w:pos="2520"/>
              </w:tabs>
              <w:overflowPunct/>
              <w:autoSpaceDE/>
              <w:autoSpaceDN/>
              <w:adjustRightInd/>
              <w:spacing w:line="240" w:lineRule="auto"/>
              <w:ind w:firstLine="0"/>
              <w:rPr>
                <w:rFonts w:eastAsia="SimSun"/>
                <w:sz w:val="24"/>
                <w:szCs w:val="24"/>
                <w:lang w:eastAsia="zh-CN"/>
              </w:rPr>
            </w:pPr>
            <w:r w:rsidRPr="00655522">
              <w:rPr>
                <w:rFonts w:eastAsia="SimSun"/>
                <w:sz w:val="24"/>
                <w:szCs w:val="24"/>
                <w:lang w:eastAsia="zh-CN"/>
              </w:rPr>
              <w:t>[</w:t>
            </w:r>
            <w:r w:rsidRPr="00655522">
              <w:rPr>
                <w:sz w:val="24"/>
                <w:szCs w:val="24"/>
                <w:lang w:eastAsia="zh-CN"/>
              </w:rPr>
              <w:t>4.9.1</w:t>
            </w:r>
            <w:r w:rsidRPr="00655522">
              <w:rPr>
                <w:rFonts w:eastAsia="SimSun"/>
                <w:sz w:val="24"/>
                <w:szCs w:val="24"/>
                <w:lang w:eastAsia="zh-CN"/>
              </w:rPr>
              <w:t>] - Объекты придорожного сервиса</w:t>
            </w:r>
          </w:p>
        </w:tc>
        <w:tc>
          <w:tcPr>
            <w:tcW w:w="3238" w:type="dxa"/>
          </w:tcPr>
          <w:p w:rsidR="000D42EC" w:rsidRPr="00655522" w:rsidRDefault="000D42EC" w:rsidP="00BF7B87">
            <w:pPr>
              <w:keepLines w:val="0"/>
              <w:widowControl w:val="0"/>
              <w:overflowPunct/>
              <w:spacing w:line="240" w:lineRule="auto"/>
              <w:ind w:firstLine="426"/>
              <w:jc w:val="left"/>
              <w:rPr>
                <w:rFonts w:eastAsia="SimSun"/>
                <w:sz w:val="24"/>
                <w:szCs w:val="24"/>
                <w:lang w:eastAsia="zh-CN"/>
              </w:rPr>
            </w:pPr>
            <w:r w:rsidRPr="00655522">
              <w:rPr>
                <w:rFonts w:eastAsia="SimSun"/>
                <w:sz w:val="24"/>
                <w:szCs w:val="24"/>
                <w:lang w:eastAsia="zh-CN"/>
              </w:rPr>
              <w:t xml:space="preserve">Станции технического обслуживания легковых автомобилей до 5 постов (без малярно-жестяных работ), шиномонтажные мастерские, мойки автомобилей до двух </w:t>
            </w:r>
            <w:r w:rsidRPr="00655522">
              <w:rPr>
                <w:rFonts w:eastAsia="SimSun"/>
                <w:sz w:val="24"/>
                <w:szCs w:val="24"/>
                <w:lang w:eastAsia="zh-CN"/>
              </w:rPr>
              <w:lastRenderedPageBreak/>
              <w:t>постов.</w:t>
            </w:r>
          </w:p>
        </w:tc>
        <w:tc>
          <w:tcPr>
            <w:tcW w:w="3260" w:type="dxa"/>
            <w:vAlign w:val="center"/>
          </w:tcPr>
          <w:p w:rsidR="000D42EC" w:rsidRPr="00655522" w:rsidRDefault="000D42EC" w:rsidP="00BF7B87">
            <w:pPr>
              <w:keepLines w:val="0"/>
              <w:tabs>
                <w:tab w:val="left" w:pos="1134"/>
              </w:tabs>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lastRenderedPageBreak/>
              <w:t>минимальная/максимальная площадь земельных участков - 50/1000 кв. м;</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максимальное количество надземных этажей – 2 этажа</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lastRenderedPageBreak/>
              <w:t>максимальная высота зданий, строений, сооружений от уровня земли - 18 м;</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максимальный процент застройки в границах земельного участка – 60%;</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Расстояние до жилых и общественных зданий, общеобразовательных школ и дошкольных образовательных учреждений,  лечебных учреждений со стационаром - 50 м;</w:t>
            </w:r>
          </w:p>
        </w:tc>
      </w:tr>
    </w:tbl>
    <w:p w:rsidR="000D42EC" w:rsidRPr="00655522" w:rsidRDefault="000D42EC" w:rsidP="001054EF">
      <w:pPr>
        <w:keepLines w:val="0"/>
        <w:tabs>
          <w:tab w:val="left" w:pos="2520"/>
        </w:tabs>
        <w:overflowPunct/>
        <w:autoSpaceDE/>
        <w:autoSpaceDN/>
        <w:adjustRightInd/>
        <w:spacing w:line="240" w:lineRule="auto"/>
        <w:ind w:firstLine="426"/>
        <w:jc w:val="left"/>
        <w:rPr>
          <w:rFonts w:eastAsia="SimSun"/>
          <w:sz w:val="24"/>
          <w:szCs w:val="24"/>
          <w:lang w:eastAsia="zh-CN"/>
        </w:rPr>
      </w:pPr>
    </w:p>
    <w:p w:rsidR="000D42EC" w:rsidRPr="00655522" w:rsidRDefault="000D42EC" w:rsidP="001054EF">
      <w:pPr>
        <w:keepLines w:val="0"/>
        <w:tabs>
          <w:tab w:val="left" w:pos="2520"/>
        </w:tabs>
        <w:overflowPunct/>
        <w:autoSpaceDE/>
        <w:autoSpaceDN/>
        <w:adjustRightInd/>
        <w:spacing w:line="240" w:lineRule="auto"/>
        <w:ind w:firstLine="426"/>
        <w:jc w:val="center"/>
        <w:rPr>
          <w:rFonts w:eastAsia="SimSun"/>
          <w:sz w:val="24"/>
          <w:szCs w:val="24"/>
          <w:lang w:eastAsia="zh-CN"/>
        </w:rPr>
      </w:pPr>
      <w:r w:rsidRPr="00655522">
        <w:rPr>
          <w:rFonts w:eastAsia="SimSun"/>
          <w:sz w:val="24"/>
          <w:szCs w:val="24"/>
          <w:lang w:eastAsia="zh-CN"/>
        </w:rPr>
        <w:t>ВСПОМОГАТЕЛЬНЫЕ ВИДЫ И ПАРАМЕТРЫ РАЗРЕШЕННОГО ИСПОЛЬЗОВАНИЯ ЗЕМЕЛЬНЫХ УЧАСТКОВ И ОБЪЕКТОВ КАПИТАЛЬНОГО СТРОИТЕЛЬСТВА</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69"/>
        <w:gridCol w:w="6378"/>
      </w:tblGrid>
      <w:tr w:rsidR="00655522" w:rsidRPr="00655522" w:rsidTr="00BF7B87">
        <w:trPr>
          <w:trHeight w:val="552"/>
        </w:trPr>
        <w:tc>
          <w:tcPr>
            <w:tcW w:w="3369" w:type="dxa"/>
            <w:vAlign w:val="center"/>
          </w:tcPr>
          <w:p w:rsidR="000D42EC" w:rsidRPr="00655522" w:rsidRDefault="000D42EC" w:rsidP="00BF7B87">
            <w:pPr>
              <w:keepLines w:val="0"/>
              <w:tabs>
                <w:tab w:val="left" w:pos="2520"/>
              </w:tabs>
              <w:overflowPunct/>
              <w:autoSpaceDE/>
              <w:autoSpaceDN/>
              <w:adjustRightInd/>
              <w:spacing w:line="240" w:lineRule="auto"/>
              <w:ind w:firstLine="426"/>
              <w:jc w:val="center"/>
              <w:rPr>
                <w:rFonts w:eastAsia="SimSun"/>
                <w:sz w:val="24"/>
                <w:szCs w:val="24"/>
                <w:lang w:eastAsia="zh-CN"/>
              </w:rPr>
            </w:pPr>
            <w:r w:rsidRPr="00655522">
              <w:rPr>
                <w:rFonts w:eastAsia="SimSun"/>
                <w:sz w:val="24"/>
                <w:szCs w:val="24"/>
                <w:lang w:eastAsia="zh-CN"/>
              </w:rPr>
              <w:t xml:space="preserve">ВИДЫ </w:t>
            </w:r>
          </w:p>
        </w:tc>
        <w:tc>
          <w:tcPr>
            <w:tcW w:w="6378" w:type="dxa"/>
            <w:vAlign w:val="center"/>
          </w:tcPr>
          <w:p w:rsidR="000D42EC" w:rsidRPr="00655522" w:rsidRDefault="000D42EC" w:rsidP="00BF7B87">
            <w:pPr>
              <w:keepLines w:val="0"/>
              <w:tabs>
                <w:tab w:val="left" w:pos="2520"/>
              </w:tabs>
              <w:overflowPunct/>
              <w:autoSpaceDE/>
              <w:autoSpaceDN/>
              <w:adjustRightInd/>
              <w:spacing w:line="240" w:lineRule="auto"/>
              <w:ind w:firstLine="426"/>
              <w:jc w:val="center"/>
              <w:rPr>
                <w:rFonts w:eastAsia="SimSun"/>
                <w:sz w:val="24"/>
                <w:szCs w:val="24"/>
                <w:lang w:eastAsia="zh-CN"/>
              </w:rPr>
            </w:pPr>
            <w:r w:rsidRPr="00655522">
              <w:rPr>
                <w:rFonts w:eastAsia="SimSun"/>
                <w:sz w:val="24"/>
                <w:szCs w:val="24"/>
                <w:lang w:eastAsia="zh-CN"/>
              </w:rPr>
              <w:t>ПАРАМЕТРЫ</w:t>
            </w:r>
          </w:p>
        </w:tc>
      </w:tr>
      <w:tr w:rsidR="00655522" w:rsidRPr="00655522" w:rsidTr="00BF7B87">
        <w:tc>
          <w:tcPr>
            <w:tcW w:w="3369" w:type="dxa"/>
          </w:tcPr>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 xml:space="preserve">Площадки для игр детей дошкольного и младшего школьного возраста, для отдыха взрослого населения, для занятий физкультурой, для хозяйственных целей и выгула собак. </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Гостевые автостоянки для парковки легковых автомобилей посетителей.</w:t>
            </w:r>
          </w:p>
        </w:tc>
        <w:tc>
          <w:tcPr>
            <w:tcW w:w="6378" w:type="dxa"/>
          </w:tcPr>
          <w:p w:rsidR="000D42EC" w:rsidRPr="00655522" w:rsidRDefault="000D42EC" w:rsidP="00BF7B87">
            <w:pPr>
              <w:rPr>
                <w:rFonts w:eastAsia="SimSun"/>
                <w:sz w:val="24"/>
                <w:szCs w:val="24"/>
                <w:lang w:eastAsia="zh-CN"/>
              </w:rPr>
            </w:pPr>
            <w:r w:rsidRPr="00655522">
              <w:rPr>
                <w:rFonts w:eastAsia="SimSun"/>
                <w:sz w:val="24"/>
                <w:szCs w:val="24"/>
                <w:lang w:eastAsia="zh-CN"/>
              </w:rPr>
              <w:t>Минимальная/максимальная площадь земельных участков и максимальный процент застройки в границах земельного участка должен соответствовать  параметрам основного или условно разрешенного вида использования земельных участков.</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Максимальная высота – 5 м.</w:t>
            </w:r>
          </w:p>
          <w:p w:rsidR="000D42EC" w:rsidRPr="00655522" w:rsidRDefault="000D42EC" w:rsidP="00BF7B87">
            <w:pPr>
              <w:keepLines w:val="0"/>
              <w:overflowPunct/>
              <w:spacing w:line="240" w:lineRule="auto"/>
              <w:ind w:firstLine="426"/>
              <w:rPr>
                <w:rFonts w:eastAsia="SimSun"/>
                <w:sz w:val="24"/>
                <w:szCs w:val="24"/>
                <w:lang w:eastAsia="zh-CN"/>
              </w:rPr>
            </w:pPr>
            <w:r w:rsidRPr="00655522">
              <w:rPr>
                <w:rFonts w:eastAsia="SimSun"/>
                <w:sz w:val="24"/>
                <w:szCs w:val="24"/>
                <w:lang w:eastAsia="zh-CN"/>
              </w:rPr>
              <w:t>Минимально допустимое расстояние от окон жилых и общественных зданий до площадок:</w:t>
            </w:r>
          </w:p>
          <w:p w:rsidR="000D42EC" w:rsidRPr="00655522" w:rsidRDefault="000D42EC" w:rsidP="00BF7B87">
            <w:pPr>
              <w:keepLines w:val="0"/>
              <w:overflowPunct/>
              <w:spacing w:line="240" w:lineRule="auto"/>
              <w:ind w:firstLine="426"/>
              <w:rPr>
                <w:rFonts w:eastAsia="SimSun"/>
                <w:sz w:val="24"/>
                <w:szCs w:val="24"/>
                <w:lang w:eastAsia="zh-CN"/>
              </w:rPr>
            </w:pPr>
            <w:r w:rsidRPr="00655522">
              <w:rPr>
                <w:rFonts w:eastAsia="SimSun"/>
                <w:sz w:val="24"/>
                <w:szCs w:val="24"/>
                <w:lang w:eastAsia="zh-CN"/>
              </w:rPr>
              <w:t>для игр детей дошкольного и младшего школьного возраста - не менее 12 м;</w:t>
            </w:r>
          </w:p>
          <w:p w:rsidR="000D42EC" w:rsidRPr="00655522" w:rsidRDefault="000D42EC" w:rsidP="00BF7B87">
            <w:pPr>
              <w:keepLines w:val="0"/>
              <w:overflowPunct/>
              <w:spacing w:line="240" w:lineRule="auto"/>
              <w:ind w:firstLine="426"/>
              <w:rPr>
                <w:rFonts w:eastAsia="SimSun"/>
                <w:sz w:val="24"/>
                <w:szCs w:val="24"/>
                <w:lang w:eastAsia="zh-CN"/>
              </w:rPr>
            </w:pPr>
            <w:r w:rsidRPr="00655522">
              <w:rPr>
                <w:rFonts w:eastAsia="SimSun"/>
                <w:sz w:val="24"/>
                <w:szCs w:val="24"/>
                <w:lang w:eastAsia="zh-CN"/>
              </w:rPr>
              <w:t>для отдыха взрослого населения - не менее 10 м;</w:t>
            </w:r>
          </w:p>
          <w:p w:rsidR="000D42EC" w:rsidRPr="00655522" w:rsidRDefault="000D42EC" w:rsidP="00BF7B87">
            <w:pPr>
              <w:keepLines w:val="0"/>
              <w:overflowPunct/>
              <w:spacing w:line="240" w:lineRule="auto"/>
              <w:ind w:firstLine="426"/>
              <w:rPr>
                <w:rFonts w:eastAsia="SimSun"/>
                <w:sz w:val="24"/>
                <w:szCs w:val="24"/>
                <w:lang w:eastAsia="zh-CN"/>
              </w:rPr>
            </w:pPr>
            <w:r w:rsidRPr="00655522">
              <w:rPr>
                <w:rFonts w:eastAsia="SimSun"/>
                <w:sz w:val="24"/>
                <w:szCs w:val="24"/>
                <w:lang w:eastAsia="zh-CN"/>
              </w:rPr>
              <w:t>для занятий физкультурой, в зависимости от шумовых характеристик (наибольшие значения принимаются для хоккейных и футбольных площадок, наименьшие - для площадок для настольного тенниса), - 10 - 40 м;</w:t>
            </w:r>
          </w:p>
          <w:p w:rsidR="000D42EC" w:rsidRPr="00655522" w:rsidRDefault="000D42EC" w:rsidP="00BF7B87">
            <w:pPr>
              <w:keepLines w:val="0"/>
              <w:overflowPunct/>
              <w:spacing w:line="240" w:lineRule="auto"/>
              <w:ind w:firstLine="426"/>
              <w:rPr>
                <w:rFonts w:eastAsia="SimSun"/>
                <w:sz w:val="24"/>
                <w:szCs w:val="24"/>
                <w:lang w:eastAsia="zh-CN"/>
              </w:rPr>
            </w:pPr>
            <w:r w:rsidRPr="00655522">
              <w:rPr>
                <w:rFonts w:eastAsia="SimSun"/>
                <w:sz w:val="24"/>
                <w:szCs w:val="24"/>
                <w:lang w:eastAsia="zh-CN"/>
              </w:rPr>
              <w:t>для хозяйственных целей - не менее 20 м;</w:t>
            </w:r>
          </w:p>
          <w:p w:rsidR="000D42EC" w:rsidRPr="00655522" w:rsidRDefault="000D42EC" w:rsidP="00BF7B87">
            <w:pPr>
              <w:keepLines w:val="0"/>
              <w:overflowPunct/>
              <w:spacing w:line="240" w:lineRule="auto"/>
              <w:ind w:firstLine="426"/>
              <w:rPr>
                <w:rFonts w:eastAsia="SimSun"/>
                <w:sz w:val="24"/>
                <w:szCs w:val="24"/>
                <w:lang w:eastAsia="zh-CN"/>
              </w:rPr>
            </w:pPr>
            <w:r w:rsidRPr="00655522">
              <w:rPr>
                <w:rFonts w:eastAsia="SimSun"/>
                <w:sz w:val="24"/>
                <w:szCs w:val="24"/>
                <w:lang w:eastAsia="zh-CN"/>
              </w:rPr>
              <w:t>для выгула собак - не менее 40 м;</w:t>
            </w:r>
          </w:p>
          <w:p w:rsidR="000D42EC" w:rsidRPr="00655522" w:rsidRDefault="000D42EC" w:rsidP="00BF7B87">
            <w:pPr>
              <w:keepLines w:val="0"/>
              <w:overflowPunct/>
              <w:spacing w:line="240" w:lineRule="auto"/>
              <w:ind w:firstLine="426"/>
              <w:rPr>
                <w:rFonts w:eastAsia="SimSun"/>
                <w:sz w:val="24"/>
                <w:szCs w:val="24"/>
                <w:lang w:eastAsia="zh-CN"/>
              </w:rPr>
            </w:pPr>
            <w:r w:rsidRPr="00655522">
              <w:rPr>
                <w:rFonts w:eastAsia="SimSun"/>
                <w:sz w:val="24"/>
                <w:szCs w:val="24"/>
                <w:lang w:eastAsia="zh-CN"/>
              </w:rPr>
              <w:t>Расстояния от площадок для сушки белья не нормируются.</w:t>
            </w:r>
          </w:p>
          <w:p w:rsidR="000D42EC" w:rsidRPr="00655522" w:rsidRDefault="000D42EC" w:rsidP="00BF7B87">
            <w:pPr>
              <w:keepLines w:val="0"/>
              <w:overflowPunct/>
              <w:spacing w:line="240" w:lineRule="auto"/>
              <w:ind w:firstLine="426"/>
              <w:rPr>
                <w:rFonts w:eastAsia="SimSun"/>
                <w:sz w:val="24"/>
                <w:szCs w:val="24"/>
                <w:lang w:eastAsia="zh-CN"/>
              </w:rPr>
            </w:pPr>
            <w:r w:rsidRPr="00655522">
              <w:rPr>
                <w:rFonts w:eastAsia="SimSun"/>
                <w:sz w:val="24"/>
                <w:szCs w:val="24"/>
                <w:lang w:eastAsia="zh-CN"/>
              </w:rPr>
              <w:t xml:space="preserve">Расстояния от площадок для хозяйственных целей до наиболее удаленного входа в жилое здание - не более 100 м </w:t>
            </w:r>
          </w:p>
        </w:tc>
      </w:tr>
      <w:tr w:rsidR="00655522" w:rsidRPr="00655522" w:rsidTr="00BF7B87">
        <w:tc>
          <w:tcPr>
            <w:tcW w:w="3369" w:type="dxa"/>
          </w:tcPr>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proofErr w:type="gramStart"/>
            <w:r w:rsidRPr="00655522">
              <w:rPr>
                <w:rFonts w:eastAsia="SimSun"/>
                <w:sz w:val="24"/>
                <w:szCs w:val="24"/>
                <w:lang w:eastAsia="zh-CN"/>
              </w:rPr>
              <w:t xml:space="preserve">Постройки хозяйственного назначения (летние кухни, хозяйственные постройки, кладовые, подвалы, бани, бассейны, теплицы, оранжереи, сады, огороды, навесы) индивидуального использования. </w:t>
            </w:r>
            <w:proofErr w:type="gramEnd"/>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lastRenderedPageBreak/>
              <w:t>Хозяйственные постройки для содержания инвентаря, топлива и других хозяйственных нужд, а также - хозяйственные подъезды (для территорий с местами приложения труда и с возможностью ведения ограниченного личного подсобного хозяйства (без содержания скота и птицы), сельскохозяйственного производства, садоводства, огородничества)</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p>
        </w:tc>
        <w:tc>
          <w:tcPr>
            <w:tcW w:w="6378" w:type="dxa"/>
          </w:tcPr>
          <w:p w:rsidR="000D42EC" w:rsidRPr="00655522" w:rsidRDefault="000D42EC" w:rsidP="00BF7B87">
            <w:pPr>
              <w:rPr>
                <w:rFonts w:eastAsia="SimSun"/>
                <w:sz w:val="24"/>
                <w:szCs w:val="24"/>
                <w:lang w:eastAsia="zh-CN"/>
              </w:rPr>
            </w:pPr>
            <w:r w:rsidRPr="00655522">
              <w:rPr>
                <w:rFonts w:eastAsia="SimSun"/>
                <w:sz w:val="24"/>
                <w:szCs w:val="24"/>
                <w:lang w:eastAsia="zh-CN"/>
              </w:rPr>
              <w:lastRenderedPageBreak/>
              <w:t>Минимальная/максимальная площадь земельных участков и максимальный процент застройки в границах земельного участка должен соответствовать  параметрам основного или условно разрешенного вида использования земельных участков.</w:t>
            </w:r>
          </w:p>
          <w:p w:rsidR="000D42EC" w:rsidRPr="00655522" w:rsidRDefault="000D42EC" w:rsidP="00BF7B87">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 xml:space="preserve">Максимальное количество надземных этажей  – не более 2 </w:t>
            </w:r>
            <w:proofErr w:type="spellStart"/>
            <w:r w:rsidRPr="00655522">
              <w:rPr>
                <w:rFonts w:eastAsia="SimSun"/>
                <w:sz w:val="24"/>
                <w:szCs w:val="24"/>
                <w:lang w:eastAsia="zh-CN"/>
              </w:rPr>
              <w:t>эт</w:t>
            </w:r>
            <w:proofErr w:type="spellEnd"/>
            <w:r w:rsidRPr="00655522">
              <w:rPr>
                <w:rFonts w:eastAsia="SimSun"/>
                <w:sz w:val="24"/>
                <w:szCs w:val="24"/>
                <w:lang w:eastAsia="zh-CN"/>
              </w:rPr>
              <w:t>. (при условии обеспечения нормативной инсоляции на территории соседних земельных участков).</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lastRenderedPageBreak/>
              <w:t xml:space="preserve">Максимальная высота – 8 м. </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Общая площадь помещений  - до 100 кв. м.</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Общая площадь теплиц – до 2000 кв. м.</w:t>
            </w:r>
          </w:p>
          <w:p w:rsidR="000D42EC" w:rsidRPr="00655522" w:rsidRDefault="000D42EC" w:rsidP="00BF7B87">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Расстояние от хозяйственных построек до красных линий улиц и проездов не менее - 5 м.</w:t>
            </w:r>
          </w:p>
          <w:p w:rsidR="000D42EC" w:rsidRPr="00655522" w:rsidRDefault="000D42EC" w:rsidP="00BF7B87">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Расстояние от окон жилых комнат до стен соседнего дома и хозяйственных построек (сарая, гаража, бани), расположенных на соседних земельных участках, должно быть не менее - 6 м.</w:t>
            </w:r>
          </w:p>
          <w:p w:rsidR="000D42EC" w:rsidRPr="00655522" w:rsidRDefault="000D42EC" w:rsidP="00BF7B87">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Допускается блокировка хозяйственных построек на смежных приусадебных земельных участках по взаимному (удостоверенному) согласию домовладельцев при новом строительстве с учетом противопожарных требований.</w:t>
            </w:r>
          </w:p>
          <w:p w:rsidR="000D42EC" w:rsidRPr="00655522" w:rsidRDefault="000D42EC" w:rsidP="00BF7B87">
            <w:pPr>
              <w:keepLines w:val="0"/>
              <w:tabs>
                <w:tab w:val="left" w:pos="1134"/>
              </w:tabs>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Группы сараев должны содержать не более 30 блоков каждая. Площадь застройки сблокированных сараев не должна превышать 800 м</w:t>
            </w:r>
            <w:proofErr w:type="gramStart"/>
            <w:r w:rsidRPr="00655522">
              <w:rPr>
                <w:rFonts w:eastAsia="SimSun"/>
                <w:sz w:val="24"/>
                <w:szCs w:val="24"/>
                <w:lang w:eastAsia="zh-CN"/>
              </w:rPr>
              <w:t>2</w:t>
            </w:r>
            <w:proofErr w:type="gramEnd"/>
          </w:p>
          <w:p w:rsidR="000D42EC" w:rsidRPr="00655522" w:rsidRDefault="000D42EC" w:rsidP="00BF7B87">
            <w:pPr>
              <w:keepLines w:val="0"/>
              <w:tabs>
                <w:tab w:val="left" w:pos="1134"/>
              </w:tabs>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 xml:space="preserve">Размещение навесов должно осуществляться  с учетом противопожарных требований и соблюдения нормативной  продолжительности инсоляции придомовых территорий и жилых помещений. </w:t>
            </w:r>
          </w:p>
          <w:p w:rsidR="000D42EC" w:rsidRPr="00655522" w:rsidRDefault="000D42EC" w:rsidP="00BF7B87">
            <w:pPr>
              <w:keepLines w:val="0"/>
              <w:tabs>
                <w:tab w:val="left" w:pos="1134"/>
              </w:tabs>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Устройство навесов не должно ущемлять  законных интересов соседних домовладельцев, в части водоотведения атмосферных осадков с кровли навесов,     при устройстве навесов  минимальный отступ от границы участка – 1м.</w:t>
            </w:r>
          </w:p>
          <w:p w:rsidR="000D42EC" w:rsidRPr="00655522" w:rsidRDefault="000D42EC" w:rsidP="00BF7B87">
            <w:pPr>
              <w:keepLines w:val="0"/>
              <w:tabs>
                <w:tab w:val="left" w:pos="1134"/>
              </w:tabs>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Хозяйственные постройки должны быть  обеспечены системами водоотведения с кровли, с целью предотвращения подтопления соседних земельных участков и строений. Допускается не выполнять организованный сток воды с кровли при условии, когда смежные земельные участки находятся на одном уровне и между строениями, расположенными на соседних земельных участках расстояние не менее 4 м.</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Вспомогательные строения, за исключением гаражей, размещать со стороны улиц не допускается.</w:t>
            </w:r>
          </w:p>
        </w:tc>
      </w:tr>
      <w:tr w:rsidR="00655522" w:rsidRPr="00655522" w:rsidTr="00BF7B87">
        <w:tc>
          <w:tcPr>
            <w:tcW w:w="3369" w:type="dxa"/>
          </w:tcPr>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lastRenderedPageBreak/>
              <w:t>Надворные туалеты, гидронепроницаемые выгребы, септики.</w:t>
            </w:r>
          </w:p>
        </w:tc>
        <w:tc>
          <w:tcPr>
            <w:tcW w:w="6378" w:type="dxa"/>
          </w:tcPr>
          <w:p w:rsidR="000D42EC" w:rsidRPr="00655522" w:rsidRDefault="000D42EC" w:rsidP="00BF7B87">
            <w:pPr>
              <w:rPr>
                <w:rFonts w:eastAsia="SimSun"/>
                <w:sz w:val="24"/>
                <w:szCs w:val="24"/>
                <w:lang w:eastAsia="zh-CN"/>
              </w:rPr>
            </w:pPr>
            <w:r w:rsidRPr="00655522">
              <w:rPr>
                <w:rFonts w:eastAsia="SimSun"/>
                <w:sz w:val="24"/>
                <w:szCs w:val="24"/>
                <w:lang w:eastAsia="zh-CN"/>
              </w:rPr>
              <w:t>Минимальная/максимальная площадь земельных участков и максимальный процент застройки в границах земельного участка должен соответствовать  параметрам основного или условно разрешенного вида использования земельных участков.</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Максимальное количество надземных этажей – не более 1.</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Расстояние от соседнего жилого дома не менее - 12 м.</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Расстояние от источника питьевого водоснабжения  не менее -12 м.</w:t>
            </w:r>
          </w:p>
          <w:p w:rsidR="00066A4E" w:rsidRPr="00655522" w:rsidRDefault="00066A4E" w:rsidP="00066A4E">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 xml:space="preserve">Для туалетов - расстояние от красной линии не менее - </w:t>
            </w:r>
            <w:smartTag w:uri="urn:schemas-microsoft-com:office:smarttags" w:element="metricconverter">
              <w:smartTagPr>
                <w:attr w:name="ProductID" w:val="10 м"/>
              </w:smartTagPr>
              <w:r w:rsidRPr="00655522">
                <w:rPr>
                  <w:rFonts w:eastAsia="SimSun"/>
                  <w:sz w:val="24"/>
                  <w:szCs w:val="24"/>
                  <w:lang w:eastAsia="zh-CN"/>
                </w:rPr>
                <w:t>10 м</w:t>
              </w:r>
            </w:smartTag>
            <w:r w:rsidRPr="00655522">
              <w:rPr>
                <w:rFonts w:eastAsia="SimSun"/>
                <w:sz w:val="24"/>
                <w:szCs w:val="24"/>
                <w:lang w:eastAsia="zh-CN"/>
              </w:rPr>
              <w:t xml:space="preserve">. </w:t>
            </w:r>
          </w:p>
          <w:p w:rsidR="000D42EC" w:rsidRPr="00655522" w:rsidRDefault="000D42EC" w:rsidP="00BF7B87">
            <w:pPr>
              <w:rPr>
                <w:rFonts w:eastAsia="SimSun"/>
                <w:sz w:val="24"/>
                <w:szCs w:val="24"/>
                <w:lang w:eastAsia="zh-CN"/>
              </w:rPr>
            </w:pPr>
            <w:r w:rsidRPr="00655522">
              <w:rPr>
                <w:rFonts w:eastAsia="SimSun"/>
                <w:sz w:val="24"/>
                <w:szCs w:val="24"/>
                <w:lang w:eastAsia="zh-CN"/>
              </w:rPr>
              <w:t>Расстояние от границы смежного земельного участка не менее - 4 м.</w:t>
            </w:r>
          </w:p>
        </w:tc>
      </w:tr>
      <w:tr w:rsidR="00655522" w:rsidRPr="00655522" w:rsidTr="00BF7B87">
        <w:tc>
          <w:tcPr>
            <w:tcW w:w="3369" w:type="dxa"/>
          </w:tcPr>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Площадки для сбора твердых бытовых отходов.</w:t>
            </w:r>
          </w:p>
        </w:tc>
        <w:tc>
          <w:tcPr>
            <w:tcW w:w="6378" w:type="dxa"/>
          </w:tcPr>
          <w:p w:rsidR="000D42EC" w:rsidRPr="00655522" w:rsidRDefault="000D42EC" w:rsidP="00BF7B87">
            <w:pPr>
              <w:rPr>
                <w:rFonts w:eastAsia="SimSun"/>
                <w:sz w:val="24"/>
                <w:szCs w:val="24"/>
                <w:lang w:eastAsia="zh-CN"/>
              </w:rPr>
            </w:pPr>
            <w:r w:rsidRPr="00655522">
              <w:rPr>
                <w:rFonts w:eastAsia="SimSun"/>
                <w:sz w:val="24"/>
                <w:szCs w:val="24"/>
                <w:lang w:eastAsia="zh-CN"/>
              </w:rPr>
              <w:t xml:space="preserve">Минимальная/максимальная площадь земельных участков и максимальный процент застройки в границах </w:t>
            </w:r>
            <w:r w:rsidRPr="00655522">
              <w:rPr>
                <w:rFonts w:eastAsia="SimSun"/>
                <w:sz w:val="24"/>
                <w:szCs w:val="24"/>
                <w:lang w:eastAsia="zh-CN"/>
              </w:rPr>
              <w:lastRenderedPageBreak/>
              <w:t>земельного участка должен соответствовать  параметрам основного или условно разрешенного вида использования земельных участков.</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Максимальная высота – 2 м.</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 xml:space="preserve">Расстояние от площадок с контейнерами до окон жилых домов, границ участков детских, лечебных учреждений, мест отдыха должны быть не менее 20 м, и не более 100 м. </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Общее количество контейнеров не более 5 шт.</w:t>
            </w:r>
          </w:p>
        </w:tc>
      </w:tr>
    </w:tbl>
    <w:p w:rsidR="000D42EC" w:rsidRPr="00655522" w:rsidRDefault="000D42EC" w:rsidP="001054EF">
      <w:pPr>
        <w:keepLines w:val="0"/>
        <w:overflowPunct/>
        <w:spacing w:line="240" w:lineRule="auto"/>
        <w:ind w:firstLine="426"/>
        <w:rPr>
          <w:rFonts w:eastAsia="SimSun"/>
          <w:sz w:val="24"/>
          <w:szCs w:val="24"/>
          <w:lang w:eastAsia="zh-CN"/>
        </w:rPr>
      </w:pPr>
      <w:r w:rsidRPr="00655522">
        <w:rPr>
          <w:rFonts w:eastAsia="SimSun"/>
          <w:sz w:val="24"/>
          <w:szCs w:val="24"/>
          <w:lang w:eastAsia="zh-CN"/>
        </w:rPr>
        <w:lastRenderedPageBreak/>
        <w:t>Минимальные отступы от границ земельных участков для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0D42EC" w:rsidRPr="00655522" w:rsidRDefault="000D42EC" w:rsidP="001054EF">
      <w:pPr>
        <w:keepLines w:val="0"/>
        <w:overflowPunct/>
        <w:spacing w:line="240" w:lineRule="auto"/>
        <w:ind w:firstLine="426"/>
        <w:rPr>
          <w:rFonts w:eastAsia="SimSun"/>
          <w:sz w:val="24"/>
          <w:szCs w:val="24"/>
          <w:lang w:eastAsia="zh-CN"/>
        </w:rPr>
      </w:pPr>
      <w:r w:rsidRPr="00655522">
        <w:rPr>
          <w:rFonts w:eastAsia="SimSun"/>
          <w:sz w:val="24"/>
          <w:szCs w:val="24"/>
          <w:lang w:eastAsia="zh-CN"/>
        </w:rPr>
        <w:t>- для жилых 3 м (кроме земельных участков в сложившейся застройке, при ширине земельного участка 12 метров и менее);</w:t>
      </w:r>
    </w:p>
    <w:p w:rsidR="000D42EC" w:rsidRPr="00655522" w:rsidRDefault="000D42EC" w:rsidP="001054EF">
      <w:pPr>
        <w:keepLines w:val="0"/>
        <w:overflowPunct/>
        <w:spacing w:line="240" w:lineRule="auto"/>
        <w:ind w:firstLine="426"/>
        <w:rPr>
          <w:rFonts w:eastAsia="SimSun"/>
          <w:sz w:val="24"/>
          <w:szCs w:val="24"/>
          <w:lang w:eastAsia="zh-CN"/>
        </w:rPr>
      </w:pPr>
      <w:r w:rsidRPr="00655522">
        <w:rPr>
          <w:rFonts w:eastAsia="SimSun"/>
          <w:sz w:val="24"/>
          <w:szCs w:val="24"/>
          <w:lang w:eastAsia="zh-CN"/>
        </w:rPr>
        <w:t>- общественных зданий 1 м</w:t>
      </w:r>
      <w:proofErr w:type="gramStart"/>
      <w:r w:rsidRPr="00655522">
        <w:rPr>
          <w:rFonts w:eastAsia="SimSun"/>
          <w:sz w:val="24"/>
          <w:szCs w:val="24"/>
          <w:lang w:eastAsia="zh-CN"/>
        </w:rPr>
        <w:t xml:space="preserve"> ;</w:t>
      </w:r>
      <w:proofErr w:type="gramEnd"/>
      <w:r w:rsidRPr="00655522">
        <w:rPr>
          <w:rFonts w:eastAsia="SimSun"/>
          <w:sz w:val="24"/>
          <w:szCs w:val="24"/>
          <w:lang w:eastAsia="zh-CN"/>
        </w:rPr>
        <w:t xml:space="preserve"> </w:t>
      </w:r>
    </w:p>
    <w:p w:rsidR="000D42EC" w:rsidRPr="00655522" w:rsidRDefault="000D42EC" w:rsidP="001054EF">
      <w:pPr>
        <w:keepLines w:val="0"/>
        <w:overflowPunct/>
        <w:spacing w:line="240" w:lineRule="auto"/>
        <w:ind w:firstLine="426"/>
        <w:rPr>
          <w:rFonts w:eastAsia="SimSun"/>
          <w:sz w:val="24"/>
          <w:szCs w:val="24"/>
          <w:lang w:eastAsia="zh-CN"/>
        </w:rPr>
      </w:pPr>
      <w:r w:rsidRPr="00655522">
        <w:rPr>
          <w:rFonts w:eastAsia="SimSun"/>
          <w:sz w:val="24"/>
          <w:szCs w:val="24"/>
          <w:lang w:eastAsia="zh-CN"/>
        </w:rPr>
        <w:t xml:space="preserve">- для остальных зданий и сооружений - 1 м. </w:t>
      </w:r>
    </w:p>
    <w:p w:rsidR="000D42EC" w:rsidRPr="00655522" w:rsidRDefault="000D42EC" w:rsidP="001054EF">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Расстояние до красной линии:</w:t>
      </w:r>
    </w:p>
    <w:p w:rsidR="000D42EC" w:rsidRPr="00655522" w:rsidRDefault="000D42EC" w:rsidP="001054EF">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1) от Дошкольных    образовательных учреждений и общеобразовательных школ (стены здания) -10 м;</w:t>
      </w:r>
    </w:p>
    <w:p w:rsidR="000D42EC" w:rsidRPr="00655522" w:rsidRDefault="000D42EC" w:rsidP="001054EF">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 xml:space="preserve">2) от Пожарных депо - 10 м (15 м - для депо </w:t>
      </w:r>
      <w:r w:rsidRPr="00655522">
        <w:rPr>
          <w:rFonts w:eastAsia="SimSun"/>
          <w:sz w:val="24"/>
          <w:szCs w:val="24"/>
          <w:lang w:val="en-US" w:eastAsia="zh-CN"/>
        </w:rPr>
        <w:t>I</w:t>
      </w:r>
      <w:r w:rsidRPr="00655522">
        <w:rPr>
          <w:rFonts w:eastAsia="SimSun"/>
          <w:sz w:val="24"/>
          <w:szCs w:val="24"/>
          <w:lang w:eastAsia="zh-CN"/>
        </w:rPr>
        <w:t xml:space="preserve"> типа);</w:t>
      </w:r>
    </w:p>
    <w:p w:rsidR="000D42EC" w:rsidRPr="00655522" w:rsidRDefault="000D42EC" w:rsidP="001054EF">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3) улиц, от жилых и общественных зданий  – 3 м;</w:t>
      </w:r>
    </w:p>
    <w:p w:rsidR="000D42EC" w:rsidRPr="00655522" w:rsidRDefault="000D42EC" w:rsidP="001054EF">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4) проездов, от жилых и общественных зданий – 3 м;</w:t>
      </w:r>
    </w:p>
    <w:p w:rsidR="000D42EC" w:rsidRPr="00655522" w:rsidRDefault="000D42EC" w:rsidP="001054EF">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5) от остальных зданий и сооружений - 5 м.</w:t>
      </w:r>
    </w:p>
    <w:p w:rsidR="000D42EC" w:rsidRPr="00655522" w:rsidRDefault="000D42EC" w:rsidP="001054EF">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На территории сложившейся застройки жилые и общественные здания могут размещаться по красной линии улиц по согласованию с органами местного самоуправления.</w:t>
      </w:r>
    </w:p>
    <w:p w:rsidR="000D42EC" w:rsidRPr="00655522" w:rsidRDefault="000D42EC" w:rsidP="001054EF">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До границы соседнего земельного участка расстояния по санитарно-бытовым условиям должны быть не менее:</w:t>
      </w:r>
    </w:p>
    <w:p w:rsidR="000D42EC" w:rsidRPr="00655522" w:rsidRDefault="000D42EC" w:rsidP="001054EF">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от усадебного одно-, двухквартирного и блокированного дома - 3 м;</w:t>
      </w:r>
    </w:p>
    <w:p w:rsidR="000D42EC" w:rsidRPr="00655522" w:rsidRDefault="000D42EC" w:rsidP="001054EF">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в сложившейся застройке, при ширине земельного участка 12 метров и менее, для строительства жилого дома минимальный отступ от границы соседнего участка составляет не менее:</w:t>
      </w:r>
    </w:p>
    <w:p w:rsidR="000D42EC" w:rsidRPr="00655522" w:rsidRDefault="000D42EC" w:rsidP="001054EF">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1,0 м - для одноэтажного жилого дома;</w:t>
      </w:r>
    </w:p>
    <w:p w:rsidR="000D42EC" w:rsidRPr="00655522" w:rsidRDefault="000D42EC" w:rsidP="001054EF">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1,5 м - для двухэтажного жилого дома;</w:t>
      </w:r>
    </w:p>
    <w:p w:rsidR="000D42EC" w:rsidRPr="00655522" w:rsidRDefault="000D42EC" w:rsidP="001054EF">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2,0 м - для трехэтажного жилого дома, при условии, что расстояние до расположенного на соседнем земельном участке жилого дома не менее 5 м;</w:t>
      </w:r>
    </w:p>
    <w:p w:rsidR="000D42EC" w:rsidRPr="00655522" w:rsidRDefault="000D42EC" w:rsidP="001054EF">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от других построек (баня, гараж и другие) - 1 м;</w:t>
      </w:r>
    </w:p>
    <w:p w:rsidR="000D42EC" w:rsidRPr="00655522" w:rsidRDefault="000D42EC" w:rsidP="001054EF">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от стволов высокорослых деревьев - 4 м;</w:t>
      </w:r>
    </w:p>
    <w:p w:rsidR="000D42EC" w:rsidRPr="00655522" w:rsidRDefault="000D42EC" w:rsidP="001054EF">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от стволов среднерослых деревьев - 2 м;</w:t>
      </w:r>
    </w:p>
    <w:p w:rsidR="000D42EC" w:rsidRPr="00655522" w:rsidRDefault="000D42EC" w:rsidP="001054EF">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от кустарника - 1 м.</w:t>
      </w:r>
    </w:p>
    <w:p w:rsidR="000D42EC" w:rsidRPr="00655522" w:rsidRDefault="000D42EC" w:rsidP="001054EF">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 xml:space="preserve">Расстояния между длинными сторонами секционных жилых зданий высотой 2 - 3 этажа должны быть не менее 15 м, а </w:t>
      </w:r>
      <w:proofErr w:type="gramStart"/>
      <w:r w:rsidRPr="00655522">
        <w:rPr>
          <w:rFonts w:eastAsia="SimSun"/>
          <w:sz w:val="24"/>
          <w:szCs w:val="24"/>
          <w:lang w:eastAsia="zh-CN"/>
        </w:rPr>
        <w:t>между</w:t>
      </w:r>
      <w:proofErr w:type="gramEnd"/>
      <w:r w:rsidRPr="00655522">
        <w:rPr>
          <w:rFonts w:eastAsia="SimSun"/>
          <w:sz w:val="24"/>
          <w:szCs w:val="24"/>
          <w:lang w:eastAsia="zh-CN"/>
        </w:rPr>
        <w:t xml:space="preserve"> </w:t>
      </w:r>
      <w:proofErr w:type="gramStart"/>
      <w:r w:rsidRPr="00655522">
        <w:rPr>
          <w:rFonts w:eastAsia="SimSun"/>
          <w:sz w:val="24"/>
          <w:szCs w:val="24"/>
          <w:lang w:eastAsia="zh-CN"/>
        </w:rPr>
        <w:t>одно</w:t>
      </w:r>
      <w:proofErr w:type="gramEnd"/>
      <w:r w:rsidRPr="00655522">
        <w:rPr>
          <w:rFonts w:eastAsia="SimSun"/>
          <w:sz w:val="24"/>
          <w:szCs w:val="24"/>
          <w:lang w:eastAsia="zh-CN"/>
        </w:rPr>
        <w:t>-, двухквартирными жилыми домами и хозяйственными постройками - в соответствии с противопожарными требованиями.</w:t>
      </w:r>
    </w:p>
    <w:p w:rsidR="000D42EC" w:rsidRPr="00655522" w:rsidRDefault="000D42EC" w:rsidP="001054EF">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На территориях с застройкой усадебными одно-, двухквартирными домами расстояние от окон жилых помещений (комнат, кухонь и веранд) до стен соседнего дома и хозяйственных построек (сарая, гаража, бани), расположенных на соседних земельных участках, должно быть не менее 6 м.</w:t>
      </w:r>
    </w:p>
    <w:p w:rsidR="000D42EC" w:rsidRPr="00655522" w:rsidRDefault="000D42EC" w:rsidP="001054EF">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Вспомогательные строения, за исключением гаражей, размещать со стороны улиц не допускается. При этом этажность их не должна превышать двух этажей, при условии обеспечения нормативной инсоляции на территории соседних земельных участков.</w:t>
      </w:r>
    </w:p>
    <w:p w:rsidR="000D42EC" w:rsidRPr="00655522" w:rsidRDefault="000D42EC" w:rsidP="001054EF">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Допускается блокировка зданий и сооружений, а также хозяйственных построек на смежных земельных участках по взаимному (удостоверенному) согласию владельцев при новом строительстве с соблюдением технических регламентов.</w:t>
      </w:r>
    </w:p>
    <w:p w:rsidR="000D42EC" w:rsidRPr="00655522" w:rsidRDefault="000D42EC" w:rsidP="001054EF">
      <w:pPr>
        <w:keepLines w:val="0"/>
        <w:overflowPunct/>
        <w:autoSpaceDE/>
        <w:autoSpaceDN/>
        <w:adjustRightInd/>
        <w:spacing w:line="240" w:lineRule="auto"/>
        <w:ind w:firstLine="426"/>
        <w:rPr>
          <w:rFonts w:eastAsia="SimSun"/>
          <w:sz w:val="24"/>
          <w:szCs w:val="24"/>
          <w:lang w:eastAsia="zh-CN"/>
        </w:rPr>
      </w:pPr>
    </w:p>
    <w:p w:rsidR="000D42EC" w:rsidRPr="00655522" w:rsidRDefault="000D42EC" w:rsidP="001054EF">
      <w:pPr>
        <w:keepLines w:val="0"/>
        <w:overflowPunct/>
        <w:autoSpaceDE/>
        <w:autoSpaceDN/>
        <w:adjustRightInd/>
        <w:spacing w:line="240" w:lineRule="auto"/>
        <w:ind w:firstLine="426"/>
        <w:outlineLvl w:val="0"/>
        <w:rPr>
          <w:rFonts w:eastAsia="SimSun"/>
          <w:sz w:val="24"/>
          <w:szCs w:val="24"/>
          <w:lang w:eastAsia="zh-CN"/>
        </w:rPr>
      </w:pPr>
      <w:r w:rsidRPr="00655522">
        <w:rPr>
          <w:rFonts w:eastAsia="SimSun"/>
          <w:sz w:val="24"/>
          <w:szCs w:val="24"/>
          <w:lang w:eastAsia="zh-CN"/>
        </w:rPr>
        <w:t>Примечание (общее):</w:t>
      </w:r>
    </w:p>
    <w:p w:rsidR="000D42EC" w:rsidRPr="00655522" w:rsidRDefault="000D42EC" w:rsidP="001054EF">
      <w:pPr>
        <w:keepLines w:val="0"/>
        <w:overflowPunct/>
        <w:autoSpaceDE/>
        <w:autoSpaceDN/>
        <w:adjustRightInd/>
        <w:spacing w:line="240" w:lineRule="auto"/>
        <w:ind w:firstLine="426"/>
        <w:rPr>
          <w:rFonts w:eastAsia="SimSun"/>
          <w:sz w:val="24"/>
          <w:szCs w:val="24"/>
          <w:lang w:eastAsia="zh-CN"/>
        </w:rPr>
      </w:pPr>
      <w:proofErr w:type="gramStart"/>
      <w:r w:rsidRPr="00655522">
        <w:rPr>
          <w:rFonts w:eastAsia="SimSun"/>
          <w:sz w:val="24"/>
          <w:szCs w:val="24"/>
          <w:lang w:eastAsia="zh-CN"/>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roofErr w:type="gramEnd"/>
    </w:p>
    <w:p w:rsidR="000D42EC" w:rsidRPr="00655522" w:rsidRDefault="000D42EC" w:rsidP="001054EF">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rsidR="000D42EC" w:rsidRPr="00655522" w:rsidRDefault="000D42EC" w:rsidP="001054EF">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Размещение новых населенных пунктов и строительство объектов капитального строительства без проведения специальных защитных мероприятий по предотвращению негативного воздействия вод в границах зон затопления, подтопления запрещаются.</w:t>
      </w:r>
    </w:p>
    <w:p w:rsidR="000D42EC" w:rsidRPr="00655522" w:rsidRDefault="000D42EC" w:rsidP="001054EF">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В границах зон затопления, подтопления запрещаются:</w:t>
      </w:r>
    </w:p>
    <w:p w:rsidR="000D42EC" w:rsidRPr="00655522" w:rsidRDefault="000D42EC" w:rsidP="001054EF">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1) использование сточных вод в целях регулирования плодородия почв;</w:t>
      </w:r>
    </w:p>
    <w:p w:rsidR="000D42EC" w:rsidRPr="00655522" w:rsidRDefault="000D42EC" w:rsidP="001054EF">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2) размещение кладбищ, скотомогильников, мест захоронения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rsidR="000D42EC" w:rsidRPr="00655522" w:rsidRDefault="000D42EC" w:rsidP="001054EF">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3) осуществление авиационных мер по борьбе с вредными организмами.</w:t>
      </w:r>
    </w:p>
    <w:p w:rsidR="000D42EC" w:rsidRPr="00655522" w:rsidRDefault="000D42EC" w:rsidP="001054EF">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2,0 м. (кроме объектов со специальными требованиями к ограждению их территории). 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rsidR="000D42EC" w:rsidRPr="00655522" w:rsidRDefault="000D42EC" w:rsidP="001054EF">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По границе с соседним земельным участком ограждения должны быть проветриваемыми на высоту не менее 0,5 м от уровня земли ограждения и высотой не более 2,0 м.</w:t>
      </w:r>
    </w:p>
    <w:p w:rsidR="000D42EC" w:rsidRPr="00655522" w:rsidRDefault="000D42EC" w:rsidP="001054EF">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Размещение зданий, строений и сооружений возможно при соблюдении требований статей 31, 32, 33, 34, 35 настоящих Правил.</w:t>
      </w:r>
    </w:p>
    <w:p w:rsidR="000D42EC" w:rsidRPr="00655522" w:rsidRDefault="000D42EC" w:rsidP="001054EF">
      <w:pPr>
        <w:keepLines w:val="0"/>
        <w:overflowPunct/>
        <w:autoSpaceDE/>
        <w:autoSpaceDN/>
        <w:adjustRightInd/>
        <w:spacing w:line="240" w:lineRule="auto"/>
        <w:ind w:firstLine="426"/>
        <w:rPr>
          <w:rFonts w:eastAsia="SimSun"/>
          <w:sz w:val="24"/>
          <w:szCs w:val="24"/>
          <w:lang w:eastAsia="zh-CN"/>
        </w:rPr>
      </w:pPr>
    </w:p>
    <w:p w:rsidR="000D42EC" w:rsidRPr="00655522" w:rsidRDefault="000D42EC" w:rsidP="001054EF">
      <w:pPr>
        <w:keepLines w:val="0"/>
        <w:widowControl w:val="0"/>
        <w:overflowPunct/>
        <w:autoSpaceDE/>
        <w:autoSpaceDN/>
        <w:adjustRightInd/>
        <w:spacing w:line="240" w:lineRule="auto"/>
        <w:ind w:firstLine="426"/>
        <w:jc w:val="center"/>
        <w:rPr>
          <w:rFonts w:eastAsia="SimSun"/>
          <w:sz w:val="24"/>
          <w:szCs w:val="24"/>
          <w:u w:val="single"/>
          <w:lang w:eastAsia="zh-CN"/>
        </w:rPr>
      </w:pPr>
      <w:r w:rsidRPr="00655522">
        <w:rPr>
          <w:rFonts w:eastAsia="SimSun"/>
          <w:sz w:val="24"/>
          <w:szCs w:val="24"/>
          <w:u w:val="single"/>
          <w:lang w:eastAsia="zh-CN"/>
        </w:rPr>
        <w:t>ОД-2.</w:t>
      </w:r>
      <w:r w:rsidRPr="00655522">
        <w:rPr>
          <w:rFonts w:eastAsia="SimSun"/>
          <w:sz w:val="24"/>
          <w:szCs w:val="24"/>
          <w:u w:val="single"/>
          <w:lang w:eastAsia="zh-CN"/>
        </w:rPr>
        <w:tab/>
        <w:t>Зона делового, общественного и коммерческого назначения</w:t>
      </w:r>
    </w:p>
    <w:p w:rsidR="000D42EC" w:rsidRPr="00655522" w:rsidRDefault="000D42EC" w:rsidP="001054EF">
      <w:pPr>
        <w:keepLines w:val="0"/>
        <w:widowControl w:val="0"/>
        <w:overflowPunct/>
        <w:autoSpaceDE/>
        <w:autoSpaceDN/>
        <w:adjustRightInd/>
        <w:spacing w:line="240" w:lineRule="auto"/>
        <w:ind w:firstLine="426"/>
        <w:jc w:val="center"/>
        <w:rPr>
          <w:rFonts w:eastAsia="SimSun"/>
          <w:sz w:val="24"/>
          <w:szCs w:val="24"/>
          <w:u w:val="single"/>
          <w:lang w:eastAsia="zh-CN"/>
        </w:rPr>
      </w:pPr>
      <w:r w:rsidRPr="00655522">
        <w:rPr>
          <w:rFonts w:eastAsia="SimSun"/>
          <w:sz w:val="24"/>
          <w:szCs w:val="24"/>
          <w:u w:val="single"/>
          <w:lang w:eastAsia="zh-CN"/>
        </w:rPr>
        <w:t>местного значения.</w:t>
      </w:r>
    </w:p>
    <w:p w:rsidR="000D42EC" w:rsidRPr="00655522" w:rsidRDefault="000D42EC" w:rsidP="001054EF">
      <w:pPr>
        <w:keepLines w:val="0"/>
        <w:widowControl w:val="0"/>
        <w:overflowPunct/>
        <w:autoSpaceDE/>
        <w:autoSpaceDN/>
        <w:adjustRightInd/>
        <w:spacing w:line="240" w:lineRule="auto"/>
        <w:ind w:firstLine="426"/>
        <w:jc w:val="center"/>
        <w:rPr>
          <w:rFonts w:eastAsia="SimSun"/>
          <w:sz w:val="24"/>
          <w:szCs w:val="24"/>
          <w:u w:val="single"/>
          <w:lang w:eastAsia="zh-CN"/>
        </w:rPr>
      </w:pPr>
    </w:p>
    <w:p w:rsidR="000D42EC" w:rsidRPr="00655522" w:rsidRDefault="000D42EC" w:rsidP="001054EF">
      <w:pPr>
        <w:keepLines w:val="0"/>
        <w:widowControl w:val="0"/>
        <w:overflowPunct/>
        <w:autoSpaceDE/>
        <w:autoSpaceDN/>
        <w:adjustRightInd/>
        <w:spacing w:line="240" w:lineRule="auto"/>
        <w:ind w:firstLine="426"/>
        <w:rPr>
          <w:i/>
          <w:iCs/>
          <w:sz w:val="24"/>
          <w:szCs w:val="24"/>
        </w:rPr>
      </w:pPr>
      <w:r w:rsidRPr="00655522">
        <w:rPr>
          <w:i/>
          <w:iCs/>
          <w:sz w:val="24"/>
          <w:szCs w:val="24"/>
        </w:rPr>
        <w:t>Зона обслуживания и деловой активности местного значения ОД - 2 выделена для обеспечения правовых условий формирования местных (локальных) центров  с широким спектром коммерческих и обслуживающих функций, ориентированных на удовлетворение повседневных и периодических потребностей населения.</w:t>
      </w:r>
    </w:p>
    <w:p w:rsidR="000D42EC" w:rsidRPr="00655522" w:rsidRDefault="000D42EC" w:rsidP="001054EF">
      <w:pPr>
        <w:keepLines w:val="0"/>
        <w:widowControl w:val="0"/>
        <w:overflowPunct/>
        <w:autoSpaceDE/>
        <w:autoSpaceDN/>
        <w:adjustRightInd/>
        <w:spacing w:line="240" w:lineRule="auto"/>
        <w:ind w:firstLine="426"/>
        <w:rPr>
          <w:i/>
          <w:iCs/>
          <w:sz w:val="24"/>
          <w:szCs w:val="24"/>
        </w:rPr>
      </w:pPr>
    </w:p>
    <w:p w:rsidR="000D42EC" w:rsidRPr="00655522" w:rsidRDefault="000D42EC" w:rsidP="001054EF">
      <w:pPr>
        <w:keepLines w:val="0"/>
        <w:tabs>
          <w:tab w:val="left" w:pos="2520"/>
        </w:tabs>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ОСНОВНЫЕ ВИДЫ И ПАРАМЕТРЫ РАЗРЕШЕННОГО ИСПОЛЬЗОВАНИЯ</w:t>
      </w:r>
    </w:p>
    <w:p w:rsidR="000D42EC" w:rsidRPr="00655522" w:rsidRDefault="000D42EC" w:rsidP="001054EF">
      <w:pPr>
        <w:keepLines w:val="0"/>
        <w:tabs>
          <w:tab w:val="left" w:pos="2520"/>
        </w:tabs>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ЗЕМЕЛЬНЫХ УЧАСТКОВ И ОБЪЕКТОВ КАПИТАЛЬНОГО СТРОИТЕЛЬСТВА</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27"/>
        <w:gridCol w:w="3260"/>
        <w:gridCol w:w="11"/>
        <w:gridCol w:w="3249"/>
      </w:tblGrid>
      <w:tr w:rsidR="00655522" w:rsidRPr="00655522" w:rsidTr="00BF7B87">
        <w:trPr>
          <w:trHeight w:val="20"/>
        </w:trPr>
        <w:tc>
          <w:tcPr>
            <w:tcW w:w="3227" w:type="dxa"/>
            <w:vAlign w:val="center"/>
          </w:tcPr>
          <w:p w:rsidR="000D42EC" w:rsidRPr="00655522" w:rsidRDefault="000D42EC" w:rsidP="00BF7B87">
            <w:pPr>
              <w:keepLines w:val="0"/>
              <w:tabs>
                <w:tab w:val="left" w:pos="2520"/>
              </w:tabs>
              <w:overflowPunct/>
              <w:autoSpaceDE/>
              <w:autoSpaceDN/>
              <w:adjustRightInd/>
              <w:spacing w:line="240" w:lineRule="auto"/>
              <w:ind w:firstLine="0"/>
              <w:jc w:val="center"/>
              <w:rPr>
                <w:rFonts w:eastAsia="SimSun"/>
                <w:sz w:val="24"/>
                <w:szCs w:val="24"/>
                <w:lang w:eastAsia="zh-CN"/>
              </w:rPr>
            </w:pPr>
            <w:r w:rsidRPr="00655522">
              <w:rPr>
                <w:rFonts w:eastAsia="SimSun"/>
                <w:sz w:val="24"/>
                <w:szCs w:val="24"/>
                <w:lang w:eastAsia="zh-CN"/>
              </w:rPr>
              <w:t>ВИДЫ ИСПОЛЬЗОВАНИЯ ЗЕМЕЛЬНЫХ УЧАСТКОВ</w:t>
            </w:r>
          </w:p>
        </w:tc>
        <w:tc>
          <w:tcPr>
            <w:tcW w:w="3271" w:type="dxa"/>
            <w:gridSpan w:val="2"/>
            <w:vAlign w:val="center"/>
          </w:tcPr>
          <w:p w:rsidR="000D42EC" w:rsidRPr="00655522" w:rsidRDefault="000D42EC" w:rsidP="00BF7B87">
            <w:pPr>
              <w:keepLines w:val="0"/>
              <w:tabs>
                <w:tab w:val="left" w:pos="2520"/>
              </w:tabs>
              <w:overflowPunct/>
              <w:autoSpaceDE/>
              <w:autoSpaceDN/>
              <w:adjustRightInd/>
              <w:spacing w:line="240" w:lineRule="auto"/>
              <w:ind w:left="-170" w:firstLine="0"/>
              <w:jc w:val="center"/>
              <w:rPr>
                <w:rFonts w:eastAsia="SimSun"/>
                <w:sz w:val="24"/>
                <w:szCs w:val="24"/>
                <w:lang w:eastAsia="zh-CN"/>
              </w:rPr>
            </w:pPr>
            <w:r w:rsidRPr="00655522">
              <w:rPr>
                <w:rFonts w:eastAsia="SimSun"/>
                <w:sz w:val="24"/>
                <w:szCs w:val="24"/>
                <w:lang w:eastAsia="zh-CN"/>
              </w:rPr>
              <w:t>ВИДЫ ОБЪЕКТОВ КАПИТАЛЬНОГО СТРОИТЕЛЬСТВА</w:t>
            </w:r>
          </w:p>
        </w:tc>
        <w:tc>
          <w:tcPr>
            <w:tcW w:w="3249" w:type="dxa"/>
            <w:vAlign w:val="center"/>
          </w:tcPr>
          <w:p w:rsidR="000D42EC" w:rsidRPr="00655522" w:rsidRDefault="000D42EC" w:rsidP="00BF7B87">
            <w:pPr>
              <w:keepLines w:val="0"/>
              <w:tabs>
                <w:tab w:val="left" w:pos="2520"/>
              </w:tabs>
              <w:overflowPunct/>
              <w:autoSpaceDE/>
              <w:autoSpaceDN/>
              <w:adjustRightInd/>
              <w:spacing w:line="240" w:lineRule="auto"/>
              <w:ind w:firstLine="34"/>
              <w:jc w:val="center"/>
              <w:rPr>
                <w:rFonts w:eastAsia="SimSun"/>
                <w:sz w:val="24"/>
                <w:szCs w:val="24"/>
                <w:lang w:eastAsia="zh-CN"/>
              </w:rPr>
            </w:pPr>
            <w:r w:rsidRPr="00655522">
              <w:rPr>
                <w:rFonts w:eastAsia="SimSun"/>
                <w:sz w:val="24"/>
                <w:szCs w:val="24"/>
                <w:lang w:eastAsia="zh-CN"/>
              </w:rPr>
              <w:t>ПАРАМЕТРЫ РАЗРЕШЕННОГО ИСПОЛЬЗОВАНИЯ ЗЕМЕЛЬНЫХ УЧАСТКОВ И ОБЪЕКТОВ КАПИТАЛЬНОГО СТРОИТЕЛЬСТВА</w:t>
            </w:r>
          </w:p>
        </w:tc>
      </w:tr>
      <w:tr w:rsidR="00655522" w:rsidRPr="00655522" w:rsidTr="00BF7B87">
        <w:trPr>
          <w:trHeight w:val="20"/>
        </w:trPr>
        <w:tc>
          <w:tcPr>
            <w:tcW w:w="3227" w:type="dxa"/>
          </w:tcPr>
          <w:p w:rsidR="000D42EC" w:rsidRPr="00655522" w:rsidRDefault="000D42EC" w:rsidP="00BF7B87">
            <w:pPr>
              <w:keepLines w:val="0"/>
              <w:overflowPunct/>
              <w:autoSpaceDE/>
              <w:autoSpaceDN/>
              <w:adjustRightInd/>
              <w:spacing w:line="240" w:lineRule="auto"/>
              <w:ind w:firstLine="0"/>
              <w:jc w:val="left"/>
              <w:rPr>
                <w:rFonts w:eastAsia="SimSun"/>
                <w:sz w:val="24"/>
                <w:szCs w:val="24"/>
                <w:lang w:eastAsia="zh-CN"/>
              </w:rPr>
            </w:pPr>
            <w:r w:rsidRPr="00655522">
              <w:rPr>
                <w:rFonts w:eastAsia="SimSun"/>
                <w:sz w:val="24"/>
                <w:szCs w:val="24"/>
                <w:lang w:eastAsia="zh-CN"/>
              </w:rPr>
              <w:t>[</w:t>
            </w:r>
            <w:r w:rsidRPr="00655522">
              <w:rPr>
                <w:sz w:val="24"/>
                <w:szCs w:val="24"/>
                <w:lang w:eastAsia="zh-CN"/>
              </w:rPr>
              <w:t>3.8</w:t>
            </w:r>
            <w:r w:rsidRPr="00655522">
              <w:rPr>
                <w:rFonts w:eastAsia="SimSun"/>
                <w:sz w:val="24"/>
                <w:szCs w:val="24"/>
                <w:lang w:eastAsia="zh-CN"/>
              </w:rPr>
              <w:t>] - Общественное управление</w:t>
            </w:r>
          </w:p>
        </w:tc>
        <w:tc>
          <w:tcPr>
            <w:tcW w:w="3271" w:type="dxa"/>
            <w:gridSpan w:val="2"/>
          </w:tcPr>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 xml:space="preserve">Здания и помещения судебно-юридических учреждений и прокуратуры, а также организаций, </w:t>
            </w:r>
            <w:r w:rsidRPr="00655522">
              <w:rPr>
                <w:rFonts w:eastAsia="SimSun"/>
                <w:sz w:val="24"/>
                <w:szCs w:val="24"/>
                <w:lang w:eastAsia="zh-CN"/>
              </w:rPr>
              <w:lastRenderedPageBreak/>
              <w:t xml:space="preserve">непосредственно обеспечивающих их деятельность; </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 xml:space="preserve">Дворцы бракосочетания, </w:t>
            </w:r>
            <w:proofErr w:type="spellStart"/>
            <w:r w:rsidRPr="00655522">
              <w:rPr>
                <w:rFonts w:eastAsia="SimSun"/>
                <w:sz w:val="24"/>
                <w:szCs w:val="24"/>
                <w:lang w:eastAsia="zh-CN"/>
              </w:rPr>
              <w:t>ЗАГСы</w:t>
            </w:r>
            <w:proofErr w:type="spellEnd"/>
            <w:r w:rsidRPr="00655522">
              <w:rPr>
                <w:rFonts w:eastAsia="SimSun"/>
                <w:sz w:val="24"/>
                <w:szCs w:val="24"/>
                <w:lang w:eastAsia="zh-CN"/>
              </w:rPr>
              <w:t>, здания и помещения гражданских обрядов;</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архивы;</w:t>
            </w:r>
          </w:p>
        </w:tc>
        <w:tc>
          <w:tcPr>
            <w:tcW w:w="3249" w:type="dxa"/>
            <w:vMerge w:val="restart"/>
          </w:tcPr>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lastRenderedPageBreak/>
              <w:t>минимальная/максимальная площадь земельных участков  – 10/15000 кв. м;</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 xml:space="preserve">максимальный процент </w:t>
            </w:r>
            <w:r w:rsidRPr="00655522">
              <w:rPr>
                <w:rFonts w:eastAsia="SimSun"/>
                <w:sz w:val="24"/>
                <w:szCs w:val="24"/>
                <w:lang w:eastAsia="zh-CN"/>
              </w:rPr>
              <w:lastRenderedPageBreak/>
              <w:t>застройки в границах земельного участка – 80%;</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максимальное количество надземных этажей – 5 этажей;</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максимальная высота зданий, строений от уровня земли -15 м;</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максимальная высота сооружений от уровня земли - 30 м;</w:t>
            </w:r>
          </w:p>
          <w:p w:rsidR="000D42EC" w:rsidRPr="00655522" w:rsidRDefault="000D42EC" w:rsidP="00BF7B87">
            <w:pPr>
              <w:keepLines w:val="0"/>
              <w:overflowPunct/>
              <w:autoSpaceDE/>
              <w:adjustRightInd/>
              <w:spacing w:line="240" w:lineRule="auto"/>
              <w:ind w:left="33" w:firstLine="426"/>
              <w:jc w:val="left"/>
              <w:rPr>
                <w:rFonts w:eastAsia="SimSun"/>
                <w:sz w:val="24"/>
                <w:szCs w:val="24"/>
                <w:lang w:eastAsia="zh-CN"/>
              </w:rPr>
            </w:pPr>
            <w:r w:rsidRPr="00655522">
              <w:rPr>
                <w:rFonts w:eastAsia="SimSun"/>
                <w:sz w:val="24"/>
                <w:szCs w:val="24"/>
                <w:lang w:eastAsia="zh-CN"/>
              </w:rPr>
              <w:t xml:space="preserve">минимальный отступ строений от передней границы участка  - </w:t>
            </w:r>
            <w:r w:rsidR="00531620" w:rsidRPr="00655522">
              <w:rPr>
                <w:rFonts w:eastAsia="SimSun"/>
                <w:sz w:val="24"/>
                <w:szCs w:val="24"/>
                <w:lang w:eastAsia="zh-CN"/>
              </w:rPr>
              <w:t>без ограничений</w:t>
            </w:r>
            <w:r w:rsidRPr="00655522">
              <w:rPr>
                <w:rFonts w:eastAsia="SimSun"/>
                <w:sz w:val="24"/>
                <w:szCs w:val="24"/>
                <w:lang w:eastAsia="zh-CN"/>
              </w:rPr>
              <w:t>.</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Объекты по оказанию услуг и обслуживанию населения допускается размещать в отдельно стоящих, встроенных или пристроенных объектах с изолированными от жилых зданий или их частей входами с учетом следующих условий:</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во встроенных или пристроенных к жилому дому помещениях общественного назначения не допускается размещать учреждения торговли, производственные мастерские и склады, являющиеся источниками шума, вибрации, ультразвуковых и электромагнитных полей, загрязнения водостоков и других вредных факторов воздействия на окружающую среду;</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 xml:space="preserve">не допускается размещать магазины с наличием взрывопожароопасных веществ и материалов, а также предприятия бытового обслуживания, в которых применяются легковоспламеняющиеся жидкости (за исключением парикмахерских, мастерских </w:t>
            </w:r>
            <w:r w:rsidRPr="00655522">
              <w:rPr>
                <w:rFonts w:eastAsia="SimSun"/>
                <w:sz w:val="24"/>
                <w:szCs w:val="24"/>
                <w:lang w:eastAsia="zh-CN"/>
              </w:rPr>
              <w:lastRenderedPageBreak/>
              <w:t>по ремонту часов и обуви);</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 xml:space="preserve">обустройство входа в виде крыльца или лестницы, </w:t>
            </w:r>
            <w:proofErr w:type="gramStart"/>
            <w:r w:rsidRPr="00655522">
              <w:rPr>
                <w:rFonts w:eastAsia="SimSun"/>
                <w:sz w:val="24"/>
                <w:szCs w:val="24"/>
                <w:lang w:eastAsia="zh-CN"/>
              </w:rPr>
              <w:t>изолированных</w:t>
            </w:r>
            <w:proofErr w:type="gramEnd"/>
            <w:r w:rsidRPr="00655522">
              <w:rPr>
                <w:rFonts w:eastAsia="SimSun"/>
                <w:sz w:val="24"/>
                <w:szCs w:val="24"/>
                <w:lang w:eastAsia="zh-CN"/>
              </w:rPr>
              <w:t xml:space="preserve"> от жилой части здания;</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обустройство входа и временной стоянки автомобилей в пределах границ земельного участка, принадлежащего застройщику (размещение необходимого расчетного количества парковочных мест (отдельно стоящих, встроенных, пристроенных, подземных) на территории участка);</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оборудования площадок для остановки автомобилей;</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соблюдения норм благоустройства, установленных соответствующими муниципальными правовыми актами;</w:t>
            </w:r>
          </w:p>
          <w:p w:rsidR="000D42EC" w:rsidRPr="00655522" w:rsidRDefault="000D42EC" w:rsidP="00BF7B87">
            <w:pPr>
              <w:keepLines w:val="0"/>
              <w:overflowPunct/>
              <w:autoSpaceDE/>
              <w:autoSpaceDN/>
              <w:adjustRightInd/>
              <w:spacing w:line="240" w:lineRule="auto"/>
              <w:ind w:left="33" w:firstLine="426"/>
              <w:jc w:val="left"/>
              <w:rPr>
                <w:rFonts w:eastAsia="SimSun"/>
                <w:sz w:val="24"/>
                <w:szCs w:val="24"/>
                <w:lang w:eastAsia="zh-CN"/>
              </w:rPr>
            </w:pPr>
            <w:r w:rsidRPr="00655522">
              <w:rPr>
                <w:rFonts w:eastAsia="SimSun"/>
                <w:sz w:val="24"/>
                <w:szCs w:val="24"/>
                <w:lang w:eastAsia="zh-CN"/>
              </w:rPr>
              <w:t>запрещается размещение объектов, вредных для здоровья населения (магазинов стройматериалов, москательно-химических товаров и т.п.).</w:t>
            </w:r>
          </w:p>
        </w:tc>
      </w:tr>
      <w:tr w:rsidR="00655522" w:rsidRPr="00655522" w:rsidTr="00BF7B87">
        <w:trPr>
          <w:trHeight w:val="20"/>
        </w:trPr>
        <w:tc>
          <w:tcPr>
            <w:tcW w:w="3227" w:type="dxa"/>
          </w:tcPr>
          <w:p w:rsidR="000D42EC" w:rsidRPr="00655522" w:rsidRDefault="000D42EC" w:rsidP="00BF7B87">
            <w:pPr>
              <w:keepLines w:val="0"/>
              <w:overflowPunct/>
              <w:autoSpaceDE/>
              <w:autoSpaceDN/>
              <w:adjustRightInd/>
              <w:spacing w:line="240" w:lineRule="auto"/>
              <w:ind w:firstLine="0"/>
              <w:jc w:val="left"/>
              <w:rPr>
                <w:rFonts w:eastAsia="SimSun"/>
                <w:sz w:val="24"/>
                <w:szCs w:val="24"/>
                <w:lang w:eastAsia="zh-CN"/>
              </w:rPr>
            </w:pPr>
            <w:r w:rsidRPr="00655522">
              <w:rPr>
                <w:rFonts w:eastAsia="SimSun"/>
                <w:sz w:val="24"/>
                <w:szCs w:val="24"/>
                <w:lang w:eastAsia="zh-CN"/>
              </w:rPr>
              <w:lastRenderedPageBreak/>
              <w:t>[4</w:t>
            </w:r>
            <w:r w:rsidRPr="00655522">
              <w:rPr>
                <w:sz w:val="24"/>
                <w:szCs w:val="24"/>
                <w:lang w:eastAsia="zh-CN"/>
              </w:rPr>
              <w:t>.1</w:t>
            </w:r>
            <w:r w:rsidRPr="00655522">
              <w:rPr>
                <w:rFonts w:eastAsia="SimSun"/>
                <w:sz w:val="24"/>
                <w:szCs w:val="24"/>
                <w:lang w:eastAsia="zh-CN"/>
              </w:rPr>
              <w:t>] - Деловое управление</w:t>
            </w:r>
          </w:p>
        </w:tc>
        <w:tc>
          <w:tcPr>
            <w:tcW w:w="3271" w:type="dxa"/>
            <w:gridSpan w:val="2"/>
          </w:tcPr>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 xml:space="preserve">Общественные здания административного назначения, офисы, конторы и </w:t>
            </w:r>
            <w:proofErr w:type="gramStart"/>
            <w:r w:rsidRPr="00655522">
              <w:rPr>
                <w:rFonts w:eastAsia="SimSun"/>
                <w:sz w:val="24"/>
                <w:szCs w:val="24"/>
                <w:lang w:eastAsia="zh-CN"/>
              </w:rPr>
              <w:t>бизнес-центры</w:t>
            </w:r>
            <w:proofErr w:type="gramEnd"/>
            <w:r w:rsidRPr="00655522">
              <w:rPr>
                <w:rFonts w:eastAsia="SimSun"/>
                <w:sz w:val="24"/>
                <w:szCs w:val="24"/>
                <w:lang w:eastAsia="zh-CN"/>
              </w:rPr>
              <w:t xml:space="preserve">; </w:t>
            </w:r>
          </w:p>
        </w:tc>
        <w:tc>
          <w:tcPr>
            <w:tcW w:w="3249" w:type="dxa"/>
            <w:vMerge/>
          </w:tcPr>
          <w:p w:rsidR="000D42EC" w:rsidRPr="00655522" w:rsidRDefault="000D42EC" w:rsidP="00BF7B87">
            <w:pPr>
              <w:keepLines w:val="0"/>
              <w:overflowPunct/>
              <w:autoSpaceDE/>
              <w:autoSpaceDN/>
              <w:adjustRightInd/>
              <w:spacing w:line="240" w:lineRule="auto"/>
              <w:ind w:left="33" w:firstLine="426"/>
              <w:jc w:val="left"/>
              <w:rPr>
                <w:rFonts w:eastAsia="SimSun"/>
                <w:sz w:val="24"/>
                <w:szCs w:val="24"/>
                <w:lang w:eastAsia="zh-CN"/>
              </w:rPr>
            </w:pPr>
          </w:p>
        </w:tc>
      </w:tr>
      <w:tr w:rsidR="00655522" w:rsidRPr="00655522" w:rsidTr="00BF7B87">
        <w:trPr>
          <w:trHeight w:val="20"/>
        </w:trPr>
        <w:tc>
          <w:tcPr>
            <w:tcW w:w="3227" w:type="dxa"/>
          </w:tcPr>
          <w:p w:rsidR="000D42EC" w:rsidRPr="00655522" w:rsidRDefault="000D42EC" w:rsidP="00BF7B87">
            <w:pPr>
              <w:keepLines w:val="0"/>
              <w:overflowPunct/>
              <w:autoSpaceDE/>
              <w:autoSpaceDN/>
              <w:adjustRightInd/>
              <w:spacing w:line="240" w:lineRule="auto"/>
              <w:ind w:firstLine="0"/>
              <w:jc w:val="left"/>
              <w:rPr>
                <w:rFonts w:eastAsia="SimSun"/>
                <w:sz w:val="24"/>
                <w:szCs w:val="24"/>
                <w:lang w:eastAsia="zh-CN"/>
              </w:rPr>
            </w:pPr>
            <w:r w:rsidRPr="00655522">
              <w:rPr>
                <w:rFonts w:eastAsia="SimSun"/>
                <w:sz w:val="24"/>
                <w:szCs w:val="24"/>
                <w:lang w:eastAsia="zh-CN"/>
              </w:rPr>
              <w:t>[</w:t>
            </w:r>
            <w:r w:rsidRPr="00655522">
              <w:rPr>
                <w:sz w:val="24"/>
                <w:szCs w:val="24"/>
                <w:lang w:eastAsia="zh-CN"/>
              </w:rPr>
              <w:t>3.9</w:t>
            </w:r>
            <w:r w:rsidRPr="00655522">
              <w:rPr>
                <w:rFonts w:eastAsia="SimSun"/>
                <w:sz w:val="24"/>
                <w:szCs w:val="24"/>
                <w:lang w:eastAsia="zh-CN"/>
              </w:rPr>
              <w:t>] - Обеспечение научной деятельности</w:t>
            </w:r>
          </w:p>
        </w:tc>
        <w:tc>
          <w:tcPr>
            <w:tcW w:w="3271" w:type="dxa"/>
            <w:gridSpan w:val="2"/>
          </w:tcPr>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 xml:space="preserve">Здания и помещения научно-исследовательских, проектных, конструкторских и изыскательских организаций; </w:t>
            </w:r>
          </w:p>
        </w:tc>
        <w:tc>
          <w:tcPr>
            <w:tcW w:w="3249" w:type="dxa"/>
            <w:vMerge/>
          </w:tcPr>
          <w:p w:rsidR="000D42EC" w:rsidRPr="00655522" w:rsidRDefault="000D42EC" w:rsidP="00BF7B87">
            <w:pPr>
              <w:keepLines w:val="0"/>
              <w:overflowPunct/>
              <w:autoSpaceDE/>
              <w:autoSpaceDN/>
              <w:adjustRightInd/>
              <w:spacing w:line="240" w:lineRule="auto"/>
              <w:ind w:left="33" w:firstLine="426"/>
              <w:jc w:val="left"/>
              <w:rPr>
                <w:rFonts w:eastAsia="SimSun"/>
                <w:sz w:val="24"/>
                <w:szCs w:val="24"/>
                <w:lang w:eastAsia="zh-CN"/>
              </w:rPr>
            </w:pPr>
          </w:p>
        </w:tc>
      </w:tr>
      <w:tr w:rsidR="00655522" w:rsidRPr="00655522" w:rsidTr="00BF7B87">
        <w:trPr>
          <w:trHeight w:val="20"/>
        </w:trPr>
        <w:tc>
          <w:tcPr>
            <w:tcW w:w="3227" w:type="dxa"/>
          </w:tcPr>
          <w:p w:rsidR="000D42EC" w:rsidRPr="00655522" w:rsidRDefault="000D42EC" w:rsidP="00BF7B87">
            <w:pPr>
              <w:keepLines w:val="0"/>
              <w:overflowPunct/>
              <w:autoSpaceDE/>
              <w:autoSpaceDN/>
              <w:adjustRightInd/>
              <w:spacing w:line="240" w:lineRule="auto"/>
              <w:ind w:firstLine="0"/>
              <w:jc w:val="left"/>
              <w:rPr>
                <w:rFonts w:eastAsia="SimSun"/>
                <w:sz w:val="24"/>
                <w:szCs w:val="24"/>
                <w:lang w:eastAsia="zh-CN"/>
              </w:rPr>
            </w:pPr>
            <w:r w:rsidRPr="00655522">
              <w:rPr>
                <w:rFonts w:eastAsia="SimSun"/>
                <w:sz w:val="24"/>
                <w:szCs w:val="24"/>
                <w:lang w:eastAsia="zh-CN"/>
              </w:rPr>
              <w:t>[3.5.2] - Среднее и высшее профессиональное образование</w:t>
            </w:r>
          </w:p>
        </w:tc>
        <w:tc>
          <w:tcPr>
            <w:tcW w:w="3271" w:type="dxa"/>
            <w:gridSpan w:val="2"/>
          </w:tcPr>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w:t>
            </w:r>
          </w:p>
        </w:tc>
        <w:tc>
          <w:tcPr>
            <w:tcW w:w="3249" w:type="dxa"/>
            <w:vMerge/>
          </w:tcPr>
          <w:p w:rsidR="000D42EC" w:rsidRPr="00655522" w:rsidRDefault="000D42EC" w:rsidP="00BF7B87">
            <w:pPr>
              <w:keepLines w:val="0"/>
              <w:overflowPunct/>
              <w:autoSpaceDE/>
              <w:autoSpaceDN/>
              <w:adjustRightInd/>
              <w:spacing w:line="240" w:lineRule="auto"/>
              <w:ind w:left="33" w:firstLine="426"/>
              <w:jc w:val="left"/>
              <w:rPr>
                <w:rFonts w:eastAsia="SimSun"/>
                <w:sz w:val="24"/>
                <w:szCs w:val="24"/>
                <w:lang w:eastAsia="zh-CN"/>
              </w:rPr>
            </w:pPr>
          </w:p>
        </w:tc>
      </w:tr>
      <w:tr w:rsidR="00655522" w:rsidRPr="00655522" w:rsidTr="00BF7B87">
        <w:trPr>
          <w:trHeight w:val="20"/>
        </w:trPr>
        <w:tc>
          <w:tcPr>
            <w:tcW w:w="3227" w:type="dxa"/>
          </w:tcPr>
          <w:p w:rsidR="000D42EC" w:rsidRPr="00655522" w:rsidRDefault="000D42EC" w:rsidP="00BF7B87">
            <w:pPr>
              <w:keepLines w:val="0"/>
              <w:overflowPunct/>
              <w:autoSpaceDE/>
              <w:autoSpaceDN/>
              <w:adjustRightInd/>
              <w:spacing w:line="240" w:lineRule="auto"/>
              <w:ind w:firstLine="0"/>
              <w:jc w:val="left"/>
              <w:rPr>
                <w:rFonts w:eastAsia="SimSun"/>
                <w:sz w:val="24"/>
                <w:szCs w:val="24"/>
                <w:lang w:eastAsia="zh-CN"/>
              </w:rPr>
            </w:pPr>
            <w:r w:rsidRPr="00655522">
              <w:rPr>
                <w:rFonts w:eastAsia="SimSun"/>
                <w:sz w:val="24"/>
                <w:szCs w:val="24"/>
                <w:lang w:eastAsia="zh-CN"/>
              </w:rPr>
              <w:t>[</w:t>
            </w:r>
            <w:r w:rsidRPr="00655522">
              <w:rPr>
                <w:sz w:val="24"/>
                <w:szCs w:val="24"/>
                <w:lang w:eastAsia="zh-CN"/>
              </w:rPr>
              <w:t>7.2</w:t>
            </w:r>
            <w:r w:rsidRPr="00655522">
              <w:rPr>
                <w:rFonts w:eastAsia="SimSun"/>
                <w:sz w:val="24"/>
                <w:szCs w:val="24"/>
                <w:lang w:eastAsia="zh-CN"/>
              </w:rPr>
              <w:t>] - Автомобильный транспорт</w:t>
            </w:r>
          </w:p>
        </w:tc>
        <w:tc>
          <w:tcPr>
            <w:tcW w:w="3271" w:type="dxa"/>
            <w:gridSpan w:val="2"/>
          </w:tcPr>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sz w:val="24"/>
                <w:szCs w:val="24"/>
              </w:rPr>
              <w:t xml:space="preserve">Автобусные вокзалы, автостанции, </w:t>
            </w:r>
            <w:proofErr w:type="spellStart"/>
            <w:r w:rsidRPr="00655522">
              <w:rPr>
                <w:sz w:val="24"/>
                <w:szCs w:val="24"/>
              </w:rPr>
              <w:t>автокассы</w:t>
            </w:r>
            <w:proofErr w:type="spellEnd"/>
            <w:r w:rsidRPr="00655522">
              <w:rPr>
                <w:sz w:val="24"/>
                <w:szCs w:val="24"/>
              </w:rPr>
              <w:t>;</w:t>
            </w:r>
            <w:r w:rsidRPr="00655522">
              <w:rPr>
                <w:rFonts w:eastAsia="SimSun"/>
                <w:sz w:val="24"/>
                <w:szCs w:val="24"/>
                <w:lang w:eastAsia="zh-CN"/>
              </w:rPr>
              <w:t xml:space="preserve"> здания и помещения туристических агентств; транспортных агентств; справочные бюро; </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Объекты, предназначенных для размещения постов органов внутренних дел, ответственных за безопасность дорожного движения;</w:t>
            </w:r>
          </w:p>
        </w:tc>
        <w:tc>
          <w:tcPr>
            <w:tcW w:w="3249" w:type="dxa"/>
            <w:vMerge/>
          </w:tcPr>
          <w:p w:rsidR="000D42EC" w:rsidRPr="00655522" w:rsidRDefault="000D42EC" w:rsidP="00BF7B87">
            <w:pPr>
              <w:keepLines w:val="0"/>
              <w:overflowPunct/>
              <w:autoSpaceDE/>
              <w:autoSpaceDN/>
              <w:adjustRightInd/>
              <w:spacing w:line="240" w:lineRule="auto"/>
              <w:ind w:left="33" w:firstLine="426"/>
              <w:jc w:val="left"/>
              <w:rPr>
                <w:rFonts w:eastAsia="SimSun"/>
                <w:sz w:val="24"/>
                <w:szCs w:val="24"/>
                <w:lang w:eastAsia="zh-CN"/>
              </w:rPr>
            </w:pPr>
          </w:p>
        </w:tc>
      </w:tr>
      <w:tr w:rsidR="00655522" w:rsidRPr="00655522" w:rsidTr="00BF7B87">
        <w:trPr>
          <w:trHeight w:val="20"/>
        </w:trPr>
        <w:tc>
          <w:tcPr>
            <w:tcW w:w="3227" w:type="dxa"/>
          </w:tcPr>
          <w:p w:rsidR="000D42EC" w:rsidRPr="00655522" w:rsidRDefault="000D42EC" w:rsidP="00BF7B87">
            <w:pPr>
              <w:keepLines w:val="0"/>
              <w:overflowPunct/>
              <w:autoSpaceDE/>
              <w:autoSpaceDN/>
              <w:adjustRightInd/>
              <w:spacing w:line="240" w:lineRule="auto"/>
              <w:ind w:firstLine="0"/>
              <w:jc w:val="left"/>
              <w:rPr>
                <w:rFonts w:eastAsia="SimSun"/>
                <w:sz w:val="24"/>
                <w:szCs w:val="24"/>
                <w:lang w:eastAsia="zh-CN"/>
              </w:rPr>
            </w:pPr>
            <w:r w:rsidRPr="00655522">
              <w:rPr>
                <w:rFonts w:eastAsia="SimSun"/>
                <w:sz w:val="24"/>
                <w:szCs w:val="24"/>
                <w:lang w:eastAsia="zh-CN"/>
              </w:rPr>
              <w:t>[6</w:t>
            </w:r>
            <w:r w:rsidRPr="00655522">
              <w:rPr>
                <w:sz w:val="24"/>
                <w:szCs w:val="24"/>
                <w:lang w:eastAsia="zh-CN"/>
              </w:rPr>
              <w:t>.11</w:t>
            </w:r>
            <w:r w:rsidRPr="00655522">
              <w:rPr>
                <w:rFonts w:eastAsia="SimSun"/>
                <w:sz w:val="24"/>
                <w:szCs w:val="24"/>
                <w:lang w:eastAsia="zh-CN"/>
              </w:rPr>
              <w:t>] - Целлюлозно-бумажная промышленность</w:t>
            </w:r>
          </w:p>
        </w:tc>
        <w:tc>
          <w:tcPr>
            <w:tcW w:w="3271" w:type="dxa"/>
            <w:gridSpan w:val="2"/>
          </w:tcPr>
          <w:p w:rsidR="000D42EC" w:rsidRPr="00655522" w:rsidRDefault="000D42EC" w:rsidP="00BF7B87">
            <w:pPr>
              <w:keepLines w:val="0"/>
              <w:overflowPunct/>
              <w:autoSpaceDE/>
              <w:autoSpaceDN/>
              <w:adjustRightInd/>
              <w:spacing w:line="240" w:lineRule="auto"/>
              <w:ind w:firstLine="426"/>
              <w:jc w:val="left"/>
              <w:rPr>
                <w:sz w:val="24"/>
                <w:szCs w:val="24"/>
              </w:rPr>
            </w:pPr>
            <w:r w:rsidRPr="00655522">
              <w:rPr>
                <w:rFonts w:eastAsia="SimSun"/>
                <w:sz w:val="24"/>
                <w:szCs w:val="24"/>
                <w:lang w:eastAsia="zh-CN"/>
              </w:rPr>
              <w:t>Здания и помещения редакций, издательств, центров по предоставлению полиграфических услуг;</w:t>
            </w:r>
          </w:p>
        </w:tc>
        <w:tc>
          <w:tcPr>
            <w:tcW w:w="3249" w:type="dxa"/>
            <w:vMerge/>
          </w:tcPr>
          <w:p w:rsidR="000D42EC" w:rsidRPr="00655522" w:rsidRDefault="000D42EC" w:rsidP="00BF7B87">
            <w:pPr>
              <w:keepLines w:val="0"/>
              <w:overflowPunct/>
              <w:autoSpaceDE/>
              <w:autoSpaceDN/>
              <w:adjustRightInd/>
              <w:spacing w:line="240" w:lineRule="auto"/>
              <w:ind w:left="33" w:firstLine="426"/>
              <w:jc w:val="left"/>
              <w:rPr>
                <w:rFonts w:eastAsia="SimSun"/>
                <w:sz w:val="24"/>
                <w:szCs w:val="24"/>
                <w:lang w:eastAsia="zh-CN"/>
              </w:rPr>
            </w:pPr>
          </w:p>
        </w:tc>
      </w:tr>
      <w:tr w:rsidR="00655522" w:rsidRPr="00655522" w:rsidTr="00BF7B87">
        <w:trPr>
          <w:trHeight w:val="20"/>
        </w:trPr>
        <w:tc>
          <w:tcPr>
            <w:tcW w:w="3227" w:type="dxa"/>
          </w:tcPr>
          <w:p w:rsidR="000D42EC" w:rsidRPr="00655522" w:rsidRDefault="000D42EC" w:rsidP="00BF7B87">
            <w:pPr>
              <w:keepLines w:val="0"/>
              <w:overflowPunct/>
              <w:autoSpaceDE/>
              <w:autoSpaceDN/>
              <w:adjustRightInd/>
              <w:spacing w:line="240" w:lineRule="auto"/>
              <w:ind w:firstLine="0"/>
              <w:jc w:val="left"/>
              <w:rPr>
                <w:rFonts w:eastAsia="SimSun"/>
                <w:sz w:val="24"/>
                <w:szCs w:val="24"/>
                <w:lang w:eastAsia="zh-CN"/>
              </w:rPr>
            </w:pPr>
            <w:r w:rsidRPr="00655522">
              <w:rPr>
                <w:rFonts w:eastAsia="SimSun"/>
                <w:sz w:val="24"/>
                <w:szCs w:val="24"/>
                <w:lang w:eastAsia="zh-CN"/>
              </w:rPr>
              <w:t>[</w:t>
            </w:r>
            <w:r w:rsidRPr="00655522">
              <w:rPr>
                <w:sz w:val="24"/>
                <w:szCs w:val="24"/>
                <w:lang w:eastAsia="zh-CN"/>
              </w:rPr>
              <w:t>4.5</w:t>
            </w:r>
            <w:r w:rsidRPr="00655522">
              <w:rPr>
                <w:rFonts w:eastAsia="SimSun"/>
                <w:sz w:val="24"/>
                <w:szCs w:val="24"/>
                <w:lang w:eastAsia="zh-CN"/>
              </w:rPr>
              <w:t>] - Банковская и страховая деятельность</w:t>
            </w:r>
          </w:p>
        </w:tc>
        <w:tc>
          <w:tcPr>
            <w:tcW w:w="3271" w:type="dxa"/>
            <w:gridSpan w:val="2"/>
          </w:tcPr>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Здания и помещения кредитно-финансовых учреждений и банков, страховых компаний;</w:t>
            </w:r>
          </w:p>
        </w:tc>
        <w:tc>
          <w:tcPr>
            <w:tcW w:w="3249" w:type="dxa"/>
            <w:vMerge/>
          </w:tcPr>
          <w:p w:rsidR="000D42EC" w:rsidRPr="00655522" w:rsidRDefault="000D42EC" w:rsidP="00BF7B87">
            <w:pPr>
              <w:keepLines w:val="0"/>
              <w:overflowPunct/>
              <w:autoSpaceDE/>
              <w:autoSpaceDN/>
              <w:adjustRightInd/>
              <w:spacing w:line="240" w:lineRule="auto"/>
              <w:ind w:left="33" w:firstLine="426"/>
              <w:jc w:val="left"/>
              <w:rPr>
                <w:rFonts w:eastAsia="SimSun"/>
                <w:sz w:val="24"/>
                <w:szCs w:val="24"/>
                <w:lang w:eastAsia="zh-CN"/>
              </w:rPr>
            </w:pPr>
          </w:p>
        </w:tc>
      </w:tr>
      <w:tr w:rsidR="00655522" w:rsidRPr="00655522" w:rsidTr="00BF7B87">
        <w:trPr>
          <w:trHeight w:val="20"/>
        </w:trPr>
        <w:tc>
          <w:tcPr>
            <w:tcW w:w="3227" w:type="dxa"/>
          </w:tcPr>
          <w:p w:rsidR="000D42EC" w:rsidRPr="00655522" w:rsidRDefault="000D42EC" w:rsidP="00BF7B87">
            <w:pPr>
              <w:keepLines w:val="0"/>
              <w:overflowPunct/>
              <w:autoSpaceDE/>
              <w:autoSpaceDN/>
              <w:adjustRightInd/>
              <w:spacing w:line="240" w:lineRule="auto"/>
              <w:ind w:firstLine="0"/>
              <w:jc w:val="left"/>
              <w:rPr>
                <w:rFonts w:eastAsia="SimSun"/>
                <w:sz w:val="24"/>
                <w:szCs w:val="24"/>
                <w:lang w:eastAsia="zh-CN"/>
              </w:rPr>
            </w:pPr>
            <w:r w:rsidRPr="00655522">
              <w:rPr>
                <w:rFonts w:eastAsia="SimSun"/>
                <w:sz w:val="24"/>
                <w:szCs w:val="24"/>
                <w:lang w:eastAsia="zh-CN"/>
              </w:rPr>
              <w:t>[</w:t>
            </w:r>
            <w:r w:rsidRPr="00655522">
              <w:rPr>
                <w:sz w:val="24"/>
                <w:szCs w:val="24"/>
                <w:lang w:eastAsia="zh-CN"/>
              </w:rPr>
              <w:t>8.3</w:t>
            </w:r>
            <w:r w:rsidRPr="00655522">
              <w:rPr>
                <w:rFonts w:eastAsia="SimSun"/>
                <w:sz w:val="24"/>
                <w:szCs w:val="24"/>
                <w:lang w:eastAsia="zh-CN"/>
              </w:rPr>
              <w:t xml:space="preserve">] - Обеспечение </w:t>
            </w:r>
            <w:r w:rsidRPr="00655522">
              <w:rPr>
                <w:rFonts w:eastAsia="SimSun"/>
                <w:sz w:val="24"/>
                <w:szCs w:val="24"/>
                <w:lang w:eastAsia="zh-CN"/>
              </w:rPr>
              <w:lastRenderedPageBreak/>
              <w:t>внутреннего правопорядка</w:t>
            </w:r>
          </w:p>
        </w:tc>
        <w:tc>
          <w:tcPr>
            <w:tcW w:w="3271" w:type="dxa"/>
            <w:gridSpan w:val="2"/>
          </w:tcPr>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lastRenderedPageBreak/>
              <w:t xml:space="preserve">Объекты и помещения </w:t>
            </w:r>
            <w:r w:rsidRPr="00655522">
              <w:rPr>
                <w:rFonts w:eastAsia="SimSun"/>
                <w:sz w:val="24"/>
                <w:szCs w:val="24"/>
                <w:lang w:eastAsia="zh-CN"/>
              </w:rPr>
              <w:lastRenderedPageBreak/>
              <w:t>отделов внутренних дел; объекты гражданской обороны (убежища, противорадиационные укрытия и т.п.); объекты пожарной охраны, пожарные депо; пункты охраны порядка</w:t>
            </w:r>
          </w:p>
        </w:tc>
        <w:tc>
          <w:tcPr>
            <w:tcW w:w="3249" w:type="dxa"/>
            <w:vMerge/>
          </w:tcPr>
          <w:p w:rsidR="000D42EC" w:rsidRPr="00655522" w:rsidRDefault="000D42EC" w:rsidP="00BF7B87">
            <w:pPr>
              <w:keepLines w:val="0"/>
              <w:overflowPunct/>
              <w:autoSpaceDE/>
              <w:autoSpaceDN/>
              <w:adjustRightInd/>
              <w:spacing w:line="240" w:lineRule="auto"/>
              <w:ind w:left="33" w:firstLine="426"/>
              <w:jc w:val="left"/>
              <w:rPr>
                <w:rFonts w:eastAsia="SimSun"/>
                <w:sz w:val="24"/>
                <w:szCs w:val="24"/>
                <w:lang w:eastAsia="zh-CN"/>
              </w:rPr>
            </w:pPr>
          </w:p>
        </w:tc>
      </w:tr>
      <w:tr w:rsidR="00655522" w:rsidRPr="00655522" w:rsidTr="00BF7B87">
        <w:trPr>
          <w:trHeight w:val="20"/>
        </w:trPr>
        <w:tc>
          <w:tcPr>
            <w:tcW w:w="3227" w:type="dxa"/>
          </w:tcPr>
          <w:p w:rsidR="000D42EC" w:rsidRPr="00655522" w:rsidRDefault="000D42EC" w:rsidP="00BF7B87">
            <w:pPr>
              <w:keepLines w:val="0"/>
              <w:overflowPunct/>
              <w:autoSpaceDE/>
              <w:autoSpaceDN/>
              <w:adjustRightInd/>
              <w:spacing w:line="240" w:lineRule="auto"/>
              <w:ind w:firstLine="0"/>
              <w:jc w:val="left"/>
              <w:rPr>
                <w:rFonts w:eastAsia="SimSun"/>
                <w:sz w:val="24"/>
                <w:szCs w:val="24"/>
                <w:lang w:eastAsia="zh-CN"/>
              </w:rPr>
            </w:pPr>
            <w:r w:rsidRPr="00655522">
              <w:rPr>
                <w:rFonts w:eastAsia="SimSun"/>
                <w:sz w:val="24"/>
                <w:szCs w:val="24"/>
                <w:lang w:eastAsia="zh-CN"/>
              </w:rPr>
              <w:lastRenderedPageBreak/>
              <w:t>[</w:t>
            </w:r>
            <w:r w:rsidRPr="00655522">
              <w:rPr>
                <w:sz w:val="24"/>
                <w:szCs w:val="24"/>
                <w:lang w:eastAsia="zh-CN"/>
              </w:rPr>
              <w:t>3.2</w:t>
            </w:r>
            <w:r w:rsidRPr="00655522">
              <w:rPr>
                <w:rFonts w:eastAsia="SimSun"/>
                <w:sz w:val="24"/>
                <w:szCs w:val="24"/>
                <w:lang w:eastAsia="zh-CN"/>
              </w:rPr>
              <w:t>] - Социальное обслуживание</w:t>
            </w:r>
          </w:p>
        </w:tc>
        <w:tc>
          <w:tcPr>
            <w:tcW w:w="3271" w:type="dxa"/>
            <w:gridSpan w:val="2"/>
          </w:tcPr>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ab/>
              <w:t xml:space="preserve">Службы занятости населения; службы психологической и бесплатной юридической помощи; социальные, пенсионные и иные службы, в которых осуществляется прием граждан по вопросам оказания социальной помощи и назначения социальных или пенсионных выплат; </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Здания и помещения общественных некоммерческих организаций;</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 xml:space="preserve">Почтовые отделения, переговорные пункты, телеграф; </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 xml:space="preserve">Клубы, дома творческих союзов, центры общения и досуговых занятий; </w:t>
            </w:r>
          </w:p>
        </w:tc>
        <w:tc>
          <w:tcPr>
            <w:tcW w:w="3249" w:type="dxa"/>
            <w:vMerge/>
          </w:tcPr>
          <w:p w:rsidR="000D42EC" w:rsidRPr="00655522" w:rsidRDefault="000D42EC" w:rsidP="00BF7B87">
            <w:pPr>
              <w:keepLines w:val="0"/>
              <w:overflowPunct/>
              <w:autoSpaceDE/>
              <w:autoSpaceDN/>
              <w:adjustRightInd/>
              <w:spacing w:line="240" w:lineRule="auto"/>
              <w:ind w:left="33" w:firstLine="426"/>
              <w:jc w:val="left"/>
              <w:rPr>
                <w:rFonts w:eastAsia="SimSun"/>
                <w:sz w:val="24"/>
                <w:szCs w:val="24"/>
                <w:lang w:eastAsia="zh-CN"/>
              </w:rPr>
            </w:pPr>
          </w:p>
        </w:tc>
      </w:tr>
      <w:tr w:rsidR="00655522" w:rsidRPr="00655522" w:rsidTr="00BF7B87">
        <w:trPr>
          <w:trHeight w:val="20"/>
        </w:trPr>
        <w:tc>
          <w:tcPr>
            <w:tcW w:w="3227" w:type="dxa"/>
          </w:tcPr>
          <w:p w:rsidR="000D42EC" w:rsidRPr="00655522" w:rsidRDefault="000D42EC" w:rsidP="00BF7B87">
            <w:pPr>
              <w:spacing w:line="240" w:lineRule="auto"/>
              <w:ind w:firstLine="0"/>
              <w:jc w:val="left"/>
              <w:rPr>
                <w:rFonts w:eastAsia="SimSun"/>
                <w:sz w:val="24"/>
                <w:szCs w:val="24"/>
                <w:lang w:eastAsia="zh-CN"/>
              </w:rPr>
            </w:pPr>
            <w:r w:rsidRPr="00655522">
              <w:rPr>
                <w:rFonts w:eastAsia="SimSun"/>
                <w:sz w:val="24"/>
                <w:szCs w:val="24"/>
                <w:lang w:eastAsia="zh-CN"/>
              </w:rPr>
              <w:t>[</w:t>
            </w:r>
            <w:r w:rsidRPr="00655522">
              <w:rPr>
                <w:sz w:val="24"/>
                <w:szCs w:val="24"/>
                <w:lang w:eastAsia="zh-CN"/>
              </w:rPr>
              <w:t>3.3</w:t>
            </w:r>
            <w:r w:rsidRPr="00655522">
              <w:rPr>
                <w:rFonts w:eastAsia="SimSun"/>
                <w:sz w:val="24"/>
                <w:szCs w:val="24"/>
                <w:lang w:eastAsia="zh-CN"/>
              </w:rPr>
              <w:t>] - Бытовое обслуживание</w:t>
            </w:r>
          </w:p>
        </w:tc>
        <w:tc>
          <w:tcPr>
            <w:tcW w:w="3271" w:type="dxa"/>
            <w:gridSpan w:val="2"/>
          </w:tcPr>
          <w:p w:rsidR="000D42EC" w:rsidRPr="00655522" w:rsidRDefault="000D42EC" w:rsidP="00BF7B87">
            <w:pPr>
              <w:spacing w:line="240" w:lineRule="auto"/>
              <w:ind w:firstLine="426"/>
              <w:jc w:val="left"/>
              <w:rPr>
                <w:rFonts w:eastAsia="SimSun"/>
                <w:sz w:val="24"/>
                <w:szCs w:val="24"/>
                <w:lang w:eastAsia="zh-CN"/>
              </w:rPr>
            </w:pPr>
            <w:r w:rsidRPr="00655522">
              <w:rPr>
                <w:rFonts w:eastAsia="SimSun"/>
                <w:sz w:val="24"/>
                <w:szCs w:val="24"/>
                <w:lang w:eastAsia="zh-CN"/>
              </w:rPr>
              <w:t xml:space="preserve">Дома быта, ателье; мастерские и салоны бытовых услуг; </w:t>
            </w:r>
          </w:p>
          <w:p w:rsidR="000D42EC" w:rsidRPr="00655522" w:rsidRDefault="000D42EC" w:rsidP="00BF7B87">
            <w:pPr>
              <w:spacing w:line="240" w:lineRule="auto"/>
              <w:ind w:firstLine="426"/>
              <w:jc w:val="left"/>
              <w:rPr>
                <w:rFonts w:eastAsia="SimSun"/>
                <w:sz w:val="24"/>
                <w:szCs w:val="24"/>
                <w:lang w:eastAsia="zh-CN"/>
              </w:rPr>
            </w:pPr>
            <w:r w:rsidRPr="00655522">
              <w:rPr>
                <w:rFonts w:eastAsia="SimSun"/>
                <w:sz w:val="24"/>
                <w:szCs w:val="24"/>
                <w:lang w:eastAsia="zh-CN"/>
              </w:rPr>
              <w:t xml:space="preserve">косметические салоны, парикмахерские, массажные кабинеты; </w:t>
            </w:r>
          </w:p>
          <w:p w:rsidR="000D42EC" w:rsidRPr="00655522" w:rsidRDefault="000D42EC" w:rsidP="00BF7B87">
            <w:pPr>
              <w:spacing w:line="240" w:lineRule="auto"/>
              <w:ind w:firstLine="426"/>
              <w:jc w:val="left"/>
              <w:rPr>
                <w:rFonts w:eastAsia="SimSun"/>
                <w:sz w:val="24"/>
                <w:szCs w:val="24"/>
                <w:lang w:eastAsia="zh-CN"/>
              </w:rPr>
            </w:pPr>
            <w:r w:rsidRPr="00655522">
              <w:rPr>
                <w:rFonts w:eastAsia="SimSun"/>
                <w:sz w:val="24"/>
                <w:szCs w:val="24"/>
                <w:lang w:eastAsia="zh-CN"/>
              </w:rPr>
              <w:t xml:space="preserve">банно-оздоровительные комплексы, бани, сауны; </w:t>
            </w:r>
          </w:p>
          <w:p w:rsidR="000D42EC" w:rsidRPr="00655522" w:rsidRDefault="000D42EC" w:rsidP="00BF7B87">
            <w:pPr>
              <w:spacing w:line="240" w:lineRule="auto"/>
              <w:ind w:firstLine="426"/>
              <w:jc w:val="left"/>
              <w:rPr>
                <w:rFonts w:eastAsia="SimSun"/>
                <w:sz w:val="24"/>
                <w:szCs w:val="24"/>
                <w:lang w:eastAsia="zh-CN"/>
              </w:rPr>
            </w:pPr>
            <w:r w:rsidRPr="00655522">
              <w:rPr>
                <w:rFonts w:eastAsia="SimSun"/>
                <w:sz w:val="24"/>
                <w:szCs w:val="24"/>
                <w:lang w:eastAsia="zh-CN"/>
              </w:rPr>
              <w:t>похоронные бюро;</w:t>
            </w:r>
          </w:p>
        </w:tc>
        <w:tc>
          <w:tcPr>
            <w:tcW w:w="3249" w:type="dxa"/>
            <w:vMerge/>
          </w:tcPr>
          <w:p w:rsidR="000D42EC" w:rsidRPr="00655522" w:rsidRDefault="000D42EC" w:rsidP="00BF7B87">
            <w:pPr>
              <w:keepLines w:val="0"/>
              <w:overflowPunct/>
              <w:autoSpaceDE/>
              <w:autoSpaceDN/>
              <w:adjustRightInd/>
              <w:spacing w:line="240" w:lineRule="auto"/>
              <w:ind w:left="33" w:firstLine="426"/>
              <w:jc w:val="left"/>
              <w:rPr>
                <w:rFonts w:eastAsia="SimSun"/>
                <w:sz w:val="24"/>
                <w:szCs w:val="24"/>
                <w:lang w:eastAsia="zh-CN"/>
              </w:rPr>
            </w:pPr>
          </w:p>
        </w:tc>
      </w:tr>
      <w:tr w:rsidR="00655522" w:rsidRPr="00655522" w:rsidTr="00BF7B87">
        <w:trPr>
          <w:trHeight w:val="20"/>
        </w:trPr>
        <w:tc>
          <w:tcPr>
            <w:tcW w:w="3227" w:type="dxa"/>
          </w:tcPr>
          <w:p w:rsidR="000D42EC" w:rsidRPr="00655522" w:rsidRDefault="000D42EC" w:rsidP="00BF7B87">
            <w:pPr>
              <w:keepLines w:val="0"/>
              <w:overflowPunct/>
              <w:autoSpaceDE/>
              <w:autoSpaceDN/>
              <w:adjustRightInd/>
              <w:spacing w:line="240" w:lineRule="auto"/>
              <w:ind w:firstLine="0"/>
              <w:jc w:val="left"/>
              <w:rPr>
                <w:rFonts w:eastAsia="SimSun"/>
                <w:sz w:val="24"/>
                <w:szCs w:val="24"/>
                <w:lang w:eastAsia="zh-CN"/>
              </w:rPr>
            </w:pPr>
            <w:r w:rsidRPr="00655522">
              <w:rPr>
                <w:rFonts w:eastAsia="SimSun"/>
                <w:sz w:val="24"/>
                <w:szCs w:val="24"/>
                <w:lang w:eastAsia="zh-CN"/>
              </w:rPr>
              <w:t>[</w:t>
            </w:r>
            <w:r w:rsidRPr="00655522">
              <w:rPr>
                <w:sz w:val="24"/>
                <w:szCs w:val="24"/>
                <w:lang w:eastAsia="zh-CN"/>
              </w:rPr>
              <w:t>3.6</w:t>
            </w:r>
            <w:r w:rsidRPr="00655522">
              <w:rPr>
                <w:rFonts w:eastAsia="SimSun"/>
                <w:sz w:val="24"/>
                <w:szCs w:val="24"/>
                <w:lang w:eastAsia="zh-CN"/>
              </w:rPr>
              <w:t>] - Культурное развитие</w:t>
            </w:r>
          </w:p>
        </w:tc>
        <w:tc>
          <w:tcPr>
            <w:tcW w:w="3271" w:type="dxa"/>
            <w:gridSpan w:val="2"/>
          </w:tcPr>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 xml:space="preserve">Театры, кинотеатры; </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 xml:space="preserve">цирки, зверинцы, зоопарки, океанариумы; </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 xml:space="preserve">концертные залы, музеи, выставочные залы, выставочные центры и комплексы, художественные галереи; </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 xml:space="preserve">дома культуры; библиотеки; </w:t>
            </w:r>
          </w:p>
        </w:tc>
        <w:tc>
          <w:tcPr>
            <w:tcW w:w="3249" w:type="dxa"/>
            <w:vMerge/>
          </w:tcPr>
          <w:p w:rsidR="000D42EC" w:rsidRPr="00655522" w:rsidRDefault="000D42EC" w:rsidP="00BF7B87">
            <w:pPr>
              <w:keepLines w:val="0"/>
              <w:overflowPunct/>
              <w:autoSpaceDE/>
              <w:autoSpaceDN/>
              <w:adjustRightInd/>
              <w:spacing w:line="240" w:lineRule="auto"/>
              <w:ind w:left="33" w:firstLine="426"/>
              <w:jc w:val="left"/>
              <w:rPr>
                <w:rFonts w:eastAsia="SimSun"/>
                <w:sz w:val="24"/>
                <w:szCs w:val="24"/>
                <w:lang w:eastAsia="zh-CN"/>
              </w:rPr>
            </w:pPr>
          </w:p>
        </w:tc>
      </w:tr>
      <w:tr w:rsidR="00655522" w:rsidRPr="00655522" w:rsidTr="00BF7B87">
        <w:trPr>
          <w:trHeight w:val="20"/>
        </w:trPr>
        <w:tc>
          <w:tcPr>
            <w:tcW w:w="3227" w:type="dxa"/>
          </w:tcPr>
          <w:p w:rsidR="000D42EC" w:rsidRPr="00655522" w:rsidRDefault="000D42EC" w:rsidP="00BF7B87">
            <w:pPr>
              <w:keepLines w:val="0"/>
              <w:overflowPunct/>
              <w:autoSpaceDE/>
              <w:autoSpaceDN/>
              <w:adjustRightInd/>
              <w:spacing w:line="240" w:lineRule="auto"/>
              <w:ind w:firstLine="0"/>
              <w:jc w:val="left"/>
              <w:rPr>
                <w:rFonts w:eastAsia="SimSun"/>
                <w:sz w:val="24"/>
                <w:szCs w:val="24"/>
                <w:lang w:eastAsia="zh-CN"/>
              </w:rPr>
            </w:pPr>
            <w:proofErr w:type="gramStart"/>
            <w:r w:rsidRPr="00655522">
              <w:rPr>
                <w:rFonts w:eastAsia="SimSun"/>
                <w:sz w:val="24"/>
                <w:szCs w:val="24"/>
                <w:lang w:eastAsia="zh-CN"/>
              </w:rPr>
              <w:t>[</w:t>
            </w:r>
            <w:r w:rsidRPr="00655522">
              <w:rPr>
                <w:sz w:val="24"/>
                <w:szCs w:val="24"/>
                <w:lang w:eastAsia="zh-CN"/>
              </w:rPr>
              <w:t>4.2</w:t>
            </w:r>
            <w:r w:rsidRPr="00655522">
              <w:rPr>
                <w:rFonts w:eastAsia="SimSun"/>
                <w:sz w:val="24"/>
                <w:szCs w:val="24"/>
                <w:lang w:eastAsia="zh-CN"/>
              </w:rPr>
              <w:t xml:space="preserve">] - Объекты торговли (торговые центры, торгово-развлекательные центры </w:t>
            </w:r>
            <w:r w:rsidRPr="00655522">
              <w:rPr>
                <w:rFonts w:eastAsia="SimSun"/>
                <w:sz w:val="24"/>
                <w:szCs w:val="24"/>
                <w:lang w:eastAsia="zh-CN"/>
              </w:rPr>
              <w:lastRenderedPageBreak/>
              <w:t>(комплексы)</w:t>
            </w:r>
            <w:proofErr w:type="gramEnd"/>
          </w:p>
        </w:tc>
        <w:tc>
          <w:tcPr>
            <w:tcW w:w="3271" w:type="dxa"/>
            <w:gridSpan w:val="2"/>
          </w:tcPr>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lastRenderedPageBreak/>
              <w:t>Торговые комплексы, торговые центры, торгово-развлекательные центры;</w:t>
            </w:r>
          </w:p>
        </w:tc>
        <w:tc>
          <w:tcPr>
            <w:tcW w:w="3249" w:type="dxa"/>
            <w:vMerge/>
          </w:tcPr>
          <w:p w:rsidR="000D42EC" w:rsidRPr="00655522" w:rsidRDefault="000D42EC" w:rsidP="00BF7B87">
            <w:pPr>
              <w:keepLines w:val="0"/>
              <w:tabs>
                <w:tab w:val="left" w:pos="1134"/>
              </w:tabs>
              <w:overflowPunct/>
              <w:autoSpaceDE/>
              <w:autoSpaceDN/>
              <w:adjustRightInd/>
              <w:spacing w:line="240" w:lineRule="auto"/>
              <w:ind w:firstLine="426"/>
              <w:jc w:val="left"/>
              <w:rPr>
                <w:rFonts w:eastAsia="SimSun"/>
                <w:sz w:val="24"/>
                <w:szCs w:val="24"/>
                <w:lang w:eastAsia="zh-CN"/>
              </w:rPr>
            </w:pPr>
          </w:p>
        </w:tc>
      </w:tr>
      <w:tr w:rsidR="00655522" w:rsidRPr="00655522" w:rsidTr="00BF7B87">
        <w:trPr>
          <w:trHeight w:val="20"/>
        </w:trPr>
        <w:tc>
          <w:tcPr>
            <w:tcW w:w="3227" w:type="dxa"/>
          </w:tcPr>
          <w:p w:rsidR="000D42EC" w:rsidRPr="00655522" w:rsidRDefault="000D42EC" w:rsidP="00BF7B87">
            <w:pPr>
              <w:keepLines w:val="0"/>
              <w:overflowPunct/>
              <w:autoSpaceDE/>
              <w:autoSpaceDN/>
              <w:adjustRightInd/>
              <w:spacing w:line="240" w:lineRule="auto"/>
              <w:ind w:firstLine="0"/>
              <w:jc w:val="left"/>
              <w:rPr>
                <w:rFonts w:eastAsia="SimSun"/>
                <w:sz w:val="24"/>
                <w:szCs w:val="24"/>
                <w:lang w:eastAsia="zh-CN"/>
              </w:rPr>
            </w:pPr>
            <w:r w:rsidRPr="00655522">
              <w:rPr>
                <w:rFonts w:eastAsia="SimSun"/>
                <w:sz w:val="24"/>
                <w:szCs w:val="24"/>
                <w:lang w:eastAsia="zh-CN"/>
              </w:rPr>
              <w:lastRenderedPageBreak/>
              <w:t>[</w:t>
            </w:r>
            <w:r w:rsidRPr="00655522">
              <w:rPr>
                <w:sz w:val="24"/>
                <w:szCs w:val="24"/>
                <w:lang w:eastAsia="zh-CN"/>
              </w:rPr>
              <w:t>4.3</w:t>
            </w:r>
            <w:r w:rsidRPr="00655522">
              <w:rPr>
                <w:rFonts w:eastAsia="SimSun"/>
                <w:sz w:val="24"/>
                <w:szCs w:val="24"/>
                <w:lang w:eastAsia="zh-CN"/>
              </w:rPr>
              <w:t>] - Рынки</w:t>
            </w:r>
          </w:p>
        </w:tc>
        <w:tc>
          <w:tcPr>
            <w:tcW w:w="3271" w:type="dxa"/>
            <w:gridSpan w:val="2"/>
          </w:tcPr>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 xml:space="preserve">Ярмарки, рынки, базары; </w:t>
            </w:r>
          </w:p>
        </w:tc>
        <w:tc>
          <w:tcPr>
            <w:tcW w:w="3249" w:type="dxa"/>
            <w:vMerge/>
          </w:tcPr>
          <w:p w:rsidR="000D42EC" w:rsidRPr="00655522" w:rsidRDefault="000D42EC" w:rsidP="00BF7B87">
            <w:pPr>
              <w:keepLines w:val="0"/>
              <w:tabs>
                <w:tab w:val="left" w:pos="1134"/>
              </w:tabs>
              <w:overflowPunct/>
              <w:autoSpaceDE/>
              <w:autoSpaceDN/>
              <w:adjustRightInd/>
              <w:spacing w:line="240" w:lineRule="auto"/>
              <w:ind w:firstLine="426"/>
              <w:jc w:val="left"/>
              <w:rPr>
                <w:rFonts w:eastAsia="SimSun"/>
                <w:sz w:val="24"/>
                <w:szCs w:val="24"/>
                <w:lang w:eastAsia="zh-CN"/>
              </w:rPr>
            </w:pPr>
          </w:p>
        </w:tc>
      </w:tr>
      <w:tr w:rsidR="00655522" w:rsidRPr="00655522" w:rsidTr="00BF7B87">
        <w:trPr>
          <w:trHeight w:val="20"/>
        </w:trPr>
        <w:tc>
          <w:tcPr>
            <w:tcW w:w="3227" w:type="dxa"/>
          </w:tcPr>
          <w:p w:rsidR="000D42EC" w:rsidRPr="00655522" w:rsidRDefault="000D42EC" w:rsidP="00BF7B87">
            <w:pPr>
              <w:keepLines w:val="0"/>
              <w:overflowPunct/>
              <w:autoSpaceDE/>
              <w:autoSpaceDN/>
              <w:adjustRightInd/>
              <w:spacing w:line="240" w:lineRule="auto"/>
              <w:ind w:firstLine="0"/>
              <w:jc w:val="left"/>
              <w:rPr>
                <w:rFonts w:eastAsia="SimSun"/>
                <w:sz w:val="24"/>
                <w:szCs w:val="24"/>
                <w:lang w:eastAsia="zh-CN"/>
              </w:rPr>
            </w:pPr>
            <w:r w:rsidRPr="00655522">
              <w:rPr>
                <w:rFonts w:eastAsia="SimSun"/>
                <w:sz w:val="24"/>
                <w:szCs w:val="24"/>
                <w:lang w:eastAsia="zh-CN"/>
              </w:rPr>
              <w:t>[</w:t>
            </w:r>
            <w:r w:rsidRPr="00655522">
              <w:rPr>
                <w:sz w:val="24"/>
                <w:szCs w:val="24"/>
                <w:lang w:eastAsia="zh-CN"/>
              </w:rPr>
              <w:t>4.10</w:t>
            </w:r>
            <w:r w:rsidRPr="00655522">
              <w:rPr>
                <w:rFonts w:eastAsia="SimSun"/>
                <w:sz w:val="24"/>
                <w:szCs w:val="24"/>
                <w:lang w:eastAsia="zh-CN"/>
              </w:rPr>
              <w:t xml:space="preserve">] - </w:t>
            </w:r>
            <w:proofErr w:type="spellStart"/>
            <w:r w:rsidRPr="00655522">
              <w:rPr>
                <w:rFonts w:eastAsia="SimSun"/>
                <w:sz w:val="24"/>
                <w:szCs w:val="24"/>
                <w:lang w:eastAsia="zh-CN"/>
              </w:rPr>
              <w:t>Выставочно</w:t>
            </w:r>
            <w:proofErr w:type="spellEnd"/>
            <w:r w:rsidRPr="00655522">
              <w:rPr>
                <w:rFonts w:eastAsia="SimSun"/>
                <w:sz w:val="24"/>
                <w:szCs w:val="24"/>
                <w:lang w:eastAsia="zh-CN"/>
              </w:rPr>
              <w:t>-ярмарочная деятельность</w:t>
            </w:r>
          </w:p>
        </w:tc>
        <w:tc>
          <w:tcPr>
            <w:tcW w:w="3271" w:type="dxa"/>
            <w:gridSpan w:val="2"/>
          </w:tcPr>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Выставки-ярмарки;</w:t>
            </w:r>
          </w:p>
        </w:tc>
        <w:tc>
          <w:tcPr>
            <w:tcW w:w="3249" w:type="dxa"/>
            <w:vMerge/>
          </w:tcPr>
          <w:p w:rsidR="000D42EC" w:rsidRPr="00655522" w:rsidRDefault="000D42EC" w:rsidP="00BF7B87">
            <w:pPr>
              <w:keepLines w:val="0"/>
              <w:tabs>
                <w:tab w:val="left" w:pos="1134"/>
              </w:tabs>
              <w:overflowPunct/>
              <w:autoSpaceDE/>
              <w:autoSpaceDN/>
              <w:adjustRightInd/>
              <w:spacing w:line="240" w:lineRule="auto"/>
              <w:ind w:firstLine="426"/>
              <w:jc w:val="left"/>
              <w:rPr>
                <w:rFonts w:eastAsia="SimSun"/>
                <w:sz w:val="24"/>
                <w:szCs w:val="24"/>
                <w:lang w:eastAsia="zh-CN"/>
              </w:rPr>
            </w:pPr>
          </w:p>
        </w:tc>
      </w:tr>
      <w:tr w:rsidR="00655522" w:rsidRPr="00655522" w:rsidTr="00BF7B87">
        <w:trPr>
          <w:trHeight w:val="20"/>
        </w:trPr>
        <w:tc>
          <w:tcPr>
            <w:tcW w:w="3227" w:type="dxa"/>
          </w:tcPr>
          <w:p w:rsidR="000D42EC" w:rsidRPr="00655522" w:rsidRDefault="000D42EC" w:rsidP="00BF7B87">
            <w:pPr>
              <w:keepLines w:val="0"/>
              <w:overflowPunct/>
              <w:autoSpaceDE/>
              <w:autoSpaceDN/>
              <w:adjustRightInd/>
              <w:spacing w:line="240" w:lineRule="auto"/>
              <w:ind w:firstLine="0"/>
              <w:jc w:val="left"/>
              <w:rPr>
                <w:rFonts w:eastAsia="SimSun"/>
                <w:sz w:val="24"/>
                <w:szCs w:val="24"/>
                <w:lang w:eastAsia="zh-CN"/>
              </w:rPr>
            </w:pPr>
            <w:r w:rsidRPr="00655522">
              <w:rPr>
                <w:rFonts w:eastAsia="SimSun"/>
                <w:sz w:val="24"/>
                <w:szCs w:val="24"/>
                <w:lang w:eastAsia="zh-CN"/>
              </w:rPr>
              <w:t>[</w:t>
            </w:r>
            <w:r w:rsidRPr="00655522">
              <w:rPr>
                <w:sz w:val="24"/>
                <w:szCs w:val="24"/>
                <w:lang w:eastAsia="zh-CN"/>
              </w:rPr>
              <w:t>4.4</w:t>
            </w:r>
            <w:r w:rsidRPr="00655522">
              <w:rPr>
                <w:rFonts w:eastAsia="SimSun"/>
                <w:sz w:val="24"/>
                <w:szCs w:val="24"/>
                <w:lang w:eastAsia="zh-CN"/>
              </w:rPr>
              <w:t>] - Магазины</w:t>
            </w:r>
          </w:p>
        </w:tc>
        <w:tc>
          <w:tcPr>
            <w:tcW w:w="3271" w:type="dxa"/>
            <w:gridSpan w:val="2"/>
          </w:tcPr>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 xml:space="preserve">Магазины продовольственных, промышленных и смешанных товаров; </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 xml:space="preserve">аптеки, </w:t>
            </w:r>
            <w:proofErr w:type="spellStart"/>
            <w:r w:rsidRPr="00655522">
              <w:rPr>
                <w:rFonts w:eastAsia="SimSun"/>
                <w:sz w:val="24"/>
                <w:szCs w:val="24"/>
                <w:lang w:eastAsia="zh-CN"/>
              </w:rPr>
              <w:t>ветаптеки</w:t>
            </w:r>
            <w:proofErr w:type="spellEnd"/>
            <w:r w:rsidRPr="00655522">
              <w:rPr>
                <w:rFonts w:eastAsia="SimSun"/>
                <w:sz w:val="24"/>
                <w:szCs w:val="24"/>
                <w:lang w:eastAsia="zh-CN"/>
              </w:rPr>
              <w:t>;</w:t>
            </w:r>
          </w:p>
        </w:tc>
        <w:tc>
          <w:tcPr>
            <w:tcW w:w="3249" w:type="dxa"/>
            <w:vMerge/>
          </w:tcPr>
          <w:p w:rsidR="000D42EC" w:rsidRPr="00655522" w:rsidRDefault="000D42EC" w:rsidP="00BF7B87">
            <w:pPr>
              <w:keepLines w:val="0"/>
              <w:tabs>
                <w:tab w:val="left" w:pos="1134"/>
              </w:tabs>
              <w:overflowPunct/>
              <w:autoSpaceDE/>
              <w:autoSpaceDN/>
              <w:adjustRightInd/>
              <w:spacing w:line="240" w:lineRule="auto"/>
              <w:ind w:firstLine="426"/>
              <w:jc w:val="left"/>
              <w:rPr>
                <w:rFonts w:eastAsia="SimSun"/>
                <w:sz w:val="24"/>
                <w:szCs w:val="24"/>
                <w:lang w:eastAsia="zh-CN"/>
              </w:rPr>
            </w:pPr>
          </w:p>
        </w:tc>
      </w:tr>
      <w:tr w:rsidR="00655522" w:rsidRPr="00655522" w:rsidTr="00BF7B87">
        <w:trPr>
          <w:trHeight w:val="20"/>
        </w:trPr>
        <w:tc>
          <w:tcPr>
            <w:tcW w:w="3227" w:type="dxa"/>
          </w:tcPr>
          <w:p w:rsidR="000D42EC" w:rsidRPr="00655522" w:rsidRDefault="000D42EC" w:rsidP="00BF7B87">
            <w:pPr>
              <w:keepLines w:val="0"/>
              <w:overflowPunct/>
              <w:autoSpaceDE/>
              <w:autoSpaceDN/>
              <w:adjustRightInd/>
              <w:spacing w:line="240" w:lineRule="auto"/>
              <w:ind w:firstLine="0"/>
              <w:jc w:val="left"/>
              <w:rPr>
                <w:rFonts w:eastAsia="SimSun"/>
                <w:sz w:val="24"/>
                <w:szCs w:val="24"/>
                <w:lang w:eastAsia="zh-CN"/>
              </w:rPr>
            </w:pPr>
            <w:r w:rsidRPr="00655522">
              <w:rPr>
                <w:rFonts w:eastAsia="SimSun"/>
                <w:sz w:val="24"/>
                <w:szCs w:val="24"/>
                <w:lang w:eastAsia="zh-CN"/>
              </w:rPr>
              <w:t xml:space="preserve">[4.6] – </w:t>
            </w:r>
            <w:r w:rsidRPr="00655522">
              <w:rPr>
                <w:sz w:val="24"/>
                <w:szCs w:val="24"/>
              </w:rPr>
              <w:t>Общественное питание</w:t>
            </w:r>
          </w:p>
        </w:tc>
        <w:tc>
          <w:tcPr>
            <w:tcW w:w="3271" w:type="dxa"/>
            <w:gridSpan w:val="2"/>
          </w:tcPr>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Столовые, рестораны, кафе, закусочные, бары, кафетерии;</w:t>
            </w:r>
          </w:p>
        </w:tc>
        <w:tc>
          <w:tcPr>
            <w:tcW w:w="3249" w:type="dxa"/>
            <w:vMerge/>
          </w:tcPr>
          <w:p w:rsidR="000D42EC" w:rsidRPr="00655522" w:rsidRDefault="000D42EC" w:rsidP="00BF7B87">
            <w:pPr>
              <w:keepLines w:val="0"/>
              <w:tabs>
                <w:tab w:val="left" w:pos="1134"/>
              </w:tabs>
              <w:overflowPunct/>
              <w:autoSpaceDE/>
              <w:autoSpaceDN/>
              <w:adjustRightInd/>
              <w:spacing w:line="240" w:lineRule="auto"/>
              <w:ind w:firstLine="426"/>
              <w:jc w:val="left"/>
              <w:rPr>
                <w:rFonts w:eastAsia="SimSun"/>
                <w:sz w:val="24"/>
                <w:szCs w:val="24"/>
                <w:lang w:eastAsia="zh-CN"/>
              </w:rPr>
            </w:pPr>
          </w:p>
        </w:tc>
      </w:tr>
      <w:tr w:rsidR="00655522" w:rsidRPr="00655522" w:rsidTr="00BF7B87">
        <w:trPr>
          <w:trHeight w:val="1593"/>
        </w:trPr>
        <w:tc>
          <w:tcPr>
            <w:tcW w:w="3227" w:type="dxa"/>
          </w:tcPr>
          <w:p w:rsidR="000D42EC" w:rsidRPr="00655522" w:rsidRDefault="000D42EC" w:rsidP="00BF7B87">
            <w:pPr>
              <w:spacing w:line="240" w:lineRule="auto"/>
              <w:ind w:firstLine="0"/>
              <w:rPr>
                <w:rFonts w:eastAsia="SimSun"/>
                <w:sz w:val="24"/>
                <w:szCs w:val="24"/>
                <w:lang w:eastAsia="zh-CN"/>
              </w:rPr>
            </w:pPr>
            <w:r w:rsidRPr="00655522">
              <w:rPr>
                <w:rFonts w:eastAsia="SimSun"/>
                <w:sz w:val="24"/>
                <w:szCs w:val="24"/>
                <w:lang w:eastAsia="zh-CN"/>
              </w:rPr>
              <w:t>[</w:t>
            </w:r>
            <w:r w:rsidRPr="00655522">
              <w:rPr>
                <w:sz w:val="24"/>
                <w:szCs w:val="24"/>
                <w:lang w:eastAsia="zh-CN"/>
              </w:rPr>
              <w:t>5.1</w:t>
            </w:r>
            <w:r w:rsidRPr="00655522">
              <w:rPr>
                <w:rFonts w:eastAsia="SimSun"/>
                <w:sz w:val="24"/>
                <w:szCs w:val="24"/>
                <w:lang w:eastAsia="zh-CN"/>
              </w:rPr>
              <w:t>] - Спорт</w:t>
            </w:r>
          </w:p>
        </w:tc>
        <w:tc>
          <w:tcPr>
            <w:tcW w:w="3271" w:type="dxa"/>
            <w:gridSpan w:val="2"/>
          </w:tcPr>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 xml:space="preserve">Спорткомплексы, спортивные залы, </w:t>
            </w:r>
            <w:proofErr w:type="gramStart"/>
            <w:r w:rsidRPr="00655522">
              <w:rPr>
                <w:rFonts w:eastAsia="SimSun"/>
                <w:sz w:val="24"/>
                <w:szCs w:val="24"/>
                <w:lang w:eastAsia="zh-CN"/>
              </w:rPr>
              <w:t>фитнес-центры</w:t>
            </w:r>
            <w:proofErr w:type="gramEnd"/>
            <w:r w:rsidRPr="00655522">
              <w:rPr>
                <w:rFonts w:eastAsia="SimSun"/>
                <w:sz w:val="24"/>
                <w:szCs w:val="24"/>
                <w:lang w:eastAsia="zh-CN"/>
              </w:rPr>
              <w:t xml:space="preserve">; </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 xml:space="preserve">спортивные площадки; </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 xml:space="preserve">теннисные корты; </w:t>
            </w:r>
          </w:p>
          <w:p w:rsidR="000D42EC" w:rsidRPr="00655522" w:rsidRDefault="000D42EC" w:rsidP="00BF7B87">
            <w:pPr>
              <w:spacing w:line="240" w:lineRule="auto"/>
              <w:ind w:firstLine="426"/>
              <w:jc w:val="left"/>
              <w:rPr>
                <w:rFonts w:eastAsia="SimSun"/>
                <w:sz w:val="24"/>
                <w:szCs w:val="24"/>
                <w:lang w:eastAsia="zh-CN"/>
              </w:rPr>
            </w:pPr>
            <w:r w:rsidRPr="00655522">
              <w:rPr>
                <w:rFonts w:eastAsia="SimSun"/>
                <w:sz w:val="24"/>
                <w:szCs w:val="24"/>
                <w:lang w:eastAsia="zh-CN"/>
              </w:rPr>
              <w:t>бассейны;</w:t>
            </w:r>
          </w:p>
        </w:tc>
        <w:tc>
          <w:tcPr>
            <w:tcW w:w="3249" w:type="dxa"/>
            <w:vMerge/>
          </w:tcPr>
          <w:p w:rsidR="000D42EC" w:rsidRPr="00655522" w:rsidRDefault="000D42EC" w:rsidP="00BF7B87">
            <w:pPr>
              <w:keepLines w:val="0"/>
              <w:tabs>
                <w:tab w:val="left" w:pos="1134"/>
              </w:tabs>
              <w:overflowPunct/>
              <w:autoSpaceDE/>
              <w:autoSpaceDN/>
              <w:adjustRightInd/>
              <w:spacing w:line="240" w:lineRule="auto"/>
              <w:ind w:firstLine="426"/>
              <w:jc w:val="left"/>
              <w:rPr>
                <w:rFonts w:eastAsia="SimSun"/>
                <w:sz w:val="24"/>
                <w:szCs w:val="24"/>
                <w:lang w:eastAsia="zh-CN"/>
              </w:rPr>
            </w:pPr>
          </w:p>
        </w:tc>
      </w:tr>
      <w:tr w:rsidR="00655522" w:rsidRPr="00655522" w:rsidTr="00BF7B87">
        <w:trPr>
          <w:trHeight w:val="20"/>
        </w:trPr>
        <w:tc>
          <w:tcPr>
            <w:tcW w:w="3227" w:type="dxa"/>
          </w:tcPr>
          <w:p w:rsidR="000D42EC" w:rsidRPr="00655522" w:rsidRDefault="000D42EC" w:rsidP="00BF7B87">
            <w:pPr>
              <w:keepLines w:val="0"/>
              <w:overflowPunct/>
              <w:autoSpaceDE/>
              <w:autoSpaceDN/>
              <w:adjustRightInd/>
              <w:spacing w:line="240" w:lineRule="auto"/>
              <w:ind w:firstLine="0"/>
              <w:rPr>
                <w:rFonts w:eastAsia="SimSun"/>
                <w:sz w:val="24"/>
                <w:szCs w:val="24"/>
                <w:lang w:eastAsia="zh-CN"/>
              </w:rPr>
            </w:pPr>
            <w:r w:rsidRPr="00655522">
              <w:rPr>
                <w:rFonts w:eastAsia="SimSun"/>
                <w:sz w:val="24"/>
                <w:szCs w:val="24"/>
                <w:lang w:eastAsia="zh-CN"/>
              </w:rPr>
              <w:t>[</w:t>
            </w:r>
            <w:r w:rsidRPr="00655522">
              <w:rPr>
                <w:sz w:val="24"/>
                <w:szCs w:val="24"/>
                <w:lang w:eastAsia="zh-CN"/>
              </w:rPr>
              <w:t>4.8</w:t>
            </w:r>
            <w:r w:rsidRPr="00655522">
              <w:rPr>
                <w:rFonts w:eastAsia="SimSun"/>
                <w:sz w:val="24"/>
                <w:szCs w:val="24"/>
                <w:lang w:eastAsia="zh-CN"/>
              </w:rPr>
              <w:t>] - Развлечения</w:t>
            </w:r>
          </w:p>
        </w:tc>
        <w:tc>
          <w:tcPr>
            <w:tcW w:w="3271" w:type="dxa"/>
            <w:gridSpan w:val="2"/>
          </w:tcPr>
          <w:p w:rsidR="000D42EC" w:rsidRPr="00655522" w:rsidRDefault="000D42EC" w:rsidP="00BF7B87">
            <w:pPr>
              <w:keepLines w:val="0"/>
              <w:tabs>
                <w:tab w:val="left" w:pos="945"/>
              </w:tabs>
              <w:overflowPunct/>
              <w:autoSpaceDE/>
              <w:autoSpaceDN/>
              <w:adjustRightInd/>
              <w:spacing w:line="240" w:lineRule="auto"/>
              <w:ind w:firstLine="426"/>
              <w:jc w:val="left"/>
              <w:rPr>
                <w:rFonts w:eastAsia="SimSun"/>
                <w:sz w:val="24"/>
                <w:szCs w:val="24"/>
                <w:lang w:eastAsia="zh-CN"/>
              </w:rPr>
            </w:pPr>
            <w:proofErr w:type="gramStart"/>
            <w:r w:rsidRPr="00655522">
              <w:rPr>
                <w:rFonts w:eastAsia="SimSun"/>
                <w:sz w:val="24"/>
                <w:szCs w:val="24"/>
                <w:lang w:eastAsia="zh-CN"/>
              </w:rPr>
              <w:t>Дискотеки и танцевальные площадки, ночные клубы; аквапарки; боулинг; аттракционы, ипподромы, игровые автоматы (кроме игрового оборудования, используемого для проведения азартных игр); игровые площадки;</w:t>
            </w:r>
            <w:proofErr w:type="gramEnd"/>
          </w:p>
        </w:tc>
        <w:tc>
          <w:tcPr>
            <w:tcW w:w="3249" w:type="dxa"/>
            <w:vMerge/>
          </w:tcPr>
          <w:p w:rsidR="000D42EC" w:rsidRPr="00655522" w:rsidRDefault="000D42EC" w:rsidP="00BF7B87">
            <w:pPr>
              <w:keepLines w:val="0"/>
              <w:tabs>
                <w:tab w:val="left" w:pos="1134"/>
              </w:tabs>
              <w:overflowPunct/>
              <w:autoSpaceDE/>
              <w:autoSpaceDN/>
              <w:adjustRightInd/>
              <w:spacing w:line="240" w:lineRule="auto"/>
              <w:ind w:firstLine="426"/>
              <w:jc w:val="left"/>
              <w:rPr>
                <w:rFonts w:eastAsia="SimSun"/>
                <w:sz w:val="24"/>
                <w:szCs w:val="24"/>
                <w:lang w:eastAsia="zh-CN"/>
              </w:rPr>
            </w:pPr>
          </w:p>
        </w:tc>
      </w:tr>
      <w:tr w:rsidR="00655522" w:rsidRPr="00655522" w:rsidTr="00BF7B87">
        <w:trPr>
          <w:trHeight w:val="20"/>
        </w:trPr>
        <w:tc>
          <w:tcPr>
            <w:tcW w:w="3227" w:type="dxa"/>
          </w:tcPr>
          <w:p w:rsidR="000D42EC" w:rsidRPr="00655522" w:rsidRDefault="000D42EC" w:rsidP="00BF7B87">
            <w:pPr>
              <w:keepLines w:val="0"/>
              <w:overflowPunct/>
              <w:autoSpaceDE/>
              <w:autoSpaceDN/>
              <w:adjustRightInd/>
              <w:spacing w:line="240" w:lineRule="auto"/>
              <w:ind w:firstLine="0"/>
              <w:rPr>
                <w:rFonts w:eastAsia="SimSun"/>
                <w:sz w:val="24"/>
                <w:szCs w:val="24"/>
                <w:lang w:eastAsia="zh-CN"/>
              </w:rPr>
            </w:pPr>
            <w:r w:rsidRPr="00655522">
              <w:rPr>
                <w:rFonts w:eastAsia="SimSun"/>
                <w:sz w:val="24"/>
                <w:szCs w:val="24"/>
                <w:lang w:eastAsia="zh-CN"/>
              </w:rPr>
              <w:t>[</w:t>
            </w:r>
            <w:r w:rsidRPr="00655522">
              <w:rPr>
                <w:sz w:val="24"/>
                <w:szCs w:val="24"/>
                <w:lang w:eastAsia="zh-CN"/>
              </w:rPr>
              <w:t>3.10.1</w:t>
            </w:r>
            <w:r w:rsidRPr="00655522">
              <w:rPr>
                <w:rFonts w:eastAsia="SimSun"/>
                <w:sz w:val="24"/>
                <w:szCs w:val="24"/>
                <w:lang w:eastAsia="zh-CN"/>
              </w:rPr>
              <w:t>] - Амбулаторное ветеринарное обслуживание</w:t>
            </w:r>
          </w:p>
        </w:tc>
        <w:tc>
          <w:tcPr>
            <w:tcW w:w="3271" w:type="dxa"/>
            <w:gridSpan w:val="2"/>
          </w:tcPr>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Ветлечебницы без содержания животных</w:t>
            </w:r>
          </w:p>
        </w:tc>
        <w:tc>
          <w:tcPr>
            <w:tcW w:w="3249" w:type="dxa"/>
            <w:vMerge/>
          </w:tcPr>
          <w:p w:rsidR="000D42EC" w:rsidRPr="00655522" w:rsidRDefault="000D42EC" w:rsidP="00BF7B87">
            <w:pPr>
              <w:keepLines w:val="0"/>
              <w:tabs>
                <w:tab w:val="left" w:pos="1134"/>
              </w:tabs>
              <w:overflowPunct/>
              <w:autoSpaceDE/>
              <w:autoSpaceDN/>
              <w:adjustRightInd/>
              <w:spacing w:line="240" w:lineRule="auto"/>
              <w:ind w:firstLine="426"/>
              <w:jc w:val="left"/>
              <w:rPr>
                <w:rFonts w:eastAsia="SimSun"/>
                <w:sz w:val="24"/>
                <w:szCs w:val="24"/>
                <w:lang w:eastAsia="zh-CN"/>
              </w:rPr>
            </w:pPr>
          </w:p>
        </w:tc>
      </w:tr>
      <w:tr w:rsidR="00655522" w:rsidRPr="00655522" w:rsidTr="00BF7B87">
        <w:trPr>
          <w:trHeight w:val="20"/>
        </w:trPr>
        <w:tc>
          <w:tcPr>
            <w:tcW w:w="3227" w:type="dxa"/>
          </w:tcPr>
          <w:p w:rsidR="000D42EC" w:rsidRPr="00655522" w:rsidRDefault="000D42EC" w:rsidP="00BF7B87">
            <w:pPr>
              <w:keepLines w:val="0"/>
              <w:overflowPunct/>
              <w:autoSpaceDE/>
              <w:autoSpaceDN/>
              <w:adjustRightInd/>
              <w:spacing w:line="240" w:lineRule="auto"/>
              <w:ind w:firstLine="0"/>
              <w:rPr>
                <w:rFonts w:eastAsia="SimSun"/>
                <w:sz w:val="24"/>
                <w:szCs w:val="24"/>
                <w:lang w:eastAsia="zh-CN"/>
              </w:rPr>
            </w:pPr>
            <w:r w:rsidRPr="00655522">
              <w:rPr>
                <w:rFonts w:eastAsia="SimSun"/>
                <w:sz w:val="24"/>
                <w:szCs w:val="24"/>
                <w:lang w:eastAsia="zh-CN"/>
              </w:rPr>
              <w:t>[</w:t>
            </w:r>
            <w:r w:rsidRPr="00655522">
              <w:rPr>
                <w:sz w:val="24"/>
                <w:szCs w:val="24"/>
                <w:lang w:eastAsia="zh-CN"/>
              </w:rPr>
              <w:t>3.9.1</w:t>
            </w:r>
            <w:r w:rsidRPr="00655522">
              <w:rPr>
                <w:rFonts w:eastAsia="SimSun"/>
                <w:sz w:val="24"/>
                <w:szCs w:val="24"/>
                <w:lang w:eastAsia="zh-CN"/>
              </w:rPr>
              <w:t>] - Обеспечение деятельности в области гидрометеорологии и смежных с ней областях</w:t>
            </w:r>
          </w:p>
        </w:tc>
        <w:tc>
          <w:tcPr>
            <w:tcW w:w="3271" w:type="dxa"/>
            <w:gridSpan w:val="2"/>
          </w:tcPr>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proofErr w:type="gramStart"/>
            <w:r w:rsidRPr="00655522">
              <w:rPr>
                <w:rFonts w:eastAsia="SimSun"/>
                <w:sz w:val="24"/>
                <w:szCs w:val="24"/>
                <w:lang w:eastAsia="zh-CN"/>
              </w:rPr>
              <w:t xml:space="preserve">Объекты капитального строительства, предназначенные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здания и сооружения, используемые в области гидрометеорологии и смежных с ней областях (доплеровские метеорологические </w:t>
            </w:r>
            <w:r w:rsidRPr="00655522">
              <w:rPr>
                <w:rFonts w:eastAsia="SimSun"/>
                <w:sz w:val="24"/>
                <w:szCs w:val="24"/>
                <w:lang w:eastAsia="zh-CN"/>
              </w:rPr>
              <w:lastRenderedPageBreak/>
              <w:t>радиолокаторы, гидрологические посты и другие);</w:t>
            </w:r>
            <w:proofErr w:type="gramEnd"/>
          </w:p>
        </w:tc>
        <w:tc>
          <w:tcPr>
            <w:tcW w:w="3249" w:type="dxa"/>
            <w:vMerge/>
          </w:tcPr>
          <w:p w:rsidR="000D42EC" w:rsidRPr="00655522" w:rsidRDefault="000D42EC" w:rsidP="00BF7B87">
            <w:pPr>
              <w:keepLines w:val="0"/>
              <w:tabs>
                <w:tab w:val="left" w:pos="1134"/>
              </w:tabs>
              <w:overflowPunct/>
              <w:autoSpaceDE/>
              <w:autoSpaceDN/>
              <w:adjustRightInd/>
              <w:spacing w:line="240" w:lineRule="auto"/>
              <w:ind w:firstLine="426"/>
              <w:jc w:val="left"/>
              <w:rPr>
                <w:rFonts w:eastAsia="SimSun"/>
                <w:sz w:val="24"/>
                <w:szCs w:val="24"/>
                <w:lang w:eastAsia="zh-CN"/>
              </w:rPr>
            </w:pPr>
          </w:p>
        </w:tc>
      </w:tr>
      <w:tr w:rsidR="00655522" w:rsidRPr="00655522" w:rsidTr="00BF7B87">
        <w:trPr>
          <w:trHeight w:val="5974"/>
        </w:trPr>
        <w:tc>
          <w:tcPr>
            <w:tcW w:w="3227" w:type="dxa"/>
          </w:tcPr>
          <w:p w:rsidR="000D42EC" w:rsidRPr="00655522" w:rsidRDefault="000D42EC" w:rsidP="00BF7B87">
            <w:pPr>
              <w:keepLines w:val="0"/>
              <w:overflowPunct/>
              <w:autoSpaceDE/>
              <w:autoSpaceDN/>
              <w:adjustRightInd/>
              <w:spacing w:line="240" w:lineRule="auto"/>
              <w:ind w:firstLine="0"/>
              <w:rPr>
                <w:rFonts w:eastAsia="SimSun"/>
                <w:sz w:val="24"/>
                <w:szCs w:val="24"/>
                <w:lang w:eastAsia="zh-CN"/>
              </w:rPr>
            </w:pPr>
            <w:r w:rsidRPr="00655522">
              <w:rPr>
                <w:rFonts w:eastAsia="SimSun"/>
                <w:sz w:val="24"/>
                <w:szCs w:val="24"/>
                <w:lang w:eastAsia="zh-CN"/>
              </w:rPr>
              <w:lastRenderedPageBreak/>
              <w:t>[3.1] - Коммунальное обслуживание</w:t>
            </w:r>
          </w:p>
        </w:tc>
        <w:tc>
          <w:tcPr>
            <w:tcW w:w="3271" w:type="dxa"/>
            <w:gridSpan w:val="2"/>
          </w:tcPr>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 xml:space="preserve">Объекты инженерного обеспечения и объекты вспомогательного инженерного назначения. </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 xml:space="preserve">Котельные; водозаборы; насосные станции; трансформаторные подстанции; телефонные станции; стоянки, гаражи и мастерские для обслуживания уборочной и аварийной техники; здания или помещения, предназначенные для приема физических и юридических лиц в связи с предоставлением им коммунальных услуг; сооружения связи. </w:t>
            </w:r>
          </w:p>
          <w:p w:rsidR="000D42EC" w:rsidRPr="00655522" w:rsidRDefault="000D42EC" w:rsidP="00BF7B87">
            <w:pPr>
              <w:spacing w:line="240" w:lineRule="auto"/>
              <w:ind w:firstLine="426"/>
              <w:jc w:val="left"/>
              <w:rPr>
                <w:rFonts w:eastAsia="SimSun"/>
                <w:sz w:val="24"/>
                <w:szCs w:val="24"/>
                <w:lang w:eastAsia="zh-CN"/>
              </w:rPr>
            </w:pPr>
            <w:r w:rsidRPr="00655522">
              <w:rPr>
                <w:rFonts w:eastAsia="SimSun"/>
                <w:sz w:val="24"/>
                <w:szCs w:val="24"/>
                <w:lang w:eastAsia="zh-CN"/>
              </w:rPr>
              <w:t>Площадки для сбора твердых бытовых отходов.</w:t>
            </w:r>
          </w:p>
        </w:tc>
        <w:tc>
          <w:tcPr>
            <w:tcW w:w="3249" w:type="dxa"/>
          </w:tcPr>
          <w:p w:rsidR="000D42EC" w:rsidRPr="00655522" w:rsidRDefault="000D42EC" w:rsidP="00BF7B87">
            <w:pPr>
              <w:keepLines w:val="0"/>
              <w:tabs>
                <w:tab w:val="left" w:pos="1134"/>
              </w:tabs>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минимальная площадь земельных участков - 5 кв. м;</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максимальное количество надземных этажей – 5 этажей;</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максимальная высота зданий, строений, сооружений от уровня земли - 20 м;</w:t>
            </w:r>
          </w:p>
          <w:p w:rsidR="000D42EC" w:rsidRPr="00655522" w:rsidRDefault="000D42EC" w:rsidP="00BF7B87">
            <w:pPr>
              <w:keepLines w:val="0"/>
              <w:tabs>
                <w:tab w:val="left" w:pos="1134"/>
              </w:tabs>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максимальный процент застройки в границах земельного участка – 80%</w:t>
            </w:r>
          </w:p>
        </w:tc>
      </w:tr>
      <w:tr w:rsidR="00655522" w:rsidRPr="00655522" w:rsidTr="00BF7B87">
        <w:trPr>
          <w:trHeight w:val="20"/>
        </w:trPr>
        <w:tc>
          <w:tcPr>
            <w:tcW w:w="3227" w:type="dxa"/>
          </w:tcPr>
          <w:p w:rsidR="000D42EC" w:rsidRPr="00655522" w:rsidRDefault="000D42EC" w:rsidP="00BF7B87">
            <w:pPr>
              <w:keepLines w:val="0"/>
              <w:overflowPunct/>
              <w:autoSpaceDE/>
              <w:autoSpaceDN/>
              <w:adjustRightInd/>
              <w:spacing w:line="240" w:lineRule="auto"/>
              <w:ind w:firstLine="0"/>
              <w:rPr>
                <w:rFonts w:eastAsia="SimSun"/>
                <w:sz w:val="24"/>
                <w:szCs w:val="24"/>
                <w:lang w:eastAsia="zh-CN"/>
              </w:rPr>
            </w:pPr>
            <w:r w:rsidRPr="00655522">
              <w:rPr>
                <w:rFonts w:eastAsia="SimSun"/>
                <w:sz w:val="24"/>
                <w:szCs w:val="24"/>
                <w:lang w:eastAsia="zh-CN"/>
              </w:rPr>
              <w:t>[3.5.1] - Дошкольное, начальное и среднее общее образование</w:t>
            </w:r>
          </w:p>
        </w:tc>
        <w:tc>
          <w:tcPr>
            <w:tcW w:w="3271" w:type="dxa"/>
            <w:gridSpan w:val="2"/>
          </w:tcPr>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 xml:space="preserve">Детские ясли, детские сады;  </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школы, лицеи, гимназии;</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 xml:space="preserve">художественные, музыкальные школы, образовательные кружки и иные организации, осуществляющие деятельность по воспитанию, образованию и просвещению; </w:t>
            </w:r>
          </w:p>
        </w:tc>
        <w:tc>
          <w:tcPr>
            <w:tcW w:w="3249" w:type="dxa"/>
          </w:tcPr>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минимальная площадь земельных участков  – 400 кв. м;</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максимальный процент застройки в границах земельного участка – 40%;</w:t>
            </w:r>
          </w:p>
          <w:p w:rsidR="000D42EC" w:rsidRPr="00655522" w:rsidRDefault="000D42EC" w:rsidP="00BF7B87">
            <w:pPr>
              <w:tabs>
                <w:tab w:val="left" w:pos="1134"/>
              </w:tabs>
              <w:spacing w:line="240" w:lineRule="auto"/>
              <w:ind w:firstLine="426"/>
              <w:jc w:val="left"/>
              <w:rPr>
                <w:rFonts w:eastAsia="SimSun"/>
                <w:sz w:val="24"/>
                <w:szCs w:val="24"/>
                <w:lang w:eastAsia="zh-CN"/>
              </w:rPr>
            </w:pPr>
            <w:r w:rsidRPr="00655522">
              <w:rPr>
                <w:rFonts w:eastAsia="SimSun"/>
                <w:sz w:val="24"/>
                <w:szCs w:val="24"/>
                <w:lang w:eastAsia="zh-CN"/>
              </w:rPr>
              <w:t>максимальное количество надземных этажей зданий – 4 этажа;</w:t>
            </w:r>
          </w:p>
        </w:tc>
      </w:tr>
      <w:tr w:rsidR="00655522" w:rsidRPr="00655522" w:rsidTr="009A68A7">
        <w:trPr>
          <w:trHeight w:val="319"/>
        </w:trPr>
        <w:tc>
          <w:tcPr>
            <w:tcW w:w="3227" w:type="dxa"/>
          </w:tcPr>
          <w:p w:rsidR="000D42EC" w:rsidRPr="00655522" w:rsidRDefault="000D42EC" w:rsidP="00BF7B87">
            <w:pPr>
              <w:keepLines w:val="0"/>
              <w:overflowPunct/>
              <w:autoSpaceDE/>
              <w:autoSpaceDN/>
              <w:adjustRightInd/>
              <w:spacing w:line="240" w:lineRule="auto"/>
              <w:ind w:firstLine="0"/>
              <w:rPr>
                <w:rFonts w:eastAsia="SimSun"/>
                <w:sz w:val="24"/>
                <w:szCs w:val="24"/>
                <w:lang w:eastAsia="zh-CN"/>
              </w:rPr>
            </w:pPr>
            <w:r w:rsidRPr="00655522">
              <w:rPr>
                <w:rFonts w:eastAsia="SimSun"/>
                <w:sz w:val="24"/>
                <w:szCs w:val="24"/>
                <w:lang w:eastAsia="zh-CN"/>
              </w:rPr>
              <w:t>[2.7.1] - Объекты гаражного назначения</w:t>
            </w:r>
          </w:p>
        </w:tc>
        <w:tc>
          <w:tcPr>
            <w:tcW w:w="3271" w:type="dxa"/>
            <w:gridSpan w:val="2"/>
            <w:vMerge w:val="restart"/>
          </w:tcPr>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Автостоянки боксового типа для постоянного хранения автомобилей и других транспортных средств;</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гаражи;</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Стоянки для автомобилей надземного открытого и закрытого типов, гаражно-строительные кооперативы, подземные автостоянки, автостоянки с пандусами (рампами) и механизированные автостоянки.</w:t>
            </w:r>
          </w:p>
        </w:tc>
        <w:tc>
          <w:tcPr>
            <w:tcW w:w="3249" w:type="dxa"/>
            <w:vMerge w:val="restart"/>
          </w:tcPr>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минимальная/максимальная площадь земельных участков – 18/1000 кв. м;</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максимальное количество надземных этажей – 2 этажа;</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максимальная высота зданий, строений, сооружений от уровня земли - 12 м;</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максимальный процент застройки в границах земельного участка – 60%;</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 xml:space="preserve">вместимость до 300 </w:t>
            </w:r>
            <w:proofErr w:type="spellStart"/>
            <w:r w:rsidRPr="00655522">
              <w:rPr>
                <w:rFonts w:eastAsia="SimSun"/>
                <w:sz w:val="24"/>
                <w:szCs w:val="24"/>
                <w:lang w:eastAsia="zh-CN"/>
              </w:rPr>
              <w:t>машино</w:t>
            </w:r>
            <w:proofErr w:type="spellEnd"/>
            <w:r w:rsidRPr="00655522">
              <w:rPr>
                <w:rFonts w:eastAsia="SimSun"/>
                <w:sz w:val="24"/>
                <w:szCs w:val="24"/>
                <w:lang w:eastAsia="zh-CN"/>
              </w:rPr>
              <w:t xml:space="preserve">-мест, </w:t>
            </w:r>
            <w:proofErr w:type="gramStart"/>
            <w:r w:rsidRPr="00655522">
              <w:rPr>
                <w:rFonts w:eastAsia="SimSun"/>
                <w:sz w:val="24"/>
                <w:szCs w:val="24"/>
                <w:lang w:eastAsia="zh-CN"/>
              </w:rPr>
              <w:t>встроенные</w:t>
            </w:r>
            <w:proofErr w:type="gramEnd"/>
            <w:r w:rsidRPr="00655522">
              <w:rPr>
                <w:rFonts w:eastAsia="SimSun"/>
                <w:sz w:val="24"/>
                <w:szCs w:val="24"/>
                <w:lang w:eastAsia="zh-CN"/>
              </w:rPr>
              <w:t xml:space="preserve">, пристроенные до 150 </w:t>
            </w:r>
            <w:proofErr w:type="spellStart"/>
            <w:r w:rsidRPr="00655522">
              <w:rPr>
                <w:rFonts w:eastAsia="SimSun"/>
                <w:sz w:val="24"/>
                <w:szCs w:val="24"/>
                <w:lang w:eastAsia="zh-CN"/>
              </w:rPr>
              <w:lastRenderedPageBreak/>
              <w:t>машино</w:t>
            </w:r>
            <w:proofErr w:type="spellEnd"/>
            <w:r w:rsidRPr="00655522">
              <w:rPr>
                <w:rFonts w:eastAsia="SimSun"/>
                <w:sz w:val="24"/>
                <w:szCs w:val="24"/>
                <w:lang w:eastAsia="zh-CN"/>
              </w:rPr>
              <w:t>-мест.</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p>
        </w:tc>
      </w:tr>
      <w:tr w:rsidR="00655522" w:rsidRPr="00655522" w:rsidTr="00BF7B87">
        <w:trPr>
          <w:trHeight w:val="20"/>
        </w:trPr>
        <w:tc>
          <w:tcPr>
            <w:tcW w:w="3227" w:type="dxa"/>
          </w:tcPr>
          <w:p w:rsidR="000D42EC" w:rsidRPr="00655522" w:rsidRDefault="000D42EC" w:rsidP="00BF7B87">
            <w:pPr>
              <w:keepLines w:val="0"/>
              <w:overflowPunct/>
              <w:autoSpaceDE/>
              <w:autoSpaceDN/>
              <w:adjustRightInd/>
              <w:spacing w:line="240" w:lineRule="auto"/>
              <w:ind w:firstLine="0"/>
              <w:rPr>
                <w:rFonts w:eastAsia="SimSun"/>
                <w:sz w:val="24"/>
                <w:szCs w:val="24"/>
                <w:lang w:eastAsia="zh-CN"/>
              </w:rPr>
            </w:pPr>
            <w:r w:rsidRPr="00655522">
              <w:rPr>
                <w:rFonts w:eastAsia="SimSun"/>
                <w:sz w:val="24"/>
                <w:szCs w:val="24"/>
                <w:lang w:eastAsia="zh-CN"/>
              </w:rPr>
              <w:t>[4.9] - Обслуживание автотранспорта</w:t>
            </w:r>
          </w:p>
        </w:tc>
        <w:tc>
          <w:tcPr>
            <w:tcW w:w="3271" w:type="dxa"/>
            <w:gridSpan w:val="2"/>
            <w:vMerge/>
          </w:tcPr>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p>
        </w:tc>
        <w:tc>
          <w:tcPr>
            <w:tcW w:w="3249" w:type="dxa"/>
            <w:vMerge/>
          </w:tcPr>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p>
        </w:tc>
      </w:tr>
      <w:tr w:rsidR="00655522" w:rsidRPr="00655522" w:rsidTr="00BF7B87">
        <w:trPr>
          <w:trHeight w:val="20"/>
        </w:trPr>
        <w:tc>
          <w:tcPr>
            <w:tcW w:w="3227" w:type="dxa"/>
          </w:tcPr>
          <w:p w:rsidR="000D42EC" w:rsidRPr="00655522" w:rsidRDefault="000D42EC" w:rsidP="00BF7B87">
            <w:pPr>
              <w:keepLines w:val="0"/>
              <w:overflowPunct/>
              <w:autoSpaceDE/>
              <w:autoSpaceDN/>
              <w:adjustRightInd/>
              <w:spacing w:line="240" w:lineRule="auto"/>
              <w:ind w:firstLine="0"/>
              <w:rPr>
                <w:rFonts w:eastAsia="SimSun"/>
                <w:sz w:val="24"/>
                <w:szCs w:val="24"/>
                <w:lang w:eastAsia="zh-CN"/>
              </w:rPr>
            </w:pPr>
            <w:r w:rsidRPr="00655522">
              <w:rPr>
                <w:rFonts w:eastAsia="SimSun"/>
                <w:sz w:val="24"/>
                <w:szCs w:val="24"/>
                <w:lang w:eastAsia="zh-CN"/>
              </w:rPr>
              <w:lastRenderedPageBreak/>
              <w:t>[3.7] - Религиозное использование</w:t>
            </w:r>
          </w:p>
        </w:tc>
        <w:tc>
          <w:tcPr>
            <w:tcW w:w="3271" w:type="dxa"/>
            <w:gridSpan w:val="2"/>
          </w:tcPr>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Объекты капитального строительства, предназначенных для отправления религиозных обрядов, монастыри, скиты, воскресные школы, семинарии, духовные училища;</w:t>
            </w:r>
          </w:p>
        </w:tc>
        <w:tc>
          <w:tcPr>
            <w:tcW w:w="3249" w:type="dxa"/>
          </w:tcPr>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 xml:space="preserve">минимальная площадь земельных участков - 300 кв. м; </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максимальный процент застройки в границах земельного участка – 40%;</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максимальное количество надземных этажей – 4 этажа;</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максимальная высота зданий, строений, сооружений от уровня земли - 30 м;</w:t>
            </w:r>
          </w:p>
        </w:tc>
      </w:tr>
      <w:tr w:rsidR="00655522" w:rsidRPr="00655522" w:rsidTr="00BF7B87">
        <w:trPr>
          <w:trHeight w:val="3864"/>
        </w:trPr>
        <w:tc>
          <w:tcPr>
            <w:tcW w:w="3227" w:type="dxa"/>
          </w:tcPr>
          <w:p w:rsidR="000D42EC" w:rsidRPr="00655522" w:rsidRDefault="000D42EC" w:rsidP="00BF7B87">
            <w:pPr>
              <w:keepLines w:val="0"/>
              <w:overflowPunct/>
              <w:autoSpaceDE/>
              <w:autoSpaceDN/>
              <w:adjustRightInd/>
              <w:spacing w:line="240" w:lineRule="auto"/>
              <w:ind w:firstLine="0"/>
              <w:rPr>
                <w:rFonts w:eastAsia="SimSun"/>
                <w:sz w:val="24"/>
                <w:szCs w:val="24"/>
                <w:lang w:eastAsia="zh-CN"/>
              </w:rPr>
            </w:pPr>
            <w:r w:rsidRPr="00655522">
              <w:rPr>
                <w:rFonts w:eastAsia="SimSun"/>
                <w:sz w:val="24"/>
                <w:szCs w:val="24"/>
                <w:lang w:eastAsia="zh-CN"/>
              </w:rPr>
              <w:t>[2.1] - Для индивидуального жилищного строительства</w:t>
            </w:r>
          </w:p>
        </w:tc>
        <w:tc>
          <w:tcPr>
            <w:tcW w:w="3271" w:type="dxa"/>
            <w:gridSpan w:val="2"/>
          </w:tcPr>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Отдельно стоящие индивидуальные жилые дома (застройка коттеджного типа)</w:t>
            </w:r>
          </w:p>
        </w:tc>
        <w:tc>
          <w:tcPr>
            <w:tcW w:w="3249" w:type="dxa"/>
          </w:tcPr>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минимальная/максимальная площадь земельных участков  – 400-1500 кв. м;</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 xml:space="preserve">минимальная ширина земельных участков вдоль фронта улицы (проезда)-12м; </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 xml:space="preserve">максимальное количество надземных этажей зданий – 3 этажа (включая мансардный этаж); </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максимальный процент застройки в границах земельного участка – 60%;</w:t>
            </w:r>
          </w:p>
        </w:tc>
      </w:tr>
      <w:tr w:rsidR="00655522" w:rsidRPr="00655522" w:rsidTr="00BF7B87">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620"/>
        </w:trPr>
        <w:tc>
          <w:tcPr>
            <w:tcW w:w="3227" w:type="dxa"/>
          </w:tcPr>
          <w:p w:rsidR="000D42EC" w:rsidRPr="00655522" w:rsidRDefault="000D42EC" w:rsidP="00BF7B87">
            <w:pPr>
              <w:keepLines w:val="0"/>
              <w:overflowPunct/>
              <w:autoSpaceDE/>
              <w:autoSpaceDN/>
              <w:adjustRightInd/>
              <w:spacing w:line="240" w:lineRule="auto"/>
              <w:ind w:firstLine="0"/>
              <w:jc w:val="left"/>
              <w:rPr>
                <w:rFonts w:eastAsia="SimSun"/>
                <w:sz w:val="24"/>
                <w:szCs w:val="24"/>
                <w:lang w:eastAsia="zh-CN"/>
              </w:rPr>
            </w:pPr>
            <w:r w:rsidRPr="00655522">
              <w:rPr>
                <w:rFonts w:eastAsia="SimSun"/>
                <w:sz w:val="24"/>
                <w:szCs w:val="24"/>
                <w:lang w:eastAsia="zh-CN"/>
              </w:rPr>
              <w:t>[</w:t>
            </w:r>
            <w:r w:rsidRPr="00655522">
              <w:rPr>
                <w:sz w:val="24"/>
                <w:szCs w:val="24"/>
                <w:lang w:eastAsia="zh-CN"/>
              </w:rPr>
              <w:t>3.4.1</w:t>
            </w:r>
            <w:r w:rsidRPr="00655522">
              <w:rPr>
                <w:rFonts w:eastAsia="SimSun"/>
                <w:sz w:val="24"/>
                <w:szCs w:val="24"/>
                <w:lang w:eastAsia="zh-CN"/>
              </w:rPr>
              <w:t>] – Амбулаторно-поликлиническое обслуживание</w:t>
            </w:r>
          </w:p>
        </w:tc>
        <w:tc>
          <w:tcPr>
            <w:tcW w:w="3260" w:type="dxa"/>
          </w:tcPr>
          <w:p w:rsidR="000D42EC" w:rsidRPr="00655522" w:rsidRDefault="000D42EC" w:rsidP="00BF7B87">
            <w:pPr>
              <w:keepLines w:val="0"/>
              <w:widowControl w:val="0"/>
              <w:overflowPunct/>
              <w:spacing w:line="240" w:lineRule="auto"/>
              <w:ind w:firstLine="426"/>
              <w:rPr>
                <w:rFonts w:eastAsia="SimSun"/>
                <w:sz w:val="24"/>
                <w:szCs w:val="24"/>
                <w:lang w:eastAsia="zh-CN"/>
              </w:rPr>
            </w:pPr>
            <w:proofErr w:type="gramStart"/>
            <w:r w:rsidRPr="00655522">
              <w:rPr>
                <w:rFonts w:eastAsia="SimSun"/>
                <w:sz w:val="24"/>
                <w:szCs w:val="24"/>
                <w:lang w:eastAsia="zh-CN"/>
              </w:rPr>
              <w:t>Объекты капитального строительства, предназначенные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roofErr w:type="gramEnd"/>
          </w:p>
        </w:tc>
        <w:tc>
          <w:tcPr>
            <w:tcW w:w="3260" w:type="dxa"/>
            <w:gridSpan w:val="2"/>
          </w:tcPr>
          <w:p w:rsidR="000D42EC" w:rsidRPr="00655522" w:rsidRDefault="000D42EC" w:rsidP="00BF7B87">
            <w:pPr>
              <w:keepLines w:val="0"/>
              <w:overflowPunct/>
              <w:autoSpaceDE/>
              <w:autoSpaceDN/>
              <w:adjustRightInd/>
              <w:spacing w:line="240" w:lineRule="auto"/>
              <w:ind w:firstLine="284"/>
              <w:jc w:val="left"/>
              <w:rPr>
                <w:rFonts w:eastAsia="SimSun"/>
                <w:sz w:val="24"/>
                <w:szCs w:val="24"/>
                <w:lang w:eastAsia="zh-CN"/>
              </w:rPr>
            </w:pPr>
            <w:r w:rsidRPr="00655522">
              <w:rPr>
                <w:rFonts w:eastAsia="SimSun"/>
                <w:sz w:val="24"/>
                <w:szCs w:val="24"/>
                <w:lang w:eastAsia="zh-CN"/>
              </w:rPr>
              <w:t>минимальная/максимальная площадь земельного участка – 100/5000 кв. м;</w:t>
            </w:r>
          </w:p>
          <w:p w:rsidR="000D42EC" w:rsidRPr="00655522" w:rsidRDefault="000D42EC" w:rsidP="00BF7B87">
            <w:pPr>
              <w:keepLines w:val="0"/>
              <w:overflowPunct/>
              <w:autoSpaceDE/>
              <w:autoSpaceDN/>
              <w:adjustRightInd/>
              <w:spacing w:line="240" w:lineRule="auto"/>
              <w:ind w:firstLine="284"/>
              <w:jc w:val="left"/>
              <w:rPr>
                <w:rFonts w:eastAsia="SimSun"/>
                <w:sz w:val="24"/>
                <w:szCs w:val="24"/>
                <w:lang w:eastAsia="zh-CN"/>
              </w:rPr>
            </w:pPr>
            <w:r w:rsidRPr="00655522">
              <w:rPr>
                <w:rFonts w:eastAsia="SimSun"/>
                <w:sz w:val="24"/>
                <w:szCs w:val="24"/>
                <w:lang w:eastAsia="zh-CN"/>
              </w:rPr>
              <w:t xml:space="preserve">минимальные отступы от границ участка - 1 м, </w:t>
            </w:r>
            <w:r w:rsidRPr="00655522">
              <w:rPr>
                <w:sz w:val="24"/>
                <w:szCs w:val="24"/>
                <w:lang w:eastAsia="ar-SA"/>
              </w:rPr>
              <w:t>с учетом соблюдения требований технических регламентов</w:t>
            </w:r>
            <w:r w:rsidRPr="00655522">
              <w:rPr>
                <w:rFonts w:eastAsia="SimSun"/>
                <w:sz w:val="24"/>
                <w:szCs w:val="24"/>
                <w:lang w:eastAsia="zh-CN"/>
              </w:rPr>
              <w:t>;</w:t>
            </w:r>
          </w:p>
          <w:p w:rsidR="000D42EC" w:rsidRPr="00655522" w:rsidRDefault="000D42EC" w:rsidP="00BF7B87">
            <w:pPr>
              <w:keepLines w:val="0"/>
              <w:overflowPunct/>
              <w:autoSpaceDE/>
              <w:autoSpaceDN/>
              <w:adjustRightInd/>
              <w:spacing w:line="240" w:lineRule="auto"/>
              <w:ind w:firstLine="284"/>
              <w:jc w:val="left"/>
              <w:rPr>
                <w:rFonts w:eastAsia="SimSun"/>
                <w:sz w:val="24"/>
                <w:szCs w:val="24"/>
                <w:lang w:eastAsia="zh-CN"/>
              </w:rPr>
            </w:pPr>
            <w:r w:rsidRPr="00655522">
              <w:rPr>
                <w:rFonts w:eastAsia="SimSun"/>
                <w:sz w:val="24"/>
                <w:szCs w:val="24"/>
                <w:lang w:eastAsia="zh-CN"/>
              </w:rPr>
              <w:t>предельное количество этажей - 4;</w:t>
            </w:r>
          </w:p>
          <w:p w:rsidR="000D42EC" w:rsidRPr="00655522" w:rsidRDefault="000D42EC" w:rsidP="00BF7B87">
            <w:pPr>
              <w:keepLines w:val="0"/>
              <w:overflowPunct/>
              <w:autoSpaceDE/>
              <w:autoSpaceDN/>
              <w:adjustRightInd/>
              <w:spacing w:line="240" w:lineRule="auto"/>
              <w:ind w:left="33" w:firstLine="273"/>
              <w:jc w:val="left"/>
              <w:rPr>
                <w:rFonts w:eastAsia="SimSun"/>
                <w:sz w:val="24"/>
                <w:szCs w:val="24"/>
                <w:lang w:eastAsia="zh-CN"/>
              </w:rPr>
            </w:pPr>
            <w:r w:rsidRPr="00655522">
              <w:rPr>
                <w:rFonts w:eastAsia="SimSun"/>
                <w:sz w:val="24"/>
                <w:szCs w:val="24"/>
                <w:lang w:eastAsia="zh-CN"/>
              </w:rPr>
              <w:t>максимальный процент застройки в границах земельного участка - 50%.</w:t>
            </w:r>
          </w:p>
          <w:p w:rsidR="000D42EC" w:rsidRPr="00655522" w:rsidRDefault="000D42EC" w:rsidP="00BF7B87">
            <w:pPr>
              <w:tabs>
                <w:tab w:val="left" w:pos="1095"/>
              </w:tabs>
              <w:rPr>
                <w:rFonts w:eastAsia="SimSun"/>
                <w:sz w:val="24"/>
                <w:szCs w:val="24"/>
                <w:lang w:eastAsia="zh-CN"/>
              </w:rPr>
            </w:pPr>
            <w:r w:rsidRPr="00655522">
              <w:rPr>
                <w:rFonts w:eastAsia="SimSun"/>
                <w:sz w:val="24"/>
                <w:szCs w:val="24"/>
                <w:lang w:eastAsia="zh-CN"/>
              </w:rPr>
              <w:tab/>
            </w:r>
          </w:p>
        </w:tc>
      </w:tr>
      <w:tr w:rsidR="00655522" w:rsidRPr="00655522" w:rsidTr="00BF7B87">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1187"/>
        </w:trPr>
        <w:tc>
          <w:tcPr>
            <w:tcW w:w="3227" w:type="dxa"/>
          </w:tcPr>
          <w:p w:rsidR="000D42EC" w:rsidRPr="00655522" w:rsidRDefault="000D42EC" w:rsidP="00BF7B87">
            <w:pPr>
              <w:widowControl w:val="0"/>
              <w:spacing w:line="240" w:lineRule="auto"/>
              <w:ind w:firstLine="0"/>
              <w:rPr>
                <w:sz w:val="24"/>
                <w:szCs w:val="24"/>
              </w:rPr>
            </w:pPr>
            <w:r w:rsidRPr="00655522">
              <w:rPr>
                <w:rFonts w:eastAsia="SimSun"/>
                <w:sz w:val="24"/>
                <w:szCs w:val="24"/>
                <w:lang w:eastAsia="zh-CN"/>
              </w:rPr>
              <w:t>[</w:t>
            </w:r>
            <w:r w:rsidRPr="00655522">
              <w:rPr>
                <w:sz w:val="24"/>
                <w:szCs w:val="24"/>
                <w:lang w:eastAsia="zh-CN"/>
              </w:rPr>
              <w:t>6.9</w:t>
            </w:r>
            <w:r w:rsidRPr="00655522">
              <w:rPr>
                <w:rFonts w:eastAsia="SimSun"/>
                <w:sz w:val="24"/>
                <w:szCs w:val="24"/>
                <w:lang w:eastAsia="zh-CN"/>
              </w:rPr>
              <w:t>] – Склады</w:t>
            </w:r>
          </w:p>
        </w:tc>
        <w:tc>
          <w:tcPr>
            <w:tcW w:w="3260" w:type="dxa"/>
          </w:tcPr>
          <w:p w:rsidR="000D42EC" w:rsidRPr="00655522" w:rsidRDefault="000D42EC" w:rsidP="00BF7B87">
            <w:pPr>
              <w:keepLines w:val="0"/>
              <w:overflowPunct/>
              <w:autoSpaceDE/>
              <w:autoSpaceDN/>
              <w:adjustRightInd/>
              <w:spacing w:line="240" w:lineRule="auto"/>
              <w:ind w:firstLine="540"/>
              <w:jc w:val="left"/>
              <w:rPr>
                <w:rFonts w:eastAsia="SimSun"/>
                <w:sz w:val="24"/>
                <w:szCs w:val="24"/>
                <w:lang w:eastAsia="zh-CN"/>
              </w:rPr>
            </w:pPr>
            <w:r w:rsidRPr="00655522">
              <w:rPr>
                <w:rFonts w:eastAsia="SimSun"/>
                <w:sz w:val="24"/>
                <w:szCs w:val="24"/>
                <w:lang w:eastAsia="zh-CN"/>
              </w:rPr>
              <w:t>Промышленные базы, склады, погрузочные терминалы и доки (связанные с функционированием объектов данной территориальной зоны);</w:t>
            </w:r>
          </w:p>
        </w:tc>
        <w:tc>
          <w:tcPr>
            <w:tcW w:w="3260" w:type="dxa"/>
            <w:gridSpan w:val="2"/>
          </w:tcPr>
          <w:p w:rsidR="000D42EC" w:rsidRPr="00655522" w:rsidRDefault="000D42EC" w:rsidP="00BF7B87">
            <w:pPr>
              <w:keepLines w:val="0"/>
              <w:overflowPunct/>
              <w:autoSpaceDE/>
              <w:autoSpaceDN/>
              <w:adjustRightInd/>
              <w:spacing w:line="240" w:lineRule="auto"/>
              <w:ind w:firstLine="515"/>
              <w:jc w:val="left"/>
              <w:rPr>
                <w:rFonts w:eastAsia="SimSun"/>
                <w:sz w:val="24"/>
                <w:szCs w:val="24"/>
                <w:lang w:eastAsia="zh-CN"/>
              </w:rPr>
            </w:pPr>
            <w:r w:rsidRPr="00655522">
              <w:rPr>
                <w:rFonts w:eastAsia="SimSun"/>
                <w:sz w:val="24"/>
                <w:szCs w:val="24"/>
                <w:lang w:eastAsia="zh-CN"/>
              </w:rPr>
              <w:t>минимальная площадь земельных участков  – 100 кв. м;</w:t>
            </w:r>
          </w:p>
          <w:p w:rsidR="000D42EC" w:rsidRPr="00655522" w:rsidRDefault="000D42EC" w:rsidP="00BF7B87">
            <w:pPr>
              <w:keepLines w:val="0"/>
              <w:overflowPunct/>
              <w:autoSpaceDE/>
              <w:autoSpaceDN/>
              <w:adjustRightInd/>
              <w:spacing w:line="240" w:lineRule="auto"/>
              <w:ind w:firstLine="515"/>
              <w:jc w:val="left"/>
              <w:rPr>
                <w:rFonts w:eastAsia="SimSun"/>
                <w:sz w:val="24"/>
                <w:szCs w:val="24"/>
                <w:lang w:eastAsia="zh-CN"/>
              </w:rPr>
            </w:pPr>
            <w:r w:rsidRPr="00655522">
              <w:rPr>
                <w:rFonts w:eastAsia="SimSun"/>
                <w:sz w:val="24"/>
                <w:szCs w:val="24"/>
                <w:lang w:eastAsia="zh-CN"/>
              </w:rPr>
              <w:t>максимальный процент застройки в границах земельного участка – 80%;</w:t>
            </w:r>
          </w:p>
          <w:p w:rsidR="000D42EC" w:rsidRPr="00655522" w:rsidRDefault="000D42EC" w:rsidP="00BF7B87">
            <w:pPr>
              <w:keepLines w:val="0"/>
              <w:overflowPunct/>
              <w:autoSpaceDE/>
              <w:autoSpaceDN/>
              <w:adjustRightInd/>
              <w:spacing w:line="240" w:lineRule="auto"/>
              <w:ind w:firstLine="515"/>
              <w:jc w:val="left"/>
              <w:rPr>
                <w:rFonts w:eastAsia="SimSun"/>
                <w:sz w:val="24"/>
                <w:szCs w:val="24"/>
                <w:lang w:eastAsia="zh-CN"/>
              </w:rPr>
            </w:pPr>
            <w:r w:rsidRPr="00655522">
              <w:rPr>
                <w:rFonts w:eastAsia="SimSun"/>
                <w:sz w:val="24"/>
                <w:szCs w:val="24"/>
                <w:lang w:eastAsia="zh-CN"/>
              </w:rPr>
              <w:t xml:space="preserve">максимальная высота зданий, строений, </w:t>
            </w:r>
            <w:r w:rsidRPr="00655522">
              <w:rPr>
                <w:rFonts w:eastAsia="SimSun"/>
                <w:sz w:val="24"/>
                <w:szCs w:val="24"/>
                <w:lang w:eastAsia="zh-CN"/>
              </w:rPr>
              <w:lastRenderedPageBreak/>
              <w:t>сооружений от уровня земли - 50 м;</w:t>
            </w:r>
          </w:p>
          <w:p w:rsidR="000D42EC" w:rsidRPr="00655522" w:rsidRDefault="000D42EC" w:rsidP="00BF7B87">
            <w:pPr>
              <w:keepLines w:val="0"/>
              <w:overflowPunct/>
              <w:autoSpaceDE/>
              <w:autoSpaceDN/>
              <w:adjustRightInd/>
              <w:spacing w:line="240" w:lineRule="auto"/>
              <w:ind w:firstLine="515"/>
              <w:jc w:val="left"/>
              <w:rPr>
                <w:rFonts w:eastAsia="SimSun"/>
                <w:sz w:val="24"/>
                <w:szCs w:val="24"/>
                <w:lang w:eastAsia="zh-CN"/>
              </w:rPr>
            </w:pPr>
            <w:r w:rsidRPr="00655522">
              <w:rPr>
                <w:rFonts w:eastAsia="SimSun"/>
                <w:sz w:val="24"/>
                <w:szCs w:val="24"/>
                <w:lang w:eastAsia="zh-CN"/>
              </w:rPr>
              <w:t>Минимальный отступ зданий, строений и сооружений от красной линии улиц, проездов - 5м;</w:t>
            </w:r>
          </w:p>
          <w:p w:rsidR="000D42EC" w:rsidRPr="00655522" w:rsidRDefault="000D42EC" w:rsidP="00BF7B87">
            <w:pPr>
              <w:keepLines w:val="0"/>
              <w:tabs>
                <w:tab w:val="left" w:pos="1134"/>
              </w:tabs>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Допускается уменьшение отступа либо расположение зданий, строений и сооружений; по красной линии с учетом сложившейся градостроительной ситуации и линией застройки.</w:t>
            </w:r>
          </w:p>
        </w:tc>
      </w:tr>
      <w:tr w:rsidR="000D42EC" w:rsidRPr="00655522" w:rsidTr="00BF7B87">
        <w:trPr>
          <w:trHeight w:val="421"/>
        </w:trPr>
        <w:tc>
          <w:tcPr>
            <w:tcW w:w="3227" w:type="dxa"/>
          </w:tcPr>
          <w:p w:rsidR="000D42EC" w:rsidRPr="00655522" w:rsidRDefault="000D42EC" w:rsidP="00BF7B87">
            <w:pPr>
              <w:widowControl w:val="0"/>
              <w:spacing w:line="240" w:lineRule="auto"/>
              <w:ind w:firstLine="0"/>
              <w:rPr>
                <w:rFonts w:eastAsia="SimSun"/>
                <w:sz w:val="24"/>
                <w:szCs w:val="24"/>
                <w:lang w:eastAsia="zh-CN"/>
              </w:rPr>
            </w:pPr>
            <w:r w:rsidRPr="00655522">
              <w:rPr>
                <w:rFonts w:eastAsia="SimSun"/>
                <w:sz w:val="24"/>
                <w:szCs w:val="24"/>
                <w:lang w:eastAsia="zh-CN"/>
              </w:rPr>
              <w:lastRenderedPageBreak/>
              <w:t>[12.0] – Земельные участки (территории) общего пользования</w:t>
            </w:r>
          </w:p>
        </w:tc>
        <w:tc>
          <w:tcPr>
            <w:tcW w:w="3260" w:type="dxa"/>
          </w:tcPr>
          <w:p w:rsidR="000D42EC" w:rsidRPr="00655522" w:rsidRDefault="000D42EC" w:rsidP="00BF7B87">
            <w:pPr>
              <w:keepLines w:val="0"/>
              <w:overflowPunct/>
              <w:autoSpaceDE/>
              <w:autoSpaceDN/>
              <w:adjustRightInd/>
              <w:spacing w:line="240" w:lineRule="auto"/>
              <w:ind w:firstLine="284"/>
              <w:jc w:val="left"/>
              <w:rPr>
                <w:rFonts w:eastAsia="SimSun"/>
                <w:sz w:val="24"/>
                <w:szCs w:val="24"/>
                <w:lang w:eastAsia="zh-CN"/>
              </w:rPr>
            </w:pPr>
            <w:r w:rsidRPr="00655522">
              <w:rPr>
                <w:sz w:val="24"/>
                <w:szCs w:val="24"/>
                <w:shd w:val="clear" w:color="auto" w:fill="FFFFFF"/>
              </w:rPr>
              <w:t>Объекты улично-дорожной сети, автомобильные дороги и пешеходные тротуары в границах населенных пунктов, пешеходные переходы, набережные, скверы, бульвары, площади, проезды, малые архитектурные формы благоустройства</w:t>
            </w:r>
          </w:p>
        </w:tc>
        <w:tc>
          <w:tcPr>
            <w:tcW w:w="3260" w:type="dxa"/>
            <w:gridSpan w:val="2"/>
          </w:tcPr>
          <w:p w:rsidR="000D42EC" w:rsidRPr="00655522" w:rsidRDefault="000D42EC" w:rsidP="009A68A7">
            <w:pPr>
              <w:keepLines w:val="0"/>
              <w:overflowPunct/>
              <w:autoSpaceDE/>
              <w:autoSpaceDN/>
              <w:adjustRightInd/>
              <w:spacing w:line="240" w:lineRule="auto"/>
              <w:ind w:firstLine="0"/>
              <w:jc w:val="left"/>
              <w:rPr>
                <w:rFonts w:eastAsia="SimSun"/>
                <w:sz w:val="24"/>
                <w:szCs w:val="24"/>
                <w:lang w:eastAsia="zh-CN"/>
              </w:rPr>
            </w:pPr>
            <w:r w:rsidRPr="00655522">
              <w:rPr>
                <w:rFonts w:eastAsia="SimSun"/>
                <w:sz w:val="24"/>
                <w:szCs w:val="24"/>
                <w:lang w:eastAsia="zh-CN"/>
              </w:rPr>
              <w:t>Минимальная/максимальная площадь земельных участков, максимальный процент застройки в границах земельного участка, предельное количество этажей или предельная высота зданий, строений</w:t>
            </w:r>
            <w:proofErr w:type="gramStart"/>
            <w:r w:rsidRPr="00655522">
              <w:rPr>
                <w:rFonts w:eastAsia="SimSun"/>
                <w:sz w:val="24"/>
                <w:szCs w:val="24"/>
                <w:lang w:eastAsia="zh-CN"/>
              </w:rPr>
              <w:t xml:space="preserve"> ,</w:t>
            </w:r>
            <w:proofErr w:type="gramEnd"/>
            <w:r w:rsidRPr="00655522">
              <w:rPr>
                <w:rFonts w:eastAsia="SimSun"/>
                <w:sz w:val="24"/>
                <w:szCs w:val="24"/>
                <w:lang w:eastAsia="zh-CN"/>
              </w:rPr>
              <w:t xml:space="preserve"> сооружений и минимальные отступы от границ земельных участков – без ограничений</w:t>
            </w:r>
          </w:p>
        </w:tc>
      </w:tr>
    </w:tbl>
    <w:p w:rsidR="000D42EC" w:rsidRPr="00655522" w:rsidRDefault="000D42EC" w:rsidP="001054EF">
      <w:pPr>
        <w:keepLines w:val="0"/>
        <w:tabs>
          <w:tab w:val="left" w:pos="2520"/>
        </w:tabs>
        <w:overflowPunct/>
        <w:autoSpaceDE/>
        <w:autoSpaceDN/>
        <w:adjustRightInd/>
        <w:spacing w:line="240" w:lineRule="auto"/>
        <w:ind w:firstLine="426"/>
        <w:jc w:val="left"/>
        <w:rPr>
          <w:rFonts w:eastAsia="SimSun"/>
          <w:sz w:val="24"/>
          <w:szCs w:val="24"/>
          <w:lang w:eastAsia="zh-CN"/>
        </w:rPr>
      </w:pPr>
    </w:p>
    <w:p w:rsidR="000D42EC" w:rsidRPr="00655522" w:rsidRDefault="000D42EC" w:rsidP="001054EF">
      <w:pPr>
        <w:keepLines w:val="0"/>
        <w:tabs>
          <w:tab w:val="left" w:pos="2520"/>
        </w:tabs>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УСЛОВНО РАЗРЕШЕННЫЕ ВИДЫ И ПАРАМЕТРЫ ИСПОЛЬЗОВАНИЯ</w:t>
      </w:r>
    </w:p>
    <w:p w:rsidR="000D42EC" w:rsidRPr="00655522" w:rsidRDefault="000D42EC" w:rsidP="001054EF">
      <w:pPr>
        <w:keepLines w:val="0"/>
        <w:tabs>
          <w:tab w:val="left" w:pos="2520"/>
        </w:tabs>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ЗЕМЕЛЬНЫХ УЧАСТКОВ И ОБЪЕКТОВ КАПИТАЛЬНОГО СТРОИТЕЛЬСТВА</w:t>
      </w:r>
    </w:p>
    <w:tbl>
      <w:tblPr>
        <w:tblW w:w="9747"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3227"/>
        <w:gridCol w:w="22"/>
        <w:gridCol w:w="3238"/>
        <w:gridCol w:w="3260"/>
      </w:tblGrid>
      <w:tr w:rsidR="00655522" w:rsidRPr="00655522" w:rsidTr="00BF7B87">
        <w:trPr>
          <w:trHeight w:val="20"/>
        </w:trPr>
        <w:tc>
          <w:tcPr>
            <w:tcW w:w="3249" w:type="dxa"/>
            <w:gridSpan w:val="2"/>
            <w:tcBorders>
              <w:bottom w:val="single" w:sz="4" w:space="0" w:color="auto"/>
            </w:tcBorders>
            <w:vAlign w:val="center"/>
          </w:tcPr>
          <w:p w:rsidR="000D42EC" w:rsidRPr="00655522" w:rsidRDefault="000D42EC" w:rsidP="00BF7B87">
            <w:pPr>
              <w:keepLines w:val="0"/>
              <w:tabs>
                <w:tab w:val="left" w:pos="2520"/>
              </w:tabs>
              <w:overflowPunct/>
              <w:autoSpaceDE/>
              <w:autoSpaceDN/>
              <w:adjustRightInd/>
              <w:spacing w:line="240" w:lineRule="auto"/>
              <w:ind w:firstLine="0"/>
              <w:jc w:val="center"/>
              <w:rPr>
                <w:rFonts w:eastAsia="SimSun"/>
                <w:sz w:val="24"/>
                <w:szCs w:val="24"/>
                <w:lang w:eastAsia="zh-CN"/>
              </w:rPr>
            </w:pPr>
            <w:r w:rsidRPr="00655522">
              <w:rPr>
                <w:rFonts w:eastAsia="SimSun"/>
                <w:sz w:val="24"/>
                <w:szCs w:val="24"/>
                <w:lang w:eastAsia="zh-CN"/>
              </w:rPr>
              <w:t>ВИДЫ ИСПОЛЬЗОВАНИЯ ЗЕМЕЛЬНЫХ УЧАСТКОВ</w:t>
            </w:r>
          </w:p>
        </w:tc>
        <w:tc>
          <w:tcPr>
            <w:tcW w:w="3238" w:type="dxa"/>
            <w:tcBorders>
              <w:bottom w:val="single" w:sz="4" w:space="0" w:color="auto"/>
            </w:tcBorders>
            <w:vAlign w:val="center"/>
          </w:tcPr>
          <w:p w:rsidR="000D42EC" w:rsidRPr="00655522" w:rsidRDefault="000D42EC" w:rsidP="00BF7B87">
            <w:pPr>
              <w:keepLines w:val="0"/>
              <w:tabs>
                <w:tab w:val="left" w:pos="2520"/>
              </w:tabs>
              <w:overflowPunct/>
              <w:autoSpaceDE/>
              <w:autoSpaceDN/>
              <w:adjustRightInd/>
              <w:spacing w:line="240" w:lineRule="auto"/>
              <w:ind w:left="-170" w:firstLine="0"/>
              <w:jc w:val="center"/>
              <w:rPr>
                <w:rFonts w:eastAsia="SimSun"/>
                <w:sz w:val="24"/>
                <w:szCs w:val="24"/>
                <w:lang w:eastAsia="zh-CN"/>
              </w:rPr>
            </w:pPr>
            <w:r w:rsidRPr="00655522">
              <w:rPr>
                <w:rFonts w:eastAsia="SimSun"/>
                <w:sz w:val="24"/>
                <w:szCs w:val="24"/>
                <w:lang w:eastAsia="zh-CN"/>
              </w:rPr>
              <w:t>ВИДЫ ОБЪЕКТОВ КАПИТАЛЬНОГО СТРОИТЕЛЬСТВА</w:t>
            </w:r>
          </w:p>
        </w:tc>
        <w:tc>
          <w:tcPr>
            <w:tcW w:w="3260" w:type="dxa"/>
            <w:vAlign w:val="center"/>
          </w:tcPr>
          <w:p w:rsidR="000D42EC" w:rsidRPr="00655522" w:rsidRDefault="000D42EC" w:rsidP="00BF7B87">
            <w:pPr>
              <w:keepLines w:val="0"/>
              <w:tabs>
                <w:tab w:val="left" w:pos="2520"/>
              </w:tabs>
              <w:overflowPunct/>
              <w:autoSpaceDE/>
              <w:autoSpaceDN/>
              <w:adjustRightInd/>
              <w:spacing w:line="240" w:lineRule="auto"/>
              <w:ind w:firstLine="34"/>
              <w:jc w:val="center"/>
              <w:rPr>
                <w:rFonts w:eastAsia="SimSun"/>
                <w:sz w:val="24"/>
                <w:szCs w:val="24"/>
                <w:lang w:eastAsia="zh-CN"/>
              </w:rPr>
            </w:pPr>
            <w:r w:rsidRPr="00655522">
              <w:rPr>
                <w:rFonts w:eastAsia="SimSun"/>
                <w:sz w:val="24"/>
                <w:szCs w:val="24"/>
                <w:lang w:eastAsia="zh-CN"/>
              </w:rPr>
              <w:t>ПАРАМЕТРЫ РАЗРЕШЕННОГО ИСПОЛЬЗОВАНИЯ ЗЕМЕЛЬНЫХ УЧАСТКОВ И ОБЪЕКТОВ КАПИТАЛЬНОГО СТРОИТЕЛЬСТВА</w:t>
            </w:r>
          </w:p>
        </w:tc>
      </w:tr>
      <w:tr w:rsidR="00655522" w:rsidRPr="00655522" w:rsidTr="00BF7B8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754"/>
        </w:trPr>
        <w:tc>
          <w:tcPr>
            <w:tcW w:w="3227" w:type="dxa"/>
            <w:vMerge w:val="restart"/>
          </w:tcPr>
          <w:p w:rsidR="000D42EC" w:rsidRPr="00655522" w:rsidRDefault="000D42EC" w:rsidP="00BF7B87">
            <w:pPr>
              <w:widowControl w:val="0"/>
              <w:spacing w:line="240" w:lineRule="auto"/>
              <w:ind w:firstLine="0"/>
              <w:rPr>
                <w:sz w:val="24"/>
                <w:szCs w:val="24"/>
              </w:rPr>
            </w:pPr>
            <w:r w:rsidRPr="00655522">
              <w:rPr>
                <w:sz w:val="24"/>
                <w:szCs w:val="24"/>
              </w:rPr>
              <w:t>[2.1.1] - Малоэтажная многоквартирная жилая застройка</w:t>
            </w:r>
          </w:p>
        </w:tc>
        <w:tc>
          <w:tcPr>
            <w:tcW w:w="3260" w:type="dxa"/>
            <w:gridSpan w:val="2"/>
          </w:tcPr>
          <w:p w:rsidR="000D42EC" w:rsidRPr="00655522" w:rsidRDefault="000D42EC" w:rsidP="00BF7B87">
            <w:pPr>
              <w:widowControl w:val="0"/>
              <w:overflowPunct/>
              <w:autoSpaceDE/>
              <w:autoSpaceDN/>
              <w:adjustRightInd/>
              <w:spacing w:line="240" w:lineRule="auto"/>
              <w:ind w:firstLine="426"/>
              <w:rPr>
                <w:sz w:val="24"/>
                <w:szCs w:val="24"/>
              </w:rPr>
            </w:pPr>
            <w:r w:rsidRPr="00655522">
              <w:rPr>
                <w:sz w:val="24"/>
                <w:szCs w:val="24"/>
              </w:rPr>
              <w:t xml:space="preserve">Одно-, двухквартирные жилые дома, </w:t>
            </w:r>
          </w:p>
          <w:p w:rsidR="000D42EC" w:rsidRPr="00655522" w:rsidRDefault="000D42EC" w:rsidP="00BF7B87">
            <w:pPr>
              <w:widowControl w:val="0"/>
              <w:overflowPunct/>
              <w:autoSpaceDE/>
              <w:autoSpaceDN/>
              <w:adjustRightInd/>
              <w:spacing w:line="240" w:lineRule="auto"/>
              <w:ind w:firstLine="426"/>
              <w:rPr>
                <w:sz w:val="24"/>
                <w:szCs w:val="24"/>
              </w:rPr>
            </w:pPr>
          </w:p>
          <w:p w:rsidR="000D42EC" w:rsidRPr="00655522" w:rsidRDefault="000D42EC" w:rsidP="00BF7B87">
            <w:pPr>
              <w:widowControl w:val="0"/>
              <w:overflowPunct/>
              <w:autoSpaceDE/>
              <w:autoSpaceDN/>
              <w:adjustRightInd/>
              <w:spacing w:line="240" w:lineRule="auto"/>
              <w:ind w:firstLine="426"/>
              <w:rPr>
                <w:sz w:val="24"/>
                <w:szCs w:val="24"/>
              </w:rPr>
            </w:pPr>
          </w:p>
          <w:p w:rsidR="000D42EC" w:rsidRPr="00655522" w:rsidRDefault="000D42EC" w:rsidP="00BF7B87">
            <w:pPr>
              <w:widowControl w:val="0"/>
              <w:overflowPunct/>
              <w:autoSpaceDE/>
              <w:autoSpaceDN/>
              <w:adjustRightInd/>
              <w:spacing w:line="240" w:lineRule="auto"/>
              <w:ind w:firstLine="426"/>
              <w:rPr>
                <w:sz w:val="24"/>
                <w:szCs w:val="24"/>
              </w:rPr>
            </w:pPr>
          </w:p>
          <w:p w:rsidR="000D42EC" w:rsidRPr="00655522" w:rsidRDefault="000D42EC" w:rsidP="00BF7B87">
            <w:pPr>
              <w:widowControl w:val="0"/>
              <w:overflowPunct/>
              <w:autoSpaceDE/>
              <w:autoSpaceDN/>
              <w:adjustRightInd/>
              <w:spacing w:line="240" w:lineRule="auto"/>
              <w:ind w:firstLine="426"/>
              <w:rPr>
                <w:sz w:val="24"/>
                <w:szCs w:val="24"/>
              </w:rPr>
            </w:pPr>
          </w:p>
          <w:p w:rsidR="000D42EC" w:rsidRPr="00655522" w:rsidRDefault="000D42EC" w:rsidP="00BF7B87">
            <w:pPr>
              <w:widowControl w:val="0"/>
              <w:overflowPunct/>
              <w:autoSpaceDE/>
              <w:autoSpaceDN/>
              <w:adjustRightInd/>
              <w:spacing w:line="240" w:lineRule="auto"/>
              <w:ind w:firstLine="426"/>
              <w:rPr>
                <w:rFonts w:eastAsia="SimSun"/>
                <w:sz w:val="24"/>
                <w:szCs w:val="24"/>
                <w:lang w:eastAsia="zh-CN"/>
              </w:rPr>
            </w:pPr>
          </w:p>
        </w:tc>
        <w:tc>
          <w:tcPr>
            <w:tcW w:w="3260" w:type="dxa"/>
          </w:tcPr>
          <w:p w:rsidR="000D42EC" w:rsidRPr="00655522" w:rsidRDefault="000D42EC" w:rsidP="00BF7B87">
            <w:pPr>
              <w:suppressAutoHyphens/>
              <w:autoSpaceDN/>
              <w:adjustRightInd/>
              <w:spacing w:line="240" w:lineRule="auto"/>
              <w:ind w:firstLine="426"/>
              <w:textAlignment w:val="baseline"/>
              <w:rPr>
                <w:rFonts w:eastAsia="SimSun"/>
                <w:sz w:val="24"/>
                <w:szCs w:val="24"/>
                <w:lang w:eastAsia="zh-CN"/>
              </w:rPr>
            </w:pPr>
            <w:r w:rsidRPr="00655522">
              <w:rPr>
                <w:rFonts w:eastAsia="SimSun"/>
                <w:sz w:val="24"/>
                <w:szCs w:val="24"/>
                <w:lang w:eastAsia="zh-CN"/>
              </w:rPr>
              <w:t>минимальная/</w:t>
            </w:r>
            <w:proofErr w:type="spellStart"/>
            <w:proofErr w:type="gramStart"/>
            <w:r w:rsidRPr="00655522">
              <w:rPr>
                <w:rFonts w:eastAsia="SimSun"/>
                <w:sz w:val="24"/>
                <w:szCs w:val="24"/>
                <w:lang w:eastAsia="zh-CN"/>
              </w:rPr>
              <w:t>максималь-ная</w:t>
            </w:r>
            <w:proofErr w:type="spellEnd"/>
            <w:proofErr w:type="gramEnd"/>
            <w:r w:rsidRPr="00655522">
              <w:rPr>
                <w:rFonts w:eastAsia="SimSun"/>
                <w:sz w:val="24"/>
                <w:szCs w:val="24"/>
                <w:lang w:eastAsia="zh-CN"/>
              </w:rPr>
              <w:t xml:space="preserve"> площадь земельных участков   – 400 /3500 кв. м;</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минимальная ширина земельных участков вдоль фронта улицы (проезда) – 12 м;</w:t>
            </w:r>
          </w:p>
          <w:p w:rsidR="000D42EC" w:rsidRPr="00655522" w:rsidRDefault="000D42EC" w:rsidP="004659B3">
            <w:pPr>
              <w:keepLines w:val="0"/>
              <w:overflowPunct/>
              <w:autoSpaceDE/>
              <w:autoSpaceDN/>
              <w:adjustRightInd/>
              <w:spacing w:line="240" w:lineRule="auto"/>
              <w:ind w:firstLine="426"/>
              <w:jc w:val="left"/>
              <w:rPr>
                <w:rFonts w:eastAsia="SimSun"/>
                <w:sz w:val="24"/>
                <w:szCs w:val="24"/>
                <w:lang w:eastAsia="zh-CN"/>
              </w:rPr>
            </w:pPr>
            <w:proofErr w:type="gramStart"/>
            <w:r w:rsidRPr="00655522">
              <w:rPr>
                <w:rFonts w:eastAsia="SimSun"/>
                <w:sz w:val="24"/>
                <w:szCs w:val="24"/>
                <w:lang w:eastAsia="zh-CN"/>
              </w:rPr>
              <w:t>максимальное</w:t>
            </w:r>
            <w:proofErr w:type="gramEnd"/>
            <w:r w:rsidRPr="00655522">
              <w:rPr>
                <w:rFonts w:eastAsia="SimSun"/>
                <w:sz w:val="24"/>
                <w:szCs w:val="24"/>
                <w:lang w:eastAsia="zh-CN"/>
              </w:rPr>
              <w:t xml:space="preserve"> </w:t>
            </w:r>
            <w:proofErr w:type="spellStart"/>
            <w:r w:rsidRPr="00655522">
              <w:rPr>
                <w:rFonts w:eastAsia="SimSun"/>
                <w:sz w:val="24"/>
                <w:szCs w:val="24"/>
                <w:lang w:eastAsia="zh-CN"/>
              </w:rPr>
              <w:t>количест</w:t>
            </w:r>
            <w:proofErr w:type="spellEnd"/>
            <w:r w:rsidRPr="00655522">
              <w:rPr>
                <w:rFonts w:eastAsia="SimSun"/>
                <w:sz w:val="24"/>
                <w:szCs w:val="24"/>
                <w:lang w:eastAsia="zh-CN"/>
              </w:rPr>
              <w:t>-во надземных этажей зданий – 2 этажа (включая мансард-</w:t>
            </w:r>
            <w:proofErr w:type="spellStart"/>
            <w:r w:rsidRPr="00655522">
              <w:rPr>
                <w:rFonts w:eastAsia="SimSun"/>
                <w:sz w:val="24"/>
                <w:szCs w:val="24"/>
                <w:lang w:eastAsia="zh-CN"/>
              </w:rPr>
              <w:t>ный</w:t>
            </w:r>
            <w:proofErr w:type="spellEnd"/>
            <w:r w:rsidRPr="00655522">
              <w:rPr>
                <w:rFonts w:eastAsia="SimSun"/>
                <w:sz w:val="24"/>
                <w:szCs w:val="24"/>
                <w:lang w:eastAsia="zh-CN"/>
              </w:rPr>
              <w:t xml:space="preserve"> этаж);</w:t>
            </w:r>
          </w:p>
          <w:p w:rsidR="000D42EC" w:rsidRPr="00655522" w:rsidRDefault="000D42EC" w:rsidP="004659B3">
            <w:pPr>
              <w:ind w:firstLine="426"/>
              <w:jc w:val="left"/>
              <w:rPr>
                <w:rFonts w:eastAsia="SimSun"/>
                <w:sz w:val="24"/>
                <w:szCs w:val="24"/>
                <w:lang w:eastAsia="zh-CN"/>
              </w:rPr>
            </w:pPr>
            <w:r w:rsidRPr="00655522">
              <w:rPr>
                <w:rFonts w:eastAsia="SimSun"/>
                <w:sz w:val="24"/>
                <w:szCs w:val="24"/>
                <w:lang w:eastAsia="zh-CN"/>
              </w:rPr>
              <w:t>максимальный процент застройки в границах земельного участка – 50%;</w:t>
            </w:r>
          </w:p>
        </w:tc>
      </w:tr>
      <w:tr w:rsidR="00655522" w:rsidRPr="00655522" w:rsidTr="004659B3">
        <w:trPr>
          <w:trHeight w:val="974"/>
        </w:trPr>
        <w:tc>
          <w:tcPr>
            <w:tcW w:w="3227" w:type="dxa"/>
            <w:vMerge/>
          </w:tcPr>
          <w:p w:rsidR="000D42EC" w:rsidRPr="00655522" w:rsidRDefault="000D42EC" w:rsidP="00BF7B87">
            <w:pPr>
              <w:keepLines w:val="0"/>
              <w:tabs>
                <w:tab w:val="left" w:pos="2520"/>
              </w:tabs>
              <w:overflowPunct/>
              <w:autoSpaceDE/>
              <w:autoSpaceDN/>
              <w:adjustRightInd/>
              <w:spacing w:line="240" w:lineRule="auto"/>
              <w:ind w:firstLine="0"/>
              <w:rPr>
                <w:rFonts w:eastAsia="SimSun"/>
                <w:sz w:val="24"/>
                <w:szCs w:val="24"/>
                <w:lang w:eastAsia="zh-CN"/>
              </w:rPr>
            </w:pPr>
          </w:p>
        </w:tc>
        <w:tc>
          <w:tcPr>
            <w:tcW w:w="3260" w:type="dxa"/>
            <w:gridSpan w:val="2"/>
          </w:tcPr>
          <w:p w:rsidR="000D42EC" w:rsidRPr="00655522" w:rsidRDefault="000D42EC" w:rsidP="00BF7B87">
            <w:pPr>
              <w:keepLines w:val="0"/>
              <w:tabs>
                <w:tab w:val="left" w:pos="1134"/>
              </w:tabs>
              <w:overflowPunct/>
              <w:autoSpaceDE/>
              <w:autoSpaceDN/>
              <w:adjustRightInd/>
              <w:spacing w:line="240" w:lineRule="auto"/>
              <w:ind w:firstLine="426"/>
              <w:jc w:val="left"/>
              <w:rPr>
                <w:rFonts w:eastAsia="SimSun"/>
                <w:sz w:val="24"/>
                <w:szCs w:val="24"/>
                <w:lang w:eastAsia="zh-CN"/>
              </w:rPr>
            </w:pPr>
            <w:r w:rsidRPr="00655522">
              <w:rPr>
                <w:sz w:val="24"/>
                <w:szCs w:val="24"/>
              </w:rPr>
              <w:t>Многоквартирные  жилые дома (секционные, галерейные, коридорные);</w:t>
            </w:r>
          </w:p>
        </w:tc>
        <w:tc>
          <w:tcPr>
            <w:tcW w:w="3260" w:type="dxa"/>
            <w:vMerge w:val="restart"/>
            <w:tcBorders>
              <w:top w:val="single" w:sz="4" w:space="0" w:color="auto"/>
            </w:tcBorders>
          </w:tcPr>
          <w:p w:rsidR="000D42EC" w:rsidRPr="00655522" w:rsidRDefault="000D42EC" w:rsidP="00B077C4">
            <w:pPr>
              <w:suppressAutoHyphens/>
              <w:autoSpaceDN/>
              <w:adjustRightInd/>
              <w:spacing w:line="240" w:lineRule="auto"/>
              <w:ind w:firstLine="0"/>
              <w:textAlignment w:val="baseline"/>
              <w:rPr>
                <w:rFonts w:eastAsia="SimSun"/>
                <w:sz w:val="24"/>
                <w:szCs w:val="24"/>
                <w:lang w:eastAsia="zh-CN"/>
              </w:rPr>
            </w:pPr>
            <w:r w:rsidRPr="00655522">
              <w:rPr>
                <w:rFonts w:eastAsia="SimSun"/>
                <w:sz w:val="24"/>
                <w:szCs w:val="24"/>
                <w:lang w:eastAsia="zh-CN"/>
              </w:rPr>
              <w:t>минимальная/максимальная площадь земельных участков   – 400 /5000 кв. м;</w:t>
            </w:r>
          </w:p>
          <w:p w:rsidR="000D42EC" w:rsidRPr="00655522" w:rsidRDefault="000D42EC" w:rsidP="00C84225">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минимальная ширина земельных участков вдоль фронта улицы (проезда) – 12 м;</w:t>
            </w:r>
          </w:p>
          <w:p w:rsidR="000D42EC" w:rsidRPr="00655522" w:rsidRDefault="000D42EC" w:rsidP="00C84225">
            <w:pPr>
              <w:keepLines w:val="0"/>
              <w:overflowPunct/>
              <w:autoSpaceDE/>
              <w:autoSpaceDN/>
              <w:adjustRightInd/>
              <w:spacing w:line="240" w:lineRule="auto"/>
              <w:ind w:firstLine="426"/>
              <w:jc w:val="left"/>
              <w:rPr>
                <w:rFonts w:eastAsia="SimSun"/>
                <w:sz w:val="24"/>
                <w:szCs w:val="24"/>
                <w:lang w:eastAsia="zh-CN"/>
              </w:rPr>
            </w:pPr>
            <w:proofErr w:type="gramStart"/>
            <w:r w:rsidRPr="00655522">
              <w:rPr>
                <w:rFonts w:eastAsia="SimSun"/>
                <w:sz w:val="24"/>
                <w:szCs w:val="24"/>
                <w:lang w:eastAsia="zh-CN"/>
              </w:rPr>
              <w:t>максимальное</w:t>
            </w:r>
            <w:proofErr w:type="gramEnd"/>
            <w:r w:rsidRPr="00655522">
              <w:rPr>
                <w:rFonts w:eastAsia="SimSun"/>
                <w:sz w:val="24"/>
                <w:szCs w:val="24"/>
                <w:lang w:eastAsia="zh-CN"/>
              </w:rPr>
              <w:t xml:space="preserve"> </w:t>
            </w:r>
            <w:proofErr w:type="spellStart"/>
            <w:r w:rsidRPr="00655522">
              <w:rPr>
                <w:rFonts w:eastAsia="SimSun"/>
                <w:sz w:val="24"/>
                <w:szCs w:val="24"/>
                <w:lang w:eastAsia="zh-CN"/>
              </w:rPr>
              <w:t>количест</w:t>
            </w:r>
            <w:proofErr w:type="spellEnd"/>
            <w:r w:rsidRPr="00655522">
              <w:rPr>
                <w:rFonts w:eastAsia="SimSun"/>
                <w:sz w:val="24"/>
                <w:szCs w:val="24"/>
                <w:lang w:eastAsia="zh-CN"/>
              </w:rPr>
              <w:t>-во надземных этажей зданий – 4 этажа (включая мансард-</w:t>
            </w:r>
            <w:proofErr w:type="spellStart"/>
            <w:r w:rsidRPr="00655522">
              <w:rPr>
                <w:rFonts w:eastAsia="SimSun"/>
                <w:sz w:val="24"/>
                <w:szCs w:val="24"/>
                <w:lang w:eastAsia="zh-CN"/>
              </w:rPr>
              <w:t>ный</w:t>
            </w:r>
            <w:proofErr w:type="spellEnd"/>
            <w:r w:rsidRPr="00655522">
              <w:rPr>
                <w:rFonts w:eastAsia="SimSun"/>
                <w:sz w:val="24"/>
                <w:szCs w:val="24"/>
                <w:lang w:eastAsia="zh-CN"/>
              </w:rPr>
              <w:t xml:space="preserve"> этаж);</w:t>
            </w:r>
          </w:p>
          <w:p w:rsidR="000D42EC" w:rsidRPr="00655522" w:rsidRDefault="000D42EC" w:rsidP="00BF7B87">
            <w:pPr>
              <w:tabs>
                <w:tab w:val="left" w:pos="2520"/>
              </w:tabs>
              <w:ind w:firstLine="426"/>
              <w:rPr>
                <w:rFonts w:eastAsia="SimSun"/>
                <w:sz w:val="24"/>
                <w:szCs w:val="24"/>
                <w:lang w:eastAsia="zh-CN"/>
              </w:rPr>
            </w:pPr>
            <w:r w:rsidRPr="00655522">
              <w:rPr>
                <w:rFonts w:eastAsia="SimSun"/>
                <w:sz w:val="24"/>
                <w:szCs w:val="24"/>
                <w:lang w:eastAsia="zh-CN"/>
              </w:rPr>
              <w:t>максимальный процент застройки в границах земельного участка – 50%;</w:t>
            </w:r>
          </w:p>
        </w:tc>
      </w:tr>
      <w:tr w:rsidR="00655522" w:rsidRPr="00655522" w:rsidTr="00BF7B87">
        <w:trPr>
          <w:trHeight w:val="20"/>
        </w:trPr>
        <w:tc>
          <w:tcPr>
            <w:tcW w:w="3227" w:type="dxa"/>
            <w:vMerge/>
          </w:tcPr>
          <w:p w:rsidR="000D42EC" w:rsidRPr="00655522" w:rsidRDefault="000D42EC" w:rsidP="00BF7B87">
            <w:pPr>
              <w:keepLines w:val="0"/>
              <w:tabs>
                <w:tab w:val="left" w:pos="2520"/>
              </w:tabs>
              <w:overflowPunct/>
              <w:autoSpaceDE/>
              <w:autoSpaceDN/>
              <w:adjustRightInd/>
              <w:spacing w:line="240" w:lineRule="auto"/>
              <w:ind w:firstLine="0"/>
              <w:rPr>
                <w:rFonts w:eastAsia="SimSun"/>
                <w:sz w:val="24"/>
                <w:szCs w:val="24"/>
                <w:lang w:eastAsia="zh-CN"/>
              </w:rPr>
            </w:pPr>
          </w:p>
        </w:tc>
        <w:tc>
          <w:tcPr>
            <w:tcW w:w="3260" w:type="dxa"/>
            <w:gridSpan w:val="2"/>
          </w:tcPr>
          <w:p w:rsidR="000D42EC" w:rsidRPr="00655522" w:rsidRDefault="000D42EC" w:rsidP="00BF7B87">
            <w:pPr>
              <w:keepLines w:val="0"/>
              <w:tabs>
                <w:tab w:val="left" w:pos="1134"/>
              </w:tabs>
              <w:overflowPunct/>
              <w:autoSpaceDE/>
              <w:autoSpaceDN/>
              <w:adjustRightInd/>
              <w:spacing w:line="240" w:lineRule="auto"/>
              <w:ind w:firstLine="426"/>
              <w:rPr>
                <w:rFonts w:eastAsia="SimSun"/>
                <w:sz w:val="24"/>
                <w:szCs w:val="24"/>
                <w:lang w:eastAsia="zh-CN"/>
              </w:rPr>
            </w:pPr>
            <w:r w:rsidRPr="00655522">
              <w:rPr>
                <w:sz w:val="24"/>
                <w:szCs w:val="24"/>
              </w:rPr>
              <w:t>Многоквартирные жилые дома (блокированного типа);</w:t>
            </w:r>
          </w:p>
        </w:tc>
        <w:tc>
          <w:tcPr>
            <w:tcW w:w="3260" w:type="dxa"/>
            <w:vMerge/>
          </w:tcPr>
          <w:p w:rsidR="000D42EC" w:rsidRPr="00655522" w:rsidRDefault="000D42EC" w:rsidP="00BF7B87">
            <w:pPr>
              <w:keepLines w:val="0"/>
              <w:tabs>
                <w:tab w:val="left" w:pos="2520"/>
              </w:tabs>
              <w:overflowPunct/>
              <w:autoSpaceDE/>
              <w:autoSpaceDN/>
              <w:adjustRightInd/>
              <w:spacing w:line="240" w:lineRule="auto"/>
              <w:ind w:firstLine="426"/>
              <w:rPr>
                <w:rFonts w:eastAsia="SimSun"/>
                <w:sz w:val="24"/>
                <w:szCs w:val="24"/>
                <w:lang w:eastAsia="zh-CN"/>
              </w:rPr>
            </w:pPr>
          </w:p>
        </w:tc>
      </w:tr>
      <w:tr w:rsidR="00655522" w:rsidRPr="00655522" w:rsidTr="00BF7B87">
        <w:trPr>
          <w:trHeight w:val="20"/>
        </w:trPr>
        <w:tc>
          <w:tcPr>
            <w:tcW w:w="3227" w:type="dxa"/>
          </w:tcPr>
          <w:p w:rsidR="000D42EC" w:rsidRPr="00655522" w:rsidRDefault="000D42EC" w:rsidP="00BF7B87">
            <w:pPr>
              <w:tabs>
                <w:tab w:val="left" w:pos="2520"/>
              </w:tabs>
              <w:spacing w:line="240" w:lineRule="auto"/>
              <w:ind w:firstLine="0"/>
              <w:jc w:val="left"/>
              <w:rPr>
                <w:rFonts w:eastAsia="SimSun"/>
                <w:sz w:val="24"/>
                <w:szCs w:val="24"/>
                <w:lang w:eastAsia="zh-CN"/>
              </w:rPr>
            </w:pPr>
            <w:r w:rsidRPr="00655522">
              <w:rPr>
                <w:rFonts w:eastAsia="SimSun"/>
                <w:sz w:val="24"/>
                <w:szCs w:val="24"/>
                <w:lang w:eastAsia="zh-CN"/>
              </w:rPr>
              <w:t xml:space="preserve">[2.5] - </w:t>
            </w:r>
            <w:proofErr w:type="spellStart"/>
            <w:r w:rsidRPr="00655522">
              <w:rPr>
                <w:rFonts w:eastAsia="SimSun"/>
                <w:sz w:val="24"/>
                <w:szCs w:val="24"/>
                <w:lang w:eastAsia="zh-CN"/>
              </w:rPr>
              <w:t>Среднеэтажная</w:t>
            </w:r>
            <w:proofErr w:type="spellEnd"/>
            <w:r w:rsidRPr="00655522">
              <w:rPr>
                <w:rFonts w:eastAsia="SimSun"/>
                <w:sz w:val="24"/>
                <w:szCs w:val="24"/>
                <w:lang w:eastAsia="zh-CN"/>
              </w:rPr>
              <w:t xml:space="preserve"> жилая застройка</w:t>
            </w:r>
          </w:p>
        </w:tc>
        <w:tc>
          <w:tcPr>
            <w:tcW w:w="3260" w:type="dxa"/>
            <w:gridSpan w:val="2"/>
          </w:tcPr>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 xml:space="preserve">Многоквартирные </w:t>
            </w:r>
            <w:proofErr w:type="spellStart"/>
            <w:r w:rsidRPr="00655522">
              <w:rPr>
                <w:rFonts w:eastAsia="SimSun"/>
                <w:sz w:val="24"/>
                <w:szCs w:val="24"/>
                <w:lang w:eastAsia="zh-CN"/>
              </w:rPr>
              <w:t>среднеэтажные</w:t>
            </w:r>
            <w:proofErr w:type="spellEnd"/>
            <w:r w:rsidRPr="00655522">
              <w:rPr>
                <w:rFonts w:eastAsia="SimSun"/>
                <w:sz w:val="24"/>
                <w:szCs w:val="24"/>
                <w:lang w:eastAsia="zh-CN"/>
              </w:rPr>
              <w:t xml:space="preserve"> жилые дома  5 - 8 этажей (секционные, галерейные, коридорные).</w:t>
            </w:r>
          </w:p>
        </w:tc>
        <w:tc>
          <w:tcPr>
            <w:tcW w:w="3260" w:type="dxa"/>
            <w:vAlign w:val="center"/>
          </w:tcPr>
          <w:p w:rsidR="000D42EC" w:rsidRPr="00655522" w:rsidRDefault="000D42EC" w:rsidP="00BF7B87">
            <w:pPr>
              <w:keepLines w:val="0"/>
              <w:tabs>
                <w:tab w:val="left" w:pos="1134"/>
              </w:tabs>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 xml:space="preserve">минимальная/максимальная площадь земельного участка – 1000/15000 </w:t>
            </w:r>
            <w:proofErr w:type="spellStart"/>
            <w:r w:rsidRPr="00655522">
              <w:rPr>
                <w:rFonts w:eastAsia="SimSun"/>
                <w:sz w:val="24"/>
                <w:szCs w:val="24"/>
                <w:lang w:eastAsia="zh-CN"/>
              </w:rPr>
              <w:t>кв</w:t>
            </w:r>
            <w:proofErr w:type="gramStart"/>
            <w:r w:rsidRPr="00655522">
              <w:rPr>
                <w:rFonts w:eastAsia="SimSun"/>
                <w:sz w:val="24"/>
                <w:szCs w:val="24"/>
                <w:lang w:eastAsia="zh-CN"/>
              </w:rPr>
              <w:t>.м</w:t>
            </w:r>
            <w:proofErr w:type="spellEnd"/>
            <w:proofErr w:type="gramEnd"/>
            <w:r w:rsidRPr="00655522">
              <w:rPr>
                <w:rFonts w:eastAsia="SimSun"/>
                <w:sz w:val="24"/>
                <w:szCs w:val="24"/>
                <w:lang w:eastAsia="zh-CN"/>
              </w:rPr>
              <w:t>;</w:t>
            </w:r>
          </w:p>
          <w:p w:rsidR="000D42EC" w:rsidRPr="00655522" w:rsidRDefault="000D42EC" w:rsidP="00BF7B87">
            <w:pPr>
              <w:keepLines w:val="0"/>
              <w:tabs>
                <w:tab w:val="left" w:pos="1134"/>
              </w:tabs>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 xml:space="preserve">максимальное количество надземных этажей – </w:t>
            </w:r>
            <w:r w:rsidR="00C63CA4" w:rsidRPr="00655522">
              <w:rPr>
                <w:rFonts w:eastAsia="SimSun"/>
                <w:sz w:val="24"/>
                <w:szCs w:val="24"/>
                <w:lang w:eastAsia="zh-CN"/>
              </w:rPr>
              <w:t>8</w:t>
            </w:r>
            <w:r w:rsidRPr="00655522">
              <w:rPr>
                <w:rFonts w:eastAsia="SimSun"/>
                <w:sz w:val="24"/>
                <w:szCs w:val="24"/>
                <w:lang w:eastAsia="zh-CN"/>
              </w:rPr>
              <w:t xml:space="preserve"> </w:t>
            </w:r>
            <w:proofErr w:type="spellStart"/>
            <w:r w:rsidRPr="00655522">
              <w:rPr>
                <w:rFonts w:eastAsia="SimSun"/>
                <w:sz w:val="24"/>
                <w:szCs w:val="24"/>
                <w:lang w:eastAsia="zh-CN"/>
              </w:rPr>
              <w:t>эт</w:t>
            </w:r>
            <w:proofErr w:type="spellEnd"/>
            <w:r w:rsidRPr="00655522">
              <w:rPr>
                <w:rFonts w:eastAsia="SimSun"/>
                <w:sz w:val="24"/>
                <w:szCs w:val="24"/>
                <w:lang w:eastAsia="zh-CN"/>
              </w:rPr>
              <w:t>.;</w:t>
            </w:r>
          </w:p>
          <w:p w:rsidR="000D42EC" w:rsidRPr="00655522" w:rsidRDefault="000D42EC" w:rsidP="00BF7B87">
            <w:pPr>
              <w:keepLines w:val="0"/>
              <w:tabs>
                <w:tab w:val="left" w:pos="1134"/>
              </w:tabs>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максимальный процент застройки в границах земельного участка – 50%;</w:t>
            </w:r>
          </w:p>
        </w:tc>
      </w:tr>
      <w:tr w:rsidR="00655522" w:rsidRPr="00655522" w:rsidTr="00BF7B87">
        <w:trPr>
          <w:trHeight w:val="3949"/>
        </w:trPr>
        <w:tc>
          <w:tcPr>
            <w:tcW w:w="3227" w:type="dxa"/>
          </w:tcPr>
          <w:p w:rsidR="000D42EC" w:rsidRPr="00655522" w:rsidRDefault="000D42EC" w:rsidP="00BF7B87">
            <w:pPr>
              <w:tabs>
                <w:tab w:val="left" w:pos="2520"/>
              </w:tabs>
              <w:spacing w:line="240" w:lineRule="auto"/>
              <w:ind w:firstLine="0"/>
              <w:rPr>
                <w:rFonts w:eastAsia="SimSun"/>
                <w:sz w:val="24"/>
                <w:szCs w:val="24"/>
                <w:lang w:eastAsia="zh-CN"/>
              </w:rPr>
            </w:pPr>
            <w:r w:rsidRPr="00655522">
              <w:rPr>
                <w:sz w:val="24"/>
                <w:szCs w:val="24"/>
              </w:rPr>
              <w:t>[4.7] - Гостиничное обслуживание</w:t>
            </w:r>
          </w:p>
        </w:tc>
        <w:tc>
          <w:tcPr>
            <w:tcW w:w="3260" w:type="dxa"/>
            <w:gridSpan w:val="2"/>
          </w:tcPr>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Гостиницы, мотели, общежития;</w:t>
            </w:r>
          </w:p>
          <w:p w:rsidR="000D42EC" w:rsidRPr="00655522" w:rsidRDefault="000D42EC" w:rsidP="00BF7B87">
            <w:pPr>
              <w:widowControl w:val="0"/>
              <w:spacing w:line="240" w:lineRule="auto"/>
              <w:ind w:firstLine="426"/>
              <w:rPr>
                <w:rFonts w:eastAsia="SimSun"/>
                <w:sz w:val="24"/>
                <w:szCs w:val="24"/>
                <w:lang w:eastAsia="zh-CN"/>
              </w:rPr>
            </w:pPr>
            <w:r w:rsidRPr="00655522">
              <w:rPr>
                <w:sz w:val="24"/>
                <w:szCs w:val="24"/>
              </w:rPr>
              <w:t>Гостевые дома.</w:t>
            </w:r>
          </w:p>
        </w:tc>
        <w:tc>
          <w:tcPr>
            <w:tcW w:w="3260" w:type="dxa"/>
          </w:tcPr>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минимальная/максимальная площадь земельных участков  – 400-5000 кв. м;</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 xml:space="preserve">минимальная ширина земельных участков вдоль фронта улицы (проезда) – 12 м; </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 xml:space="preserve">максимальное количество надземных этажей зданий – 3 </w:t>
            </w:r>
            <w:proofErr w:type="spellStart"/>
            <w:r w:rsidRPr="00655522">
              <w:rPr>
                <w:rFonts w:eastAsia="SimSun"/>
                <w:sz w:val="24"/>
                <w:szCs w:val="24"/>
                <w:lang w:eastAsia="zh-CN"/>
              </w:rPr>
              <w:t>эт</w:t>
            </w:r>
            <w:proofErr w:type="spellEnd"/>
            <w:r w:rsidRPr="00655522">
              <w:rPr>
                <w:rFonts w:eastAsia="SimSun"/>
                <w:sz w:val="24"/>
                <w:szCs w:val="24"/>
                <w:lang w:eastAsia="zh-CN"/>
              </w:rPr>
              <w:t xml:space="preserve">. (включая мансардный этаж); </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 xml:space="preserve">максимальный процент застройки в границах земельного участка – 50% </w:t>
            </w:r>
          </w:p>
          <w:p w:rsidR="000D42EC" w:rsidRPr="00655522" w:rsidRDefault="000D42EC" w:rsidP="00BF7B87">
            <w:pPr>
              <w:spacing w:line="240" w:lineRule="auto"/>
              <w:ind w:firstLine="426"/>
              <w:jc w:val="left"/>
              <w:rPr>
                <w:rFonts w:eastAsia="SimSun"/>
                <w:sz w:val="24"/>
                <w:szCs w:val="24"/>
                <w:lang w:eastAsia="zh-CN"/>
              </w:rPr>
            </w:pPr>
          </w:p>
        </w:tc>
      </w:tr>
      <w:tr w:rsidR="00655522" w:rsidRPr="00655522" w:rsidTr="00F4019C">
        <w:trPr>
          <w:trHeight w:val="2105"/>
        </w:trPr>
        <w:tc>
          <w:tcPr>
            <w:tcW w:w="3227" w:type="dxa"/>
            <w:vMerge w:val="restart"/>
          </w:tcPr>
          <w:p w:rsidR="000D42EC" w:rsidRPr="00655522" w:rsidRDefault="000D42EC" w:rsidP="00BF7B87">
            <w:pPr>
              <w:tabs>
                <w:tab w:val="left" w:pos="2520"/>
              </w:tabs>
              <w:spacing w:line="240" w:lineRule="auto"/>
              <w:ind w:firstLine="0"/>
              <w:rPr>
                <w:rFonts w:eastAsia="SimSun"/>
                <w:sz w:val="24"/>
                <w:szCs w:val="24"/>
                <w:lang w:eastAsia="zh-CN"/>
              </w:rPr>
            </w:pPr>
            <w:r w:rsidRPr="00655522">
              <w:rPr>
                <w:rFonts w:eastAsia="SimSun"/>
                <w:sz w:val="24"/>
                <w:szCs w:val="24"/>
                <w:lang w:eastAsia="zh-CN"/>
              </w:rPr>
              <w:t>[</w:t>
            </w:r>
            <w:r w:rsidRPr="00655522">
              <w:rPr>
                <w:sz w:val="24"/>
                <w:szCs w:val="24"/>
                <w:lang w:eastAsia="zh-CN"/>
              </w:rPr>
              <w:t>4.9.1</w:t>
            </w:r>
            <w:r w:rsidRPr="00655522">
              <w:rPr>
                <w:rFonts w:eastAsia="SimSun"/>
                <w:sz w:val="24"/>
                <w:szCs w:val="24"/>
                <w:lang w:eastAsia="zh-CN"/>
              </w:rPr>
              <w:t>] - Объекты придорожного сервиса</w:t>
            </w:r>
          </w:p>
        </w:tc>
        <w:tc>
          <w:tcPr>
            <w:tcW w:w="3260" w:type="dxa"/>
            <w:gridSpan w:val="2"/>
          </w:tcPr>
          <w:p w:rsidR="000D42EC" w:rsidRPr="00655522" w:rsidRDefault="000D42EC" w:rsidP="00BF7B87">
            <w:pPr>
              <w:keepLines w:val="0"/>
              <w:widowControl w:val="0"/>
              <w:overflowPunct/>
              <w:spacing w:line="240" w:lineRule="auto"/>
              <w:ind w:firstLine="426"/>
              <w:jc w:val="left"/>
              <w:rPr>
                <w:rFonts w:eastAsia="SimSun"/>
                <w:sz w:val="24"/>
                <w:szCs w:val="24"/>
                <w:lang w:eastAsia="zh-CN"/>
              </w:rPr>
            </w:pPr>
            <w:r w:rsidRPr="00655522">
              <w:rPr>
                <w:rFonts w:eastAsia="SimSun"/>
                <w:sz w:val="24"/>
                <w:szCs w:val="24"/>
                <w:lang w:eastAsia="zh-CN"/>
              </w:rPr>
              <w:t>Станции технического обслуживания легковых автомобилей до 5 постов (без малярно-жестяных работ), шиномонтажные мастерские, мойки автомобилей до двух постов.</w:t>
            </w:r>
          </w:p>
        </w:tc>
        <w:tc>
          <w:tcPr>
            <w:tcW w:w="3260" w:type="dxa"/>
            <w:vMerge w:val="restart"/>
            <w:vAlign w:val="center"/>
          </w:tcPr>
          <w:p w:rsidR="000D42EC" w:rsidRPr="00655522" w:rsidRDefault="000D42EC" w:rsidP="00BF7B87">
            <w:pPr>
              <w:keepLines w:val="0"/>
              <w:tabs>
                <w:tab w:val="left" w:pos="1134"/>
              </w:tabs>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минимальная площадь земельных участков – 50 кв. м;</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максимальное количество надземных этажей – 2 этажа;</w:t>
            </w:r>
          </w:p>
          <w:p w:rsidR="000D42EC" w:rsidRPr="00655522" w:rsidRDefault="000D42EC" w:rsidP="00BF7B87">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максимальная высота зданий, строений, сооружений от уровня земли - 5 м;</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максимальный процент застройки в границах земельного участка – 60%;</w:t>
            </w:r>
          </w:p>
          <w:p w:rsidR="000D42EC" w:rsidRPr="00655522" w:rsidRDefault="000D42EC" w:rsidP="00BF7B87">
            <w:pPr>
              <w:widowControl w:val="0"/>
              <w:spacing w:line="240" w:lineRule="auto"/>
              <w:rPr>
                <w:rFonts w:eastAsia="SimSun"/>
                <w:sz w:val="24"/>
                <w:szCs w:val="24"/>
                <w:lang w:eastAsia="zh-CN"/>
              </w:rPr>
            </w:pPr>
            <w:r w:rsidRPr="00655522">
              <w:rPr>
                <w:rFonts w:eastAsia="SimSun"/>
                <w:sz w:val="24"/>
                <w:szCs w:val="24"/>
                <w:lang w:eastAsia="zh-CN"/>
              </w:rPr>
              <w:lastRenderedPageBreak/>
              <w:t>Расстояние до жилых и общественных зданий, общеобразовательных школ и дошкольных образовательных учреждений,  лечебных учреждений со стационаром - 50 м;</w:t>
            </w:r>
          </w:p>
        </w:tc>
      </w:tr>
      <w:tr w:rsidR="00655522" w:rsidRPr="00655522" w:rsidTr="00BF7B87">
        <w:trPr>
          <w:trHeight w:val="20"/>
        </w:trPr>
        <w:tc>
          <w:tcPr>
            <w:tcW w:w="3227" w:type="dxa"/>
            <w:vMerge/>
          </w:tcPr>
          <w:p w:rsidR="000D42EC" w:rsidRPr="00655522" w:rsidRDefault="000D42EC" w:rsidP="00BF7B87">
            <w:pPr>
              <w:keepLines w:val="0"/>
              <w:tabs>
                <w:tab w:val="left" w:pos="2520"/>
              </w:tabs>
              <w:overflowPunct/>
              <w:autoSpaceDE/>
              <w:autoSpaceDN/>
              <w:adjustRightInd/>
              <w:spacing w:line="240" w:lineRule="auto"/>
              <w:ind w:firstLine="0"/>
              <w:rPr>
                <w:sz w:val="24"/>
                <w:szCs w:val="24"/>
              </w:rPr>
            </w:pPr>
          </w:p>
        </w:tc>
        <w:tc>
          <w:tcPr>
            <w:tcW w:w="3260" w:type="dxa"/>
            <w:gridSpan w:val="2"/>
          </w:tcPr>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 xml:space="preserve">АЗС для легкового автотранспорта, оборудованные системой </w:t>
            </w:r>
            <w:proofErr w:type="spellStart"/>
            <w:r w:rsidRPr="00655522">
              <w:rPr>
                <w:rFonts w:eastAsia="SimSun"/>
                <w:sz w:val="24"/>
                <w:szCs w:val="24"/>
                <w:lang w:eastAsia="zh-CN"/>
              </w:rPr>
              <w:t>закольцовки</w:t>
            </w:r>
            <w:proofErr w:type="spellEnd"/>
            <w:r w:rsidRPr="00655522">
              <w:rPr>
                <w:rFonts w:eastAsia="SimSun"/>
                <w:sz w:val="24"/>
                <w:szCs w:val="24"/>
                <w:lang w:eastAsia="zh-CN"/>
              </w:rPr>
              <w:t xml:space="preserve"> паров бензина, </w:t>
            </w:r>
            <w:proofErr w:type="spellStart"/>
            <w:r w:rsidRPr="00655522">
              <w:rPr>
                <w:rFonts w:eastAsia="SimSun"/>
                <w:sz w:val="24"/>
                <w:szCs w:val="24"/>
                <w:lang w:eastAsia="zh-CN"/>
              </w:rPr>
              <w:t>автогазозаправочные</w:t>
            </w:r>
            <w:proofErr w:type="spellEnd"/>
            <w:r w:rsidRPr="00655522">
              <w:rPr>
                <w:rFonts w:eastAsia="SimSun"/>
                <w:sz w:val="24"/>
                <w:szCs w:val="24"/>
                <w:lang w:eastAsia="zh-CN"/>
              </w:rPr>
              <w:t xml:space="preserve"> станции с компрессорами </w:t>
            </w:r>
            <w:r w:rsidRPr="00655522">
              <w:rPr>
                <w:rFonts w:eastAsia="SimSun"/>
                <w:sz w:val="24"/>
                <w:szCs w:val="24"/>
                <w:lang w:eastAsia="zh-CN"/>
              </w:rPr>
              <w:lastRenderedPageBreak/>
              <w:t>внутри помещения с количеством заправок не более 500 автомобилей в сутки без объектов технического обслуживания автомобилей.</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p>
        </w:tc>
        <w:tc>
          <w:tcPr>
            <w:tcW w:w="3260" w:type="dxa"/>
            <w:vMerge/>
            <w:vAlign w:val="center"/>
          </w:tcPr>
          <w:p w:rsidR="000D42EC" w:rsidRPr="00655522" w:rsidRDefault="000D42EC" w:rsidP="00BF7B87">
            <w:pPr>
              <w:widowControl w:val="0"/>
              <w:spacing w:line="240" w:lineRule="auto"/>
              <w:ind w:firstLine="0"/>
              <w:rPr>
                <w:sz w:val="24"/>
                <w:szCs w:val="24"/>
              </w:rPr>
            </w:pPr>
          </w:p>
        </w:tc>
      </w:tr>
      <w:tr w:rsidR="00655522" w:rsidRPr="00655522" w:rsidTr="00BF7B87">
        <w:trPr>
          <w:trHeight w:val="20"/>
        </w:trPr>
        <w:tc>
          <w:tcPr>
            <w:tcW w:w="3227" w:type="dxa"/>
          </w:tcPr>
          <w:p w:rsidR="000D42EC" w:rsidRPr="00655522" w:rsidRDefault="000D42EC" w:rsidP="00BF7B87">
            <w:pPr>
              <w:keepLines w:val="0"/>
              <w:tabs>
                <w:tab w:val="left" w:pos="2520"/>
              </w:tabs>
              <w:overflowPunct/>
              <w:autoSpaceDE/>
              <w:autoSpaceDN/>
              <w:adjustRightInd/>
              <w:spacing w:line="240" w:lineRule="auto"/>
              <w:ind w:firstLine="0"/>
              <w:rPr>
                <w:rFonts w:eastAsia="SimSun"/>
                <w:sz w:val="24"/>
                <w:szCs w:val="24"/>
                <w:lang w:eastAsia="zh-CN"/>
              </w:rPr>
            </w:pPr>
            <w:r w:rsidRPr="00655522">
              <w:rPr>
                <w:rFonts w:eastAsia="SimSun"/>
                <w:sz w:val="24"/>
                <w:szCs w:val="24"/>
                <w:lang w:eastAsia="zh-CN"/>
              </w:rPr>
              <w:lastRenderedPageBreak/>
              <w:t>[6.4] - Пищевая промышленность</w:t>
            </w:r>
          </w:p>
        </w:tc>
        <w:tc>
          <w:tcPr>
            <w:tcW w:w="3260" w:type="dxa"/>
            <w:gridSpan w:val="2"/>
          </w:tcPr>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w:t>
            </w:r>
          </w:p>
        </w:tc>
        <w:tc>
          <w:tcPr>
            <w:tcW w:w="3260" w:type="dxa"/>
            <w:vAlign w:val="center"/>
          </w:tcPr>
          <w:p w:rsidR="000D42EC" w:rsidRPr="00655522" w:rsidRDefault="000D42EC" w:rsidP="00BF7B87">
            <w:pPr>
              <w:keepLines w:val="0"/>
              <w:tabs>
                <w:tab w:val="left" w:pos="1134"/>
              </w:tabs>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минимальная площадь земельных участков   – 1000 кв. м;</w:t>
            </w:r>
          </w:p>
          <w:p w:rsidR="000D42EC" w:rsidRPr="00655522" w:rsidRDefault="000D42EC" w:rsidP="00BF7B87">
            <w:pPr>
              <w:keepLines w:val="0"/>
              <w:tabs>
                <w:tab w:val="left" w:pos="1134"/>
              </w:tabs>
              <w:overflowPunct/>
              <w:autoSpaceDE/>
              <w:autoSpaceDN/>
              <w:adjustRightInd/>
              <w:spacing w:line="240" w:lineRule="auto"/>
              <w:ind w:firstLine="426"/>
              <w:jc w:val="left"/>
              <w:rPr>
                <w:rFonts w:eastAsia="SimSun"/>
                <w:sz w:val="24"/>
                <w:szCs w:val="24"/>
                <w:lang w:eastAsia="zh-CN"/>
              </w:rPr>
            </w:pPr>
            <w:proofErr w:type="gramStart"/>
            <w:r w:rsidRPr="00655522">
              <w:rPr>
                <w:rFonts w:eastAsia="SimSun"/>
                <w:sz w:val="24"/>
                <w:szCs w:val="24"/>
                <w:lang w:eastAsia="zh-CN"/>
              </w:rPr>
              <w:t>максимальное</w:t>
            </w:r>
            <w:proofErr w:type="gramEnd"/>
            <w:r w:rsidRPr="00655522">
              <w:rPr>
                <w:rFonts w:eastAsia="SimSun"/>
                <w:sz w:val="24"/>
                <w:szCs w:val="24"/>
                <w:lang w:eastAsia="zh-CN"/>
              </w:rPr>
              <w:t xml:space="preserve"> </w:t>
            </w:r>
            <w:proofErr w:type="spellStart"/>
            <w:r w:rsidRPr="00655522">
              <w:rPr>
                <w:rFonts w:eastAsia="SimSun"/>
                <w:sz w:val="24"/>
                <w:szCs w:val="24"/>
                <w:lang w:eastAsia="zh-CN"/>
              </w:rPr>
              <w:t>количест</w:t>
            </w:r>
            <w:proofErr w:type="spellEnd"/>
            <w:r w:rsidRPr="00655522">
              <w:rPr>
                <w:rFonts w:eastAsia="SimSun"/>
                <w:sz w:val="24"/>
                <w:szCs w:val="24"/>
                <w:lang w:eastAsia="zh-CN"/>
              </w:rPr>
              <w:t xml:space="preserve">-во надземных этажей зданий – 3 этажа; </w:t>
            </w:r>
          </w:p>
          <w:p w:rsidR="000D42EC" w:rsidRPr="00655522" w:rsidRDefault="000D42EC" w:rsidP="00BF7B87">
            <w:pPr>
              <w:keepLines w:val="0"/>
              <w:tabs>
                <w:tab w:val="left" w:pos="1134"/>
              </w:tabs>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 xml:space="preserve">максимальная высота зданий от уровня земли до верха перекрытия </w:t>
            </w:r>
            <w:proofErr w:type="gramStart"/>
            <w:r w:rsidRPr="00655522">
              <w:rPr>
                <w:rFonts w:eastAsia="SimSun"/>
                <w:sz w:val="24"/>
                <w:szCs w:val="24"/>
                <w:lang w:eastAsia="zh-CN"/>
              </w:rPr>
              <w:t>послед-него</w:t>
            </w:r>
            <w:proofErr w:type="gramEnd"/>
            <w:r w:rsidRPr="00655522">
              <w:rPr>
                <w:rFonts w:eastAsia="SimSun"/>
                <w:sz w:val="24"/>
                <w:szCs w:val="24"/>
                <w:lang w:eastAsia="zh-CN"/>
              </w:rPr>
              <w:t xml:space="preserve"> этажа (или конька кровли) - 12 м;</w:t>
            </w:r>
          </w:p>
          <w:p w:rsidR="000D42EC" w:rsidRPr="00655522" w:rsidRDefault="000D42EC" w:rsidP="00BF7B87">
            <w:pPr>
              <w:keepLines w:val="0"/>
              <w:tabs>
                <w:tab w:val="left" w:pos="1134"/>
              </w:tabs>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максимальный процент застройки в границах земельного участка – 60%;</w:t>
            </w:r>
          </w:p>
        </w:tc>
      </w:tr>
    </w:tbl>
    <w:p w:rsidR="000D42EC" w:rsidRPr="00655522" w:rsidRDefault="000D42EC" w:rsidP="001054EF">
      <w:pPr>
        <w:keepLines w:val="0"/>
        <w:tabs>
          <w:tab w:val="left" w:pos="2520"/>
        </w:tabs>
        <w:overflowPunct/>
        <w:autoSpaceDE/>
        <w:autoSpaceDN/>
        <w:adjustRightInd/>
        <w:spacing w:line="240" w:lineRule="auto"/>
        <w:ind w:firstLine="426"/>
        <w:jc w:val="center"/>
        <w:rPr>
          <w:rFonts w:eastAsia="SimSun"/>
          <w:sz w:val="24"/>
          <w:szCs w:val="24"/>
          <w:lang w:eastAsia="zh-CN"/>
        </w:rPr>
      </w:pPr>
      <w:r w:rsidRPr="00655522">
        <w:rPr>
          <w:rFonts w:eastAsia="SimSun"/>
          <w:sz w:val="24"/>
          <w:szCs w:val="24"/>
          <w:lang w:eastAsia="zh-CN"/>
        </w:rPr>
        <w:t>ВСПОМОГАТЕЛЬНЫЕ ВИДЫ И ПАРАМЕТРЫ РАЗРЕШЕННОГО ИСПОЛЬЗОВАНИЯ ЗЕМЕЛЬНЫХ УЧАСТКОВ И ОБЪЕКТОВ КАПИТАЛЬНОГО СТРОИТЕЛЬСТВА</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69"/>
        <w:gridCol w:w="6378"/>
      </w:tblGrid>
      <w:tr w:rsidR="00655522" w:rsidRPr="00655522" w:rsidTr="00BF7B87">
        <w:trPr>
          <w:trHeight w:val="552"/>
        </w:trPr>
        <w:tc>
          <w:tcPr>
            <w:tcW w:w="3369" w:type="dxa"/>
            <w:vAlign w:val="center"/>
          </w:tcPr>
          <w:p w:rsidR="000D42EC" w:rsidRPr="00655522" w:rsidRDefault="000D42EC" w:rsidP="00BF7B87">
            <w:pPr>
              <w:keepLines w:val="0"/>
              <w:tabs>
                <w:tab w:val="left" w:pos="2520"/>
              </w:tabs>
              <w:overflowPunct/>
              <w:autoSpaceDE/>
              <w:autoSpaceDN/>
              <w:adjustRightInd/>
              <w:spacing w:line="240" w:lineRule="auto"/>
              <w:ind w:firstLine="426"/>
              <w:jc w:val="center"/>
              <w:rPr>
                <w:rFonts w:eastAsia="SimSun"/>
                <w:sz w:val="24"/>
                <w:szCs w:val="24"/>
                <w:lang w:eastAsia="zh-CN"/>
              </w:rPr>
            </w:pPr>
            <w:r w:rsidRPr="00655522">
              <w:rPr>
                <w:rFonts w:eastAsia="SimSun"/>
                <w:sz w:val="24"/>
                <w:szCs w:val="24"/>
                <w:lang w:eastAsia="zh-CN"/>
              </w:rPr>
              <w:t xml:space="preserve">ВИДЫ </w:t>
            </w:r>
          </w:p>
        </w:tc>
        <w:tc>
          <w:tcPr>
            <w:tcW w:w="6378" w:type="dxa"/>
            <w:vAlign w:val="center"/>
          </w:tcPr>
          <w:p w:rsidR="000D42EC" w:rsidRPr="00655522" w:rsidRDefault="000D42EC" w:rsidP="00BF7B87">
            <w:pPr>
              <w:keepLines w:val="0"/>
              <w:tabs>
                <w:tab w:val="left" w:pos="2520"/>
              </w:tabs>
              <w:overflowPunct/>
              <w:autoSpaceDE/>
              <w:autoSpaceDN/>
              <w:adjustRightInd/>
              <w:spacing w:line="240" w:lineRule="auto"/>
              <w:ind w:firstLine="426"/>
              <w:jc w:val="center"/>
              <w:rPr>
                <w:rFonts w:eastAsia="SimSun"/>
                <w:sz w:val="24"/>
                <w:szCs w:val="24"/>
                <w:lang w:eastAsia="zh-CN"/>
              </w:rPr>
            </w:pPr>
            <w:r w:rsidRPr="00655522">
              <w:rPr>
                <w:rFonts w:eastAsia="SimSun"/>
                <w:sz w:val="24"/>
                <w:szCs w:val="24"/>
                <w:lang w:eastAsia="zh-CN"/>
              </w:rPr>
              <w:t>ПАРАМЕТРЫ</w:t>
            </w:r>
          </w:p>
        </w:tc>
      </w:tr>
      <w:tr w:rsidR="00655522" w:rsidRPr="00655522" w:rsidTr="00BF7B87">
        <w:tc>
          <w:tcPr>
            <w:tcW w:w="3369" w:type="dxa"/>
          </w:tcPr>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 xml:space="preserve">Площадки для игр детей дошкольного и младшего школьного возраста, для отдыха взрослого населения, для занятий физкультурой, для хозяйственных целей и выгула собак. </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Гостевые автостоянки для парковки легковых автомобилей посетителей.</w:t>
            </w:r>
          </w:p>
        </w:tc>
        <w:tc>
          <w:tcPr>
            <w:tcW w:w="6378" w:type="dxa"/>
          </w:tcPr>
          <w:p w:rsidR="000D42EC" w:rsidRPr="00655522" w:rsidRDefault="000D42EC" w:rsidP="00BF7B87">
            <w:pPr>
              <w:rPr>
                <w:rFonts w:eastAsia="SimSun"/>
                <w:sz w:val="24"/>
                <w:szCs w:val="24"/>
                <w:lang w:eastAsia="zh-CN"/>
              </w:rPr>
            </w:pPr>
            <w:r w:rsidRPr="00655522">
              <w:rPr>
                <w:rFonts w:eastAsia="SimSun"/>
                <w:sz w:val="24"/>
                <w:szCs w:val="24"/>
                <w:lang w:eastAsia="zh-CN"/>
              </w:rPr>
              <w:t>Минимальная/максимальная площадь земельных участков и максимальный процент застройки в границах земельного участка должен соответствовать  параметрам основного или условно разрешенного вида использования земельных участков.</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Максимальная высота – 5 м.</w:t>
            </w:r>
          </w:p>
          <w:p w:rsidR="000D42EC" w:rsidRPr="00655522" w:rsidRDefault="000D42EC" w:rsidP="00BF7B87">
            <w:pPr>
              <w:keepLines w:val="0"/>
              <w:overflowPunct/>
              <w:spacing w:line="240" w:lineRule="auto"/>
              <w:ind w:firstLine="426"/>
              <w:rPr>
                <w:rFonts w:eastAsia="SimSun"/>
                <w:sz w:val="24"/>
                <w:szCs w:val="24"/>
                <w:lang w:eastAsia="zh-CN"/>
              </w:rPr>
            </w:pPr>
            <w:r w:rsidRPr="00655522">
              <w:rPr>
                <w:rFonts w:eastAsia="SimSun"/>
                <w:sz w:val="24"/>
                <w:szCs w:val="24"/>
                <w:lang w:eastAsia="zh-CN"/>
              </w:rPr>
              <w:t>Минимально допустимое расстояние от окон жилых и общественных зданий до площадок:</w:t>
            </w:r>
          </w:p>
          <w:p w:rsidR="000D42EC" w:rsidRPr="00655522" w:rsidRDefault="000D42EC" w:rsidP="00BF7B87">
            <w:pPr>
              <w:keepLines w:val="0"/>
              <w:overflowPunct/>
              <w:spacing w:line="240" w:lineRule="auto"/>
              <w:ind w:firstLine="426"/>
              <w:rPr>
                <w:rFonts w:eastAsia="SimSun"/>
                <w:sz w:val="24"/>
                <w:szCs w:val="24"/>
                <w:lang w:eastAsia="zh-CN"/>
              </w:rPr>
            </w:pPr>
            <w:r w:rsidRPr="00655522">
              <w:rPr>
                <w:rFonts w:eastAsia="SimSun"/>
                <w:sz w:val="24"/>
                <w:szCs w:val="24"/>
                <w:lang w:eastAsia="zh-CN"/>
              </w:rPr>
              <w:t>для игр детей дошкольного и младшего школьного возраста - не менее 12 м;</w:t>
            </w:r>
          </w:p>
          <w:p w:rsidR="000D42EC" w:rsidRPr="00655522" w:rsidRDefault="000D42EC" w:rsidP="00BF7B87">
            <w:pPr>
              <w:keepLines w:val="0"/>
              <w:overflowPunct/>
              <w:spacing w:line="240" w:lineRule="auto"/>
              <w:ind w:firstLine="426"/>
              <w:rPr>
                <w:rFonts w:eastAsia="SimSun"/>
                <w:sz w:val="24"/>
                <w:szCs w:val="24"/>
                <w:lang w:eastAsia="zh-CN"/>
              </w:rPr>
            </w:pPr>
            <w:r w:rsidRPr="00655522">
              <w:rPr>
                <w:rFonts w:eastAsia="SimSun"/>
                <w:sz w:val="24"/>
                <w:szCs w:val="24"/>
                <w:lang w:eastAsia="zh-CN"/>
              </w:rPr>
              <w:t>для отдыха взрослого населения - не менее 10 м;</w:t>
            </w:r>
          </w:p>
          <w:p w:rsidR="000D42EC" w:rsidRPr="00655522" w:rsidRDefault="000D42EC" w:rsidP="00BF7B87">
            <w:pPr>
              <w:keepLines w:val="0"/>
              <w:overflowPunct/>
              <w:spacing w:line="240" w:lineRule="auto"/>
              <w:ind w:firstLine="426"/>
              <w:rPr>
                <w:rFonts w:eastAsia="SimSun"/>
                <w:sz w:val="24"/>
                <w:szCs w:val="24"/>
                <w:lang w:eastAsia="zh-CN"/>
              </w:rPr>
            </w:pPr>
            <w:r w:rsidRPr="00655522">
              <w:rPr>
                <w:rFonts w:eastAsia="SimSun"/>
                <w:sz w:val="24"/>
                <w:szCs w:val="24"/>
                <w:lang w:eastAsia="zh-CN"/>
              </w:rPr>
              <w:t>для занятий физкультурой, в зависимости от шумовых характеристик (наибольшие значения принимаются для хоккейных и футбольных площадок, наименьшие - для площадок для настольного тенниса), - 10 - 40 м;</w:t>
            </w:r>
          </w:p>
          <w:p w:rsidR="000D42EC" w:rsidRPr="00655522" w:rsidRDefault="000D42EC" w:rsidP="00BF7B87">
            <w:pPr>
              <w:keepLines w:val="0"/>
              <w:overflowPunct/>
              <w:spacing w:line="240" w:lineRule="auto"/>
              <w:ind w:firstLine="426"/>
              <w:rPr>
                <w:rFonts w:eastAsia="SimSun"/>
                <w:sz w:val="24"/>
                <w:szCs w:val="24"/>
                <w:lang w:eastAsia="zh-CN"/>
              </w:rPr>
            </w:pPr>
            <w:r w:rsidRPr="00655522">
              <w:rPr>
                <w:rFonts w:eastAsia="SimSun"/>
                <w:sz w:val="24"/>
                <w:szCs w:val="24"/>
                <w:lang w:eastAsia="zh-CN"/>
              </w:rPr>
              <w:t>для хозяйственных целей - не менее 20 м;</w:t>
            </w:r>
          </w:p>
          <w:p w:rsidR="000D42EC" w:rsidRPr="00655522" w:rsidRDefault="000D42EC" w:rsidP="00BF7B87">
            <w:pPr>
              <w:keepLines w:val="0"/>
              <w:overflowPunct/>
              <w:spacing w:line="240" w:lineRule="auto"/>
              <w:ind w:firstLine="426"/>
              <w:rPr>
                <w:rFonts w:eastAsia="SimSun"/>
                <w:sz w:val="24"/>
                <w:szCs w:val="24"/>
                <w:lang w:eastAsia="zh-CN"/>
              </w:rPr>
            </w:pPr>
            <w:r w:rsidRPr="00655522">
              <w:rPr>
                <w:rFonts w:eastAsia="SimSun"/>
                <w:sz w:val="24"/>
                <w:szCs w:val="24"/>
                <w:lang w:eastAsia="zh-CN"/>
              </w:rPr>
              <w:t>для выгула собак - не менее 40 м;</w:t>
            </w:r>
          </w:p>
          <w:p w:rsidR="000D42EC" w:rsidRPr="00655522" w:rsidRDefault="000D42EC" w:rsidP="00BF7B87">
            <w:pPr>
              <w:keepLines w:val="0"/>
              <w:overflowPunct/>
              <w:spacing w:line="240" w:lineRule="auto"/>
              <w:ind w:firstLine="426"/>
              <w:rPr>
                <w:rFonts w:eastAsia="SimSun"/>
                <w:sz w:val="24"/>
                <w:szCs w:val="24"/>
                <w:lang w:eastAsia="zh-CN"/>
              </w:rPr>
            </w:pPr>
            <w:r w:rsidRPr="00655522">
              <w:rPr>
                <w:rFonts w:eastAsia="SimSun"/>
                <w:sz w:val="24"/>
                <w:szCs w:val="24"/>
                <w:lang w:eastAsia="zh-CN"/>
              </w:rPr>
              <w:t>Расстояния от площадок для сушки белья не нормируются.</w:t>
            </w:r>
          </w:p>
          <w:p w:rsidR="000D42EC" w:rsidRPr="00655522" w:rsidRDefault="000D42EC" w:rsidP="00BF7B87">
            <w:pPr>
              <w:keepLines w:val="0"/>
              <w:overflowPunct/>
              <w:spacing w:line="240" w:lineRule="auto"/>
              <w:ind w:firstLine="426"/>
              <w:rPr>
                <w:rFonts w:eastAsia="SimSun"/>
                <w:sz w:val="24"/>
                <w:szCs w:val="24"/>
                <w:lang w:eastAsia="zh-CN"/>
              </w:rPr>
            </w:pPr>
            <w:r w:rsidRPr="00655522">
              <w:rPr>
                <w:rFonts w:eastAsia="SimSun"/>
                <w:sz w:val="24"/>
                <w:szCs w:val="24"/>
                <w:lang w:eastAsia="zh-CN"/>
              </w:rPr>
              <w:t xml:space="preserve">Расстояния от площадок для хозяйственных целей до наиболее удаленного входа в жилое здание - не более 100 м </w:t>
            </w:r>
          </w:p>
        </w:tc>
      </w:tr>
      <w:tr w:rsidR="00655522" w:rsidRPr="00655522" w:rsidTr="00BF7B87">
        <w:tc>
          <w:tcPr>
            <w:tcW w:w="3369" w:type="dxa"/>
          </w:tcPr>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proofErr w:type="gramStart"/>
            <w:r w:rsidRPr="00655522">
              <w:rPr>
                <w:rFonts w:eastAsia="SimSun"/>
                <w:sz w:val="24"/>
                <w:szCs w:val="24"/>
                <w:lang w:eastAsia="zh-CN"/>
              </w:rPr>
              <w:t xml:space="preserve">Постройки хозяйственного назначения (летние кухни, хозяйственные </w:t>
            </w:r>
            <w:r w:rsidRPr="00655522">
              <w:rPr>
                <w:rFonts w:eastAsia="SimSun"/>
                <w:sz w:val="24"/>
                <w:szCs w:val="24"/>
                <w:lang w:eastAsia="zh-CN"/>
              </w:rPr>
              <w:lastRenderedPageBreak/>
              <w:t xml:space="preserve">постройки, кладовые, подвалы, бани, бассейны, теплицы, оранжереи, сады, огороды, навесы) индивидуального использования. </w:t>
            </w:r>
            <w:proofErr w:type="gramEnd"/>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Хозяйственные постройки для содержания инвентаря, топлива и других хозяйственных нужд, а также - хозяйственные подъезды (для территорий с местами приложения труда и с возможностью ведения ограниченного личного подсобного хозяйства (без содержания скота и птицы), сельскохозяйственного производства, садоводства, огородничества)</w:t>
            </w:r>
          </w:p>
        </w:tc>
        <w:tc>
          <w:tcPr>
            <w:tcW w:w="6378" w:type="dxa"/>
          </w:tcPr>
          <w:p w:rsidR="000D42EC" w:rsidRPr="00655522" w:rsidRDefault="000D42EC" w:rsidP="00BF7B87">
            <w:pPr>
              <w:rPr>
                <w:rFonts w:eastAsia="SimSun"/>
                <w:sz w:val="24"/>
                <w:szCs w:val="24"/>
                <w:lang w:eastAsia="zh-CN"/>
              </w:rPr>
            </w:pPr>
            <w:r w:rsidRPr="00655522">
              <w:rPr>
                <w:rFonts w:eastAsia="SimSun"/>
                <w:sz w:val="24"/>
                <w:szCs w:val="24"/>
                <w:lang w:eastAsia="zh-CN"/>
              </w:rPr>
              <w:lastRenderedPageBreak/>
              <w:t xml:space="preserve">Минимальная/максимальная площадь земельных участков и максимальный процент застройки в границах </w:t>
            </w:r>
            <w:r w:rsidRPr="00655522">
              <w:rPr>
                <w:rFonts w:eastAsia="SimSun"/>
                <w:sz w:val="24"/>
                <w:szCs w:val="24"/>
                <w:lang w:eastAsia="zh-CN"/>
              </w:rPr>
              <w:lastRenderedPageBreak/>
              <w:t>земельного участка должен соответствовать  параметрам основного или условно разрешенного вида использования земельных участков.</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 xml:space="preserve">Максимальное количество надземных этажей  – не более 2 </w:t>
            </w:r>
            <w:proofErr w:type="spellStart"/>
            <w:r w:rsidRPr="00655522">
              <w:rPr>
                <w:rFonts w:eastAsia="SimSun"/>
                <w:sz w:val="24"/>
                <w:szCs w:val="24"/>
                <w:lang w:eastAsia="zh-CN"/>
              </w:rPr>
              <w:t>эт</w:t>
            </w:r>
            <w:proofErr w:type="spellEnd"/>
            <w:r w:rsidRPr="00655522">
              <w:rPr>
                <w:rFonts w:eastAsia="SimSun"/>
                <w:sz w:val="24"/>
                <w:szCs w:val="24"/>
                <w:lang w:eastAsia="zh-CN"/>
              </w:rPr>
              <w:t>. (при условии обеспечения нормативной инсоляции на территории соседних земельных участков).</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 xml:space="preserve">Максимальная высота – 8 м. </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Общая площадь помещений  - до 100 кв. м.</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Общая площадь теплиц – до 2000 кв. м.</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Расстояние от хозяйственных построек до красных линий улиц и проездов не менее - 5 м.</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Расстояние от окон жилых комнат до стен соседнего дома и хозяйственных построек (сарая, гаража, бани), расположенных на соседних земельных участках, должно быть не менее - 6 м.</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Допускается блокировка хозяйственных построек на смежных приусадебных земельных участках по взаимному (удостоверенному) согласию домовладельцев при новом строительстве с учетом противопожарных требований.</w:t>
            </w:r>
          </w:p>
          <w:p w:rsidR="000D42EC" w:rsidRPr="00655522" w:rsidRDefault="000D42EC" w:rsidP="00BF7B87">
            <w:pPr>
              <w:keepLines w:val="0"/>
              <w:tabs>
                <w:tab w:val="left" w:pos="1134"/>
              </w:tabs>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Группы сараев должны содержать не более 30 блоков каждая. Площадь застройки сблокированных сараев не должна превышать 800 м</w:t>
            </w:r>
            <w:proofErr w:type="gramStart"/>
            <w:r w:rsidRPr="00655522">
              <w:rPr>
                <w:rFonts w:eastAsia="SimSun"/>
                <w:sz w:val="24"/>
                <w:szCs w:val="24"/>
                <w:lang w:eastAsia="zh-CN"/>
              </w:rPr>
              <w:t>2</w:t>
            </w:r>
            <w:proofErr w:type="gramEnd"/>
          </w:p>
          <w:p w:rsidR="000D42EC" w:rsidRPr="00655522" w:rsidRDefault="000D42EC" w:rsidP="00BF7B87">
            <w:pPr>
              <w:keepLines w:val="0"/>
              <w:tabs>
                <w:tab w:val="left" w:pos="1134"/>
              </w:tabs>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 xml:space="preserve">Размещение навесов должно осуществляться  с учетом противопожарных требований и соблюдения нормативной  продолжительности инсоляции придомовых территорий и жилых помещений. </w:t>
            </w:r>
          </w:p>
          <w:p w:rsidR="000D42EC" w:rsidRPr="00655522" w:rsidRDefault="000D42EC" w:rsidP="00BF7B87">
            <w:pPr>
              <w:keepLines w:val="0"/>
              <w:tabs>
                <w:tab w:val="left" w:pos="1134"/>
              </w:tabs>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Устройство навесов не должно ущемлять  законных интересов соседних домовладельцев, в части водоотведения атмосферных осадков с кровли навесов,     при устройстве навесов  минимальный отступ от границы участка – 1м.</w:t>
            </w:r>
          </w:p>
          <w:p w:rsidR="000D42EC" w:rsidRPr="00655522" w:rsidRDefault="000D42EC" w:rsidP="00BF7B87">
            <w:pPr>
              <w:keepLines w:val="0"/>
              <w:tabs>
                <w:tab w:val="left" w:pos="1134"/>
              </w:tabs>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 xml:space="preserve">Хозяйственные постройки должны быть  обеспечены системами водоотведения с кровли, с целью </w:t>
            </w:r>
            <w:proofErr w:type="spellStart"/>
            <w:proofErr w:type="gramStart"/>
            <w:r w:rsidRPr="00655522">
              <w:rPr>
                <w:rFonts w:eastAsia="SimSun"/>
                <w:sz w:val="24"/>
                <w:szCs w:val="24"/>
                <w:lang w:eastAsia="zh-CN"/>
              </w:rPr>
              <w:t>предотвраще-ния</w:t>
            </w:r>
            <w:proofErr w:type="spellEnd"/>
            <w:proofErr w:type="gramEnd"/>
            <w:r w:rsidRPr="00655522">
              <w:rPr>
                <w:rFonts w:eastAsia="SimSun"/>
                <w:sz w:val="24"/>
                <w:szCs w:val="24"/>
                <w:lang w:eastAsia="zh-CN"/>
              </w:rPr>
              <w:t xml:space="preserve"> подтопления соседних земельных участков и строений. Допускается не выполнять организованный сток воды с кровли при условии, когда смежные земельные участки находятся на одном уровне и между строениями, расположенными на соседних земельных участках расстояние не менее 4 м.</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Вспомогательные строения, за исключением гаражей, размещать со стороны улиц не допускается.</w:t>
            </w:r>
          </w:p>
        </w:tc>
      </w:tr>
      <w:tr w:rsidR="00655522" w:rsidRPr="00655522" w:rsidTr="00BF7B87">
        <w:tc>
          <w:tcPr>
            <w:tcW w:w="3369" w:type="dxa"/>
          </w:tcPr>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lastRenderedPageBreak/>
              <w:t>Надворные туалеты, гидронепроницаемые выгребы, септики.</w:t>
            </w:r>
          </w:p>
        </w:tc>
        <w:tc>
          <w:tcPr>
            <w:tcW w:w="6378" w:type="dxa"/>
          </w:tcPr>
          <w:p w:rsidR="000D42EC" w:rsidRPr="00655522" w:rsidRDefault="000D42EC" w:rsidP="00BF7B87">
            <w:pPr>
              <w:rPr>
                <w:rFonts w:eastAsia="SimSun"/>
                <w:sz w:val="24"/>
                <w:szCs w:val="24"/>
                <w:lang w:eastAsia="zh-CN"/>
              </w:rPr>
            </w:pPr>
            <w:r w:rsidRPr="00655522">
              <w:rPr>
                <w:rFonts w:eastAsia="SimSun"/>
                <w:sz w:val="24"/>
                <w:szCs w:val="24"/>
                <w:lang w:eastAsia="zh-CN"/>
              </w:rPr>
              <w:t>Минимальная/максимальная площадь земельных участков и максимальный процент застройки в границах земельного участка должен соответствовать  параметрам основного или условно разрешенного вида использования земельных участков.</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Максимальное количество надземных этажей – не более 1.</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Расстояние от соседнего жилого дома не менее - 12 м.</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Расстояние от источника питьевого водоснабжения  не менее -12 м.</w:t>
            </w:r>
          </w:p>
          <w:p w:rsidR="00066A4E" w:rsidRPr="00655522" w:rsidRDefault="00066A4E" w:rsidP="00066A4E">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lastRenderedPageBreak/>
              <w:t xml:space="preserve">Для туалетов - расстояние от красной линии не менее - </w:t>
            </w:r>
            <w:smartTag w:uri="urn:schemas-microsoft-com:office:smarttags" w:element="metricconverter">
              <w:smartTagPr>
                <w:attr w:name="ProductID" w:val="10 м"/>
              </w:smartTagPr>
              <w:r w:rsidRPr="00655522">
                <w:rPr>
                  <w:rFonts w:eastAsia="SimSun"/>
                  <w:sz w:val="24"/>
                  <w:szCs w:val="24"/>
                  <w:lang w:eastAsia="zh-CN"/>
                </w:rPr>
                <w:t>10 м</w:t>
              </w:r>
            </w:smartTag>
            <w:r w:rsidRPr="00655522">
              <w:rPr>
                <w:rFonts w:eastAsia="SimSun"/>
                <w:sz w:val="24"/>
                <w:szCs w:val="24"/>
                <w:lang w:eastAsia="zh-CN"/>
              </w:rPr>
              <w:t xml:space="preserve">. </w:t>
            </w:r>
          </w:p>
          <w:p w:rsidR="000D42EC" w:rsidRPr="00655522" w:rsidRDefault="000D42EC" w:rsidP="00BF7B87">
            <w:pPr>
              <w:rPr>
                <w:rFonts w:eastAsia="SimSun"/>
                <w:sz w:val="24"/>
                <w:szCs w:val="24"/>
                <w:lang w:eastAsia="zh-CN"/>
              </w:rPr>
            </w:pPr>
            <w:r w:rsidRPr="00655522">
              <w:rPr>
                <w:rFonts w:eastAsia="SimSun"/>
                <w:sz w:val="24"/>
                <w:szCs w:val="24"/>
                <w:lang w:eastAsia="zh-CN"/>
              </w:rPr>
              <w:t>Расстояние от границы смежного земельного участка не менее - 4 м.</w:t>
            </w:r>
          </w:p>
        </w:tc>
      </w:tr>
      <w:tr w:rsidR="00655522" w:rsidRPr="00655522" w:rsidTr="00BF7B87">
        <w:tc>
          <w:tcPr>
            <w:tcW w:w="3369" w:type="dxa"/>
          </w:tcPr>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lastRenderedPageBreak/>
              <w:t>Площадки для сбора твердых бытовых отходов.</w:t>
            </w:r>
          </w:p>
        </w:tc>
        <w:tc>
          <w:tcPr>
            <w:tcW w:w="6378" w:type="dxa"/>
          </w:tcPr>
          <w:p w:rsidR="000D42EC" w:rsidRPr="00655522" w:rsidRDefault="000D42EC" w:rsidP="00BF7B87">
            <w:pPr>
              <w:rPr>
                <w:rFonts w:eastAsia="SimSun"/>
                <w:sz w:val="24"/>
                <w:szCs w:val="24"/>
                <w:lang w:eastAsia="zh-CN"/>
              </w:rPr>
            </w:pPr>
            <w:r w:rsidRPr="00655522">
              <w:rPr>
                <w:rFonts w:eastAsia="SimSun"/>
                <w:sz w:val="24"/>
                <w:szCs w:val="24"/>
                <w:lang w:eastAsia="zh-CN"/>
              </w:rPr>
              <w:t>Минимальная/максимальная площадь земельных участков и максимальный процент застройки в границах земельного участка должен соответствовать  параметрам основного или условно разрешенного вида использования земельных участков.</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Максимальная высота – 2 м.</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 xml:space="preserve">Расстояние от площадок с контейнерами до окон жилых домов, границ участков детских, лечебных учреждений, мест отдыха должны быть не менее 20 м, и не более 100 м. </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Общее количество контейнеров не более 5 шт.</w:t>
            </w:r>
          </w:p>
        </w:tc>
      </w:tr>
    </w:tbl>
    <w:p w:rsidR="000D42EC" w:rsidRPr="00655522" w:rsidRDefault="000D42EC" w:rsidP="001054EF">
      <w:pPr>
        <w:keepLines w:val="0"/>
        <w:overflowPunct/>
        <w:spacing w:line="240" w:lineRule="auto"/>
        <w:ind w:firstLine="426"/>
        <w:rPr>
          <w:rFonts w:eastAsia="SimSun"/>
          <w:sz w:val="24"/>
          <w:szCs w:val="24"/>
          <w:lang w:eastAsia="zh-CN"/>
        </w:rPr>
      </w:pPr>
      <w:r w:rsidRPr="00655522">
        <w:rPr>
          <w:rFonts w:eastAsia="SimSun"/>
          <w:sz w:val="24"/>
          <w:szCs w:val="24"/>
          <w:lang w:eastAsia="zh-CN"/>
        </w:rPr>
        <w:t>Минимальные отступы от границ земельных участков для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0D42EC" w:rsidRPr="00655522" w:rsidRDefault="000D42EC" w:rsidP="001054EF">
      <w:pPr>
        <w:keepLines w:val="0"/>
        <w:overflowPunct/>
        <w:spacing w:line="240" w:lineRule="auto"/>
        <w:ind w:firstLine="426"/>
        <w:rPr>
          <w:rFonts w:eastAsia="SimSun"/>
          <w:sz w:val="24"/>
          <w:szCs w:val="24"/>
          <w:lang w:eastAsia="zh-CN"/>
        </w:rPr>
      </w:pPr>
      <w:r w:rsidRPr="00655522">
        <w:rPr>
          <w:rFonts w:eastAsia="SimSun"/>
          <w:sz w:val="24"/>
          <w:szCs w:val="24"/>
          <w:lang w:eastAsia="zh-CN"/>
        </w:rPr>
        <w:t>- для жилых зданий 3 м (кроме земельных участков в сложившейся застройке, при ширине земельного участка 12 метров и менее);</w:t>
      </w:r>
    </w:p>
    <w:p w:rsidR="000D42EC" w:rsidRPr="00655522" w:rsidRDefault="000D42EC" w:rsidP="001054EF">
      <w:pPr>
        <w:keepLines w:val="0"/>
        <w:overflowPunct/>
        <w:spacing w:line="240" w:lineRule="auto"/>
        <w:ind w:firstLine="426"/>
        <w:rPr>
          <w:rFonts w:eastAsia="SimSun"/>
          <w:sz w:val="24"/>
          <w:szCs w:val="24"/>
          <w:lang w:eastAsia="zh-CN"/>
        </w:rPr>
      </w:pPr>
      <w:r w:rsidRPr="00655522">
        <w:rPr>
          <w:rFonts w:eastAsia="SimSun"/>
          <w:sz w:val="24"/>
          <w:szCs w:val="24"/>
          <w:lang w:eastAsia="zh-CN"/>
        </w:rPr>
        <w:t xml:space="preserve">- общественных зданий 1 м; </w:t>
      </w:r>
    </w:p>
    <w:p w:rsidR="000D42EC" w:rsidRPr="00655522" w:rsidRDefault="000D42EC" w:rsidP="001054EF">
      <w:pPr>
        <w:keepLines w:val="0"/>
        <w:overflowPunct/>
        <w:spacing w:line="240" w:lineRule="auto"/>
        <w:ind w:firstLine="426"/>
        <w:rPr>
          <w:rFonts w:eastAsia="SimSun"/>
          <w:sz w:val="24"/>
          <w:szCs w:val="24"/>
          <w:lang w:eastAsia="zh-CN"/>
        </w:rPr>
      </w:pPr>
      <w:r w:rsidRPr="00655522">
        <w:rPr>
          <w:rFonts w:eastAsia="SimSun"/>
          <w:sz w:val="24"/>
          <w:szCs w:val="24"/>
          <w:lang w:eastAsia="zh-CN"/>
        </w:rPr>
        <w:t xml:space="preserve">- для остальных зданий и сооружений - 1 м. </w:t>
      </w:r>
    </w:p>
    <w:p w:rsidR="000D42EC" w:rsidRPr="00655522" w:rsidRDefault="000D42EC" w:rsidP="001054EF">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Расстояние до красной линии:</w:t>
      </w:r>
    </w:p>
    <w:p w:rsidR="000D42EC" w:rsidRPr="00655522" w:rsidRDefault="000D42EC" w:rsidP="001054EF">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1) от Дошкольных    образовательных учреждений и общеобразовательных школ (стены здания) -10 м;</w:t>
      </w:r>
    </w:p>
    <w:p w:rsidR="000D42EC" w:rsidRPr="00655522" w:rsidRDefault="000D42EC" w:rsidP="001054EF">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 xml:space="preserve">2) от Пожарных депо - 10 м (15 м - для депо </w:t>
      </w:r>
      <w:r w:rsidRPr="00655522">
        <w:rPr>
          <w:rFonts w:eastAsia="SimSun"/>
          <w:sz w:val="24"/>
          <w:szCs w:val="24"/>
          <w:lang w:val="en-US" w:eastAsia="zh-CN"/>
        </w:rPr>
        <w:t>I</w:t>
      </w:r>
      <w:r w:rsidRPr="00655522">
        <w:rPr>
          <w:rFonts w:eastAsia="SimSun"/>
          <w:sz w:val="24"/>
          <w:szCs w:val="24"/>
          <w:lang w:eastAsia="zh-CN"/>
        </w:rPr>
        <w:t xml:space="preserve"> типа);</w:t>
      </w:r>
    </w:p>
    <w:p w:rsidR="000D42EC" w:rsidRPr="00655522" w:rsidRDefault="000D42EC" w:rsidP="001054EF">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3) улиц, от жилых и общественных зданий  – 3 м;</w:t>
      </w:r>
    </w:p>
    <w:p w:rsidR="000D42EC" w:rsidRPr="00655522" w:rsidRDefault="000D42EC" w:rsidP="001054EF">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4) проездов, от жилых и общественных зданий – 3 м;</w:t>
      </w:r>
    </w:p>
    <w:p w:rsidR="000D42EC" w:rsidRPr="00655522" w:rsidRDefault="000D42EC" w:rsidP="001054EF">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5) от остальных зданий и сооружений - 5 м.</w:t>
      </w:r>
    </w:p>
    <w:p w:rsidR="000D42EC" w:rsidRPr="00655522" w:rsidRDefault="000D42EC" w:rsidP="001054EF">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До границы соседнего земельного участка расстояния по санитарно-бытовым условиям должны быть не менее:</w:t>
      </w:r>
    </w:p>
    <w:p w:rsidR="000D42EC" w:rsidRPr="00655522" w:rsidRDefault="000D42EC" w:rsidP="001054EF">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от усадебного одно-, двухквартирного и блокированного дома - 3 м;</w:t>
      </w:r>
    </w:p>
    <w:p w:rsidR="000D42EC" w:rsidRPr="00655522" w:rsidRDefault="000D42EC" w:rsidP="001054EF">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в сложившейся застройке, при ширине земельного участка 12 метров и менее, для строительства жилого дома минимальный отступ от границы соседнего участка составляет не менее:</w:t>
      </w:r>
    </w:p>
    <w:p w:rsidR="000D42EC" w:rsidRPr="00655522" w:rsidRDefault="000D42EC" w:rsidP="001054EF">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1,0 м - для одноэтажного жилого дома;</w:t>
      </w:r>
    </w:p>
    <w:p w:rsidR="000D42EC" w:rsidRPr="00655522" w:rsidRDefault="000D42EC" w:rsidP="001054EF">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1,5 м - для двухэтажного жилого дома;</w:t>
      </w:r>
    </w:p>
    <w:p w:rsidR="000D42EC" w:rsidRPr="00655522" w:rsidRDefault="000D42EC" w:rsidP="001054EF">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2,0 м - для трехэтажного жилого дома, при условии, что расстояние до расположенного на соседнем земельном участке жилого дома не менее 5 м;</w:t>
      </w:r>
    </w:p>
    <w:p w:rsidR="000D42EC" w:rsidRPr="00655522" w:rsidRDefault="000D42EC" w:rsidP="001054EF">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от других построек (баня, гараж и другие) - 1 м;</w:t>
      </w:r>
    </w:p>
    <w:p w:rsidR="000D42EC" w:rsidRPr="00655522" w:rsidRDefault="000D42EC" w:rsidP="001054EF">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от стволов высокорослых деревьев - 4 м;</w:t>
      </w:r>
    </w:p>
    <w:p w:rsidR="000D42EC" w:rsidRPr="00655522" w:rsidRDefault="000D42EC" w:rsidP="001054EF">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от стволов среднерослых деревьев - 2 м;</w:t>
      </w:r>
    </w:p>
    <w:p w:rsidR="000D42EC" w:rsidRPr="00655522" w:rsidRDefault="000D42EC" w:rsidP="001054EF">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от кустарника - 1 м.</w:t>
      </w:r>
    </w:p>
    <w:p w:rsidR="000D42EC" w:rsidRPr="00655522" w:rsidRDefault="000D42EC" w:rsidP="001054EF">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 xml:space="preserve">Расстояния между длинными сторонами секционных жилых зданий высотой 2 - 3 этажа должны быть не менее 15 м, а </w:t>
      </w:r>
      <w:proofErr w:type="gramStart"/>
      <w:r w:rsidRPr="00655522">
        <w:rPr>
          <w:rFonts w:eastAsia="SimSun"/>
          <w:sz w:val="24"/>
          <w:szCs w:val="24"/>
          <w:lang w:eastAsia="zh-CN"/>
        </w:rPr>
        <w:t>между</w:t>
      </w:r>
      <w:proofErr w:type="gramEnd"/>
      <w:r w:rsidRPr="00655522">
        <w:rPr>
          <w:rFonts w:eastAsia="SimSun"/>
          <w:sz w:val="24"/>
          <w:szCs w:val="24"/>
          <w:lang w:eastAsia="zh-CN"/>
        </w:rPr>
        <w:t xml:space="preserve"> </w:t>
      </w:r>
      <w:proofErr w:type="gramStart"/>
      <w:r w:rsidRPr="00655522">
        <w:rPr>
          <w:rFonts w:eastAsia="SimSun"/>
          <w:sz w:val="24"/>
          <w:szCs w:val="24"/>
          <w:lang w:eastAsia="zh-CN"/>
        </w:rPr>
        <w:t>одно</w:t>
      </w:r>
      <w:proofErr w:type="gramEnd"/>
      <w:r w:rsidRPr="00655522">
        <w:rPr>
          <w:rFonts w:eastAsia="SimSun"/>
          <w:sz w:val="24"/>
          <w:szCs w:val="24"/>
          <w:lang w:eastAsia="zh-CN"/>
        </w:rPr>
        <w:t>-, двухквартирными жилыми домами и хозяйственными постройками - в соответствии с противопожарными требованиями.</w:t>
      </w:r>
    </w:p>
    <w:p w:rsidR="000D42EC" w:rsidRPr="00655522" w:rsidRDefault="000D42EC" w:rsidP="001054EF">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На территориях с застройкой усадебными одно-, двухквартирными домами расстояние от окон жилых помещений (комнат, кухонь и веранд) до стен соседнего дома и хозяйственных построек (сарая, гаража, бани), расположенных на соседних земельных участках, должно быть не менее 6 м.</w:t>
      </w:r>
    </w:p>
    <w:p w:rsidR="000D42EC" w:rsidRPr="00655522" w:rsidRDefault="000D42EC" w:rsidP="001054EF">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lastRenderedPageBreak/>
        <w:t>Вспомогательные строения, за исключением гаражей, размещать со стороны улиц не допускается. При этом этажность их не должна превышать двух этажей, при условии обеспечения нормативной инсоляции на территории соседних земельных участков.</w:t>
      </w:r>
    </w:p>
    <w:p w:rsidR="000D42EC" w:rsidRPr="00655522" w:rsidRDefault="000D42EC" w:rsidP="001054EF">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Допускается блокировка зданий и сооружений, а также хозяйственных построек на смежных земельных участках по взаимному (удостоверенному) согласию владельцев при новом строительстве с соблюдением технических регламентов.</w:t>
      </w:r>
    </w:p>
    <w:p w:rsidR="000D42EC" w:rsidRPr="00655522" w:rsidRDefault="000D42EC" w:rsidP="001054EF">
      <w:pPr>
        <w:keepLines w:val="0"/>
        <w:overflowPunct/>
        <w:autoSpaceDE/>
        <w:autoSpaceDN/>
        <w:adjustRightInd/>
        <w:spacing w:line="240" w:lineRule="auto"/>
        <w:ind w:firstLine="426"/>
        <w:outlineLvl w:val="0"/>
        <w:rPr>
          <w:rFonts w:eastAsia="SimSun"/>
          <w:sz w:val="24"/>
          <w:szCs w:val="24"/>
          <w:lang w:eastAsia="zh-CN"/>
        </w:rPr>
      </w:pPr>
      <w:r w:rsidRPr="00655522">
        <w:rPr>
          <w:rFonts w:eastAsia="SimSun"/>
          <w:sz w:val="24"/>
          <w:szCs w:val="24"/>
          <w:lang w:eastAsia="zh-CN"/>
        </w:rPr>
        <w:t>Примечание (общее):</w:t>
      </w:r>
    </w:p>
    <w:p w:rsidR="000D42EC" w:rsidRPr="00655522" w:rsidRDefault="000D42EC" w:rsidP="001054EF">
      <w:pPr>
        <w:keepLines w:val="0"/>
        <w:overflowPunct/>
        <w:autoSpaceDE/>
        <w:autoSpaceDN/>
        <w:adjustRightInd/>
        <w:spacing w:line="240" w:lineRule="auto"/>
        <w:ind w:firstLine="426"/>
        <w:rPr>
          <w:rFonts w:eastAsia="SimSun"/>
          <w:sz w:val="24"/>
          <w:szCs w:val="24"/>
          <w:lang w:eastAsia="zh-CN"/>
        </w:rPr>
      </w:pPr>
      <w:proofErr w:type="gramStart"/>
      <w:r w:rsidRPr="00655522">
        <w:rPr>
          <w:rFonts w:eastAsia="SimSun"/>
          <w:sz w:val="24"/>
          <w:szCs w:val="24"/>
          <w:lang w:eastAsia="zh-CN"/>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roofErr w:type="gramEnd"/>
    </w:p>
    <w:p w:rsidR="000D42EC" w:rsidRPr="00655522" w:rsidRDefault="000D42EC" w:rsidP="001054EF">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rsidR="000D42EC" w:rsidRPr="00655522" w:rsidRDefault="000D42EC" w:rsidP="001054EF">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Размещение новых населенных пунктов и строительство объектов капитального строительства без проведения специальных защитных мероприятий по предотвращению негативного воздействия вод в границах зон затопления, подтопления запрещаются.</w:t>
      </w:r>
    </w:p>
    <w:p w:rsidR="000D42EC" w:rsidRPr="00655522" w:rsidRDefault="000D42EC" w:rsidP="001054EF">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В границах зон затопления, подтопления запрещаются:</w:t>
      </w:r>
    </w:p>
    <w:p w:rsidR="000D42EC" w:rsidRPr="00655522" w:rsidRDefault="000D42EC" w:rsidP="001054EF">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1) использование сточных вод в целях регулирования плодородия почв;</w:t>
      </w:r>
    </w:p>
    <w:p w:rsidR="000D42EC" w:rsidRPr="00655522" w:rsidRDefault="000D42EC" w:rsidP="001054EF">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2) размещение кладбищ, скотомогильников, мест захоронения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rsidR="000D42EC" w:rsidRPr="00655522" w:rsidRDefault="000D42EC" w:rsidP="001054EF">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3) осуществление авиационных мер по борьбе с вредными организмами.</w:t>
      </w:r>
    </w:p>
    <w:p w:rsidR="000D42EC" w:rsidRPr="00655522" w:rsidRDefault="000D42EC" w:rsidP="001054EF">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2,0 м. (кроме объектов со специальными требованиями к ограждению их территории). 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rsidR="000D42EC" w:rsidRPr="00655522" w:rsidRDefault="000D42EC" w:rsidP="001054EF">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По границе с соседним земельным участком ограждения должны быть проветриваемыми на высоту не менее 0,5 м от уровня земли ограждения и высотой не более 2,0 м.</w:t>
      </w:r>
    </w:p>
    <w:p w:rsidR="000D42EC" w:rsidRPr="00655522" w:rsidRDefault="000D42EC" w:rsidP="001054EF">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Размещение зданий, строений и сооружений возможно при соблюдении требований статей 31, 32, 33, 34, 35 настоящих Правил.</w:t>
      </w:r>
    </w:p>
    <w:p w:rsidR="000D42EC" w:rsidRPr="00655522" w:rsidRDefault="000D42EC" w:rsidP="001054EF">
      <w:pPr>
        <w:keepLines w:val="0"/>
        <w:overflowPunct/>
        <w:autoSpaceDE/>
        <w:autoSpaceDN/>
        <w:adjustRightInd/>
        <w:spacing w:line="240" w:lineRule="auto"/>
        <w:ind w:firstLine="426"/>
        <w:rPr>
          <w:rFonts w:eastAsia="SimSun"/>
          <w:sz w:val="24"/>
          <w:szCs w:val="24"/>
          <w:lang w:eastAsia="zh-CN"/>
        </w:rPr>
      </w:pPr>
    </w:p>
    <w:p w:rsidR="000D42EC" w:rsidRPr="00655522" w:rsidRDefault="000D42EC" w:rsidP="001054EF">
      <w:pPr>
        <w:keepLines w:val="0"/>
        <w:widowControl w:val="0"/>
        <w:overflowPunct/>
        <w:autoSpaceDE/>
        <w:autoSpaceDN/>
        <w:adjustRightInd/>
        <w:spacing w:line="240" w:lineRule="auto"/>
        <w:ind w:firstLine="426"/>
        <w:jc w:val="center"/>
        <w:rPr>
          <w:rFonts w:eastAsia="SimSun"/>
          <w:sz w:val="24"/>
          <w:szCs w:val="24"/>
          <w:u w:val="single"/>
          <w:lang w:eastAsia="zh-CN"/>
        </w:rPr>
      </w:pPr>
      <w:r w:rsidRPr="00655522">
        <w:rPr>
          <w:rFonts w:eastAsia="SimSun"/>
          <w:sz w:val="24"/>
          <w:szCs w:val="24"/>
          <w:u w:val="single"/>
          <w:lang w:eastAsia="zh-CN"/>
        </w:rPr>
        <w:t xml:space="preserve">ОД-3. Зона обслуживания и деловой активности при </w:t>
      </w:r>
      <w:proofErr w:type="gramStart"/>
      <w:r w:rsidRPr="00655522">
        <w:rPr>
          <w:rFonts w:eastAsia="SimSun"/>
          <w:sz w:val="24"/>
          <w:szCs w:val="24"/>
          <w:u w:val="single"/>
          <w:lang w:eastAsia="zh-CN"/>
        </w:rPr>
        <w:t>транспортных</w:t>
      </w:r>
      <w:proofErr w:type="gramEnd"/>
      <w:r w:rsidRPr="00655522">
        <w:rPr>
          <w:rFonts w:eastAsia="SimSun"/>
          <w:sz w:val="24"/>
          <w:szCs w:val="24"/>
          <w:u w:val="single"/>
          <w:lang w:eastAsia="zh-CN"/>
        </w:rPr>
        <w:t xml:space="preserve"> </w:t>
      </w:r>
    </w:p>
    <w:p w:rsidR="000D42EC" w:rsidRPr="00655522" w:rsidRDefault="000D42EC" w:rsidP="001054EF">
      <w:pPr>
        <w:keepLines w:val="0"/>
        <w:widowControl w:val="0"/>
        <w:overflowPunct/>
        <w:autoSpaceDE/>
        <w:autoSpaceDN/>
        <w:adjustRightInd/>
        <w:spacing w:line="240" w:lineRule="auto"/>
        <w:ind w:firstLine="426"/>
        <w:jc w:val="center"/>
        <w:rPr>
          <w:rFonts w:eastAsia="SimSun"/>
          <w:sz w:val="24"/>
          <w:szCs w:val="24"/>
          <w:u w:val="single"/>
          <w:lang w:eastAsia="zh-CN"/>
        </w:rPr>
      </w:pPr>
      <w:proofErr w:type="gramStart"/>
      <w:r w:rsidRPr="00655522">
        <w:rPr>
          <w:rFonts w:eastAsia="SimSun"/>
          <w:sz w:val="24"/>
          <w:szCs w:val="24"/>
          <w:u w:val="single"/>
          <w:lang w:eastAsia="zh-CN"/>
        </w:rPr>
        <w:t>коридорах</w:t>
      </w:r>
      <w:proofErr w:type="gramEnd"/>
      <w:r w:rsidRPr="00655522">
        <w:rPr>
          <w:rFonts w:eastAsia="SimSun"/>
          <w:sz w:val="24"/>
          <w:szCs w:val="24"/>
          <w:u w:val="single"/>
          <w:lang w:eastAsia="zh-CN"/>
        </w:rPr>
        <w:t xml:space="preserve"> и узлах.</w:t>
      </w:r>
    </w:p>
    <w:p w:rsidR="000D42EC" w:rsidRPr="00655522" w:rsidRDefault="000D42EC" w:rsidP="001054EF">
      <w:pPr>
        <w:keepLines w:val="0"/>
        <w:widowControl w:val="0"/>
        <w:overflowPunct/>
        <w:autoSpaceDE/>
        <w:autoSpaceDN/>
        <w:adjustRightInd/>
        <w:spacing w:line="240" w:lineRule="auto"/>
        <w:ind w:firstLine="426"/>
        <w:jc w:val="center"/>
        <w:rPr>
          <w:rFonts w:eastAsia="SimSun"/>
          <w:sz w:val="24"/>
          <w:szCs w:val="24"/>
          <w:u w:val="single"/>
          <w:lang w:eastAsia="zh-CN"/>
        </w:rPr>
      </w:pPr>
    </w:p>
    <w:p w:rsidR="000D42EC" w:rsidRPr="00655522" w:rsidRDefault="000D42EC" w:rsidP="001054EF">
      <w:pPr>
        <w:keepLines w:val="0"/>
        <w:widowControl w:val="0"/>
        <w:tabs>
          <w:tab w:val="left" w:pos="1260"/>
        </w:tabs>
        <w:overflowPunct/>
        <w:autoSpaceDE/>
        <w:autoSpaceDN/>
        <w:adjustRightInd/>
        <w:spacing w:line="240" w:lineRule="auto"/>
        <w:ind w:firstLine="426"/>
        <w:rPr>
          <w:i/>
          <w:iCs/>
          <w:sz w:val="24"/>
          <w:szCs w:val="24"/>
        </w:rPr>
      </w:pPr>
      <w:proofErr w:type="gramStart"/>
      <w:r w:rsidRPr="00655522">
        <w:rPr>
          <w:i/>
          <w:iCs/>
          <w:sz w:val="24"/>
          <w:szCs w:val="24"/>
        </w:rPr>
        <w:t xml:space="preserve">Зона обслуживания и деловой активности при транспортных коридорах и узлах ОД - 3 выделена для обеспечения правовых условий формирования и развития общественных центров при сооружениях внешнего транспорта (авто., железнодорожного, речного вокзалов) и категорированных автодорог федерального, краевого и районного значения, с широким спектром деловых и обслуживающих функций, ориентированных на обеспечение высокого уровня комфорта перевозки грузов и пассажиров.  </w:t>
      </w:r>
      <w:proofErr w:type="gramEnd"/>
    </w:p>
    <w:p w:rsidR="000D42EC" w:rsidRPr="00655522" w:rsidRDefault="000D42EC" w:rsidP="001054EF">
      <w:pPr>
        <w:keepLines w:val="0"/>
        <w:widowControl w:val="0"/>
        <w:tabs>
          <w:tab w:val="left" w:pos="1260"/>
        </w:tabs>
        <w:overflowPunct/>
        <w:autoSpaceDE/>
        <w:autoSpaceDN/>
        <w:adjustRightInd/>
        <w:spacing w:line="240" w:lineRule="auto"/>
        <w:ind w:firstLine="426"/>
        <w:rPr>
          <w:i/>
          <w:iCs/>
          <w:sz w:val="24"/>
          <w:szCs w:val="24"/>
        </w:rPr>
      </w:pPr>
    </w:p>
    <w:p w:rsidR="000D42EC" w:rsidRPr="00655522" w:rsidRDefault="000D42EC" w:rsidP="001054EF">
      <w:pPr>
        <w:keepLines w:val="0"/>
        <w:tabs>
          <w:tab w:val="left" w:pos="2520"/>
        </w:tabs>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ОСНОВНЫЕ ВИДЫ И ПАРАМЕТРЫ РАЗРЕШЕННОГО ИСПОЛЬЗОВАНИЯ</w:t>
      </w:r>
    </w:p>
    <w:p w:rsidR="000D42EC" w:rsidRPr="00655522" w:rsidRDefault="000D42EC" w:rsidP="001054EF">
      <w:pPr>
        <w:keepLines w:val="0"/>
        <w:tabs>
          <w:tab w:val="left" w:pos="2520"/>
        </w:tabs>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ЗЕМЕЛЬНЫХ УЧАСТКОВ И ОБЪЕКТОВ КАПИТАЛЬНОГО СТРОИТЕЛЬСТВА</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3420"/>
        <w:gridCol w:w="3699"/>
      </w:tblGrid>
      <w:tr w:rsidR="00655522" w:rsidRPr="00655522" w:rsidTr="00F4019C">
        <w:trPr>
          <w:trHeight w:val="20"/>
        </w:trPr>
        <w:tc>
          <w:tcPr>
            <w:tcW w:w="2628" w:type="dxa"/>
            <w:vAlign w:val="center"/>
          </w:tcPr>
          <w:p w:rsidR="000D42EC" w:rsidRPr="00655522" w:rsidRDefault="000D42EC" w:rsidP="00BF7B87">
            <w:pPr>
              <w:keepLines w:val="0"/>
              <w:tabs>
                <w:tab w:val="left" w:pos="2520"/>
              </w:tabs>
              <w:overflowPunct/>
              <w:autoSpaceDE/>
              <w:autoSpaceDN/>
              <w:adjustRightInd/>
              <w:spacing w:line="240" w:lineRule="auto"/>
              <w:ind w:firstLine="0"/>
              <w:jc w:val="center"/>
              <w:rPr>
                <w:rFonts w:eastAsia="SimSun"/>
                <w:sz w:val="24"/>
                <w:szCs w:val="24"/>
                <w:lang w:eastAsia="zh-CN"/>
              </w:rPr>
            </w:pPr>
            <w:r w:rsidRPr="00655522">
              <w:rPr>
                <w:rFonts w:eastAsia="SimSun"/>
                <w:sz w:val="24"/>
                <w:szCs w:val="24"/>
                <w:lang w:eastAsia="zh-CN"/>
              </w:rPr>
              <w:t>ВИДЫ ИСПОЛЬЗОВАНИЯ ЗЕМЕЛЬНЫХ УЧАСТКОВ</w:t>
            </w:r>
          </w:p>
        </w:tc>
        <w:tc>
          <w:tcPr>
            <w:tcW w:w="3420" w:type="dxa"/>
            <w:vAlign w:val="center"/>
          </w:tcPr>
          <w:p w:rsidR="000D42EC" w:rsidRPr="00655522" w:rsidRDefault="000D42EC" w:rsidP="00BF7B87">
            <w:pPr>
              <w:keepLines w:val="0"/>
              <w:tabs>
                <w:tab w:val="left" w:pos="2520"/>
              </w:tabs>
              <w:overflowPunct/>
              <w:autoSpaceDE/>
              <w:autoSpaceDN/>
              <w:adjustRightInd/>
              <w:spacing w:line="240" w:lineRule="auto"/>
              <w:ind w:left="-170" w:firstLine="0"/>
              <w:jc w:val="center"/>
              <w:rPr>
                <w:rFonts w:eastAsia="SimSun"/>
                <w:sz w:val="24"/>
                <w:szCs w:val="24"/>
                <w:lang w:eastAsia="zh-CN"/>
              </w:rPr>
            </w:pPr>
            <w:r w:rsidRPr="00655522">
              <w:rPr>
                <w:rFonts w:eastAsia="SimSun"/>
                <w:sz w:val="24"/>
                <w:szCs w:val="24"/>
                <w:lang w:eastAsia="zh-CN"/>
              </w:rPr>
              <w:t>ВИДЫ ОБЪЕКТОВ КАПИТАЛЬНОГО СТРОИТЕЛЬСТВА</w:t>
            </w:r>
          </w:p>
        </w:tc>
        <w:tc>
          <w:tcPr>
            <w:tcW w:w="3699" w:type="dxa"/>
            <w:vAlign w:val="center"/>
          </w:tcPr>
          <w:p w:rsidR="000D42EC" w:rsidRPr="00655522" w:rsidRDefault="000D42EC" w:rsidP="00BF7B87">
            <w:pPr>
              <w:keepLines w:val="0"/>
              <w:tabs>
                <w:tab w:val="left" w:pos="2520"/>
              </w:tabs>
              <w:overflowPunct/>
              <w:autoSpaceDE/>
              <w:autoSpaceDN/>
              <w:adjustRightInd/>
              <w:spacing w:line="240" w:lineRule="auto"/>
              <w:ind w:firstLine="34"/>
              <w:jc w:val="center"/>
              <w:rPr>
                <w:rFonts w:eastAsia="SimSun"/>
                <w:sz w:val="24"/>
                <w:szCs w:val="24"/>
                <w:lang w:eastAsia="zh-CN"/>
              </w:rPr>
            </w:pPr>
            <w:r w:rsidRPr="00655522">
              <w:rPr>
                <w:rFonts w:eastAsia="SimSun"/>
                <w:sz w:val="24"/>
                <w:szCs w:val="24"/>
                <w:lang w:eastAsia="zh-CN"/>
              </w:rPr>
              <w:t xml:space="preserve">ПАРАМЕТРЫ РАЗРЕШЕННОГО ИСПОЛЬЗОВАНИЯ ЗЕМЕЛЬНЫХ УЧАСТКОВ И </w:t>
            </w:r>
            <w:r w:rsidRPr="00655522">
              <w:rPr>
                <w:rFonts w:eastAsia="SimSun"/>
                <w:sz w:val="24"/>
                <w:szCs w:val="24"/>
                <w:lang w:eastAsia="zh-CN"/>
              </w:rPr>
              <w:lastRenderedPageBreak/>
              <w:t>ОБЪЕКТОВ КАПИТАЛЬНОГО СТРОИТЕЛЬСТВА</w:t>
            </w:r>
          </w:p>
        </w:tc>
      </w:tr>
      <w:tr w:rsidR="00655522" w:rsidRPr="00655522" w:rsidTr="00F4019C">
        <w:trPr>
          <w:trHeight w:val="421"/>
        </w:trPr>
        <w:tc>
          <w:tcPr>
            <w:tcW w:w="2628" w:type="dxa"/>
          </w:tcPr>
          <w:p w:rsidR="000D42EC" w:rsidRPr="00655522" w:rsidRDefault="000D42EC" w:rsidP="00BF7B87">
            <w:pPr>
              <w:widowControl w:val="0"/>
              <w:spacing w:line="240" w:lineRule="auto"/>
              <w:ind w:firstLine="0"/>
              <w:rPr>
                <w:sz w:val="24"/>
                <w:szCs w:val="24"/>
              </w:rPr>
            </w:pPr>
            <w:r w:rsidRPr="00655522">
              <w:rPr>
                <w:rFonts w:eastAsia="SimSun"/>
                <w:sz w:val="24"/>
                <w:szCs w:val="24"/>
                <w:lang w:eastAsia="zh-CN"/>
              </w:rPr>
              <w:lastRenderedPageBreak/>
              <w:t>[7.2] - Автомобильный транспорт</w:t>
            </w:r>
          </w:p>
        </w:tc>
        <w:tc>
          <w:tcPr>
            <w:tcW w:w="3420" w:type="dxa"/>
          </w:tcPr>
          <w:p w:rsidR="000D42EC" w:rsidRPr="00655522" w:rsidRDefault="000D42EC" w:rsidP="00BF7B87">
            <w:pPr>
              <w:keepLines w:val="0"/>
              <w:widowControl w:val="0"/>
              <w:autoSpaceDN/>
              <w:adjustRightInd/>
              <w:spacing w:line="240" w:lineRule="auto"/>
              <w:ind w:firstLine="426"/>
              <w:textAlignment w:val="baseline"/>
              <w:rPr>
                <w:sz w:val="24"/>
                <w:szCs w:val="24"/>
              </w:rPr>
            </w:pPr>
            <w:r w:rsidRPr="00655522">
              <w:rPr>
                <w:sz w:val="24"/>
                <w:szCs w:val="24"/>
              </w:rPr>
              <w:t xml:space="preserve">Автобусные вокзалы, автостанции, </w:t>
            </w:r>
            <w:proofErr w:type="spellStart"/>
            <w:r w:rsidRPr="00655522">
              <w:rPr>
                <w:sz w:val="24"/>
                <w:szCs w:val="24"/>
              </w:rPr>
              <w:t>автокассы</w:t>
            </w:r>
            <w:proofErr w:type="spellEnd"/>
            <w:r w:rsidRPr="00655522">
              <w:rPr>
                <w:sz w:val="24"/>
                <w:szCs w:val="24"/>
              </w:rPr>
              <w:t>, места стоянок автомобильного транспорта, осуществляющего перевозки людей по установленному маршруту;</w:t>
            </w:r>
          </w:p>
        </w:tc>
        <w:tc>
          <w:tcPr>
            <w:tcW w:w="3699" w:type="dxa"/>
            <w:vMerge w:val="restart"/>
          </w:tcPr>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минимальная площадь земельных участков  – 10  кв. м;</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максимальный процент застройки в границах земельного участка – 70%;</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максимальная высота зданий, строений от уровня земли -15 м;</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максимальная высота сооружений от уровня земли - 30 м;</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Объекты по оказанию услуг и обслуживанию населения допускается размещать в отдельно стоящих, встроенных или пристроенных объектах с изолированными от жилых зданий или их частей входами с учетом следующих условий:</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во встроенных или пристроенных к жилому дому помещениях общественного назначения не допускается размещать учреждения торговли, производственные мастерские и склады, являющиеся источниками шума, вибрации, ультразвуковых и электромагнитных полей, загрязнения водостоков и других вредных факторов воздействия на окружающую среду;</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не допускается размещать магазины с наличием взрывопожароопасных веществ и материалов, а также предприятия бытового обслуживания, в которых применяются легковоспламеняющиеся жидкости (за исключением парикмахерских, мастерских по ремонту часов и обуви);</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 xml:space="preserve">обустройство входа в виде крыльца или лестницы, </w:t>
            </w:r>
            <w:proofErr w:type="gramStart"/>
            <w:r w:rsidRPr="00655522">
              <w:rPr>
                <w:rFonts w:eastAsia="SimSun"/>
                <w:sz w:val="24"/>
                <w:szCs w:val="24"/>
                <w:lang w:eastAsia="zh-CN"/>
              </w:rPr>
              <w:t>изолированных</w:t>
            </w:r>
            <w:proofErr w:type="gramEnd"/>
            <w:r w:rsidRPr="00655522">
              <w:rPr>
                <w:rFonts w:eastAsia="SimSun"/>
                <w:sz w:val="24"/>
                <w:szCs w:val="24"/>
                <w:lang w:eastAsia="zh-CN"/>
              </w:rPr>
              <w:t xml:space="preserve"> от жилой части здания;</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 xml:space="preserve">обустройство входа и временной стоянки автомобилей в пределах границ земельного участка, принадлежащего </w:t>
            </w:r>
            <w:r w:rsidRPr="00655522">
              <w:rPr>
                <w:rFonts w:eastAsia="SimSun"/>
                <w:sz w:val="24"/>
                <w:szCs w:val="24"/>
                <w:lang w:eastAsia="zh-CN"/>
              </w:rPr>
              <w:lastRenderedPageBreak/>
              <w:t>застройщику (размещение необходимого расчетного количества парковочных мест (отдельно стоящих, встроенных, пристроенных, подземных) на территории участка);</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оборудования площадок для остановки автомобилей;</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соблюдения норм благоустройства, установленных соответствующими муниципальными правовыми актами;</w:t>
            </w:r>
          </w:p>
          <w:p w:rsidR="000D42EC" w:rsidRPr="00655522" w:rsidRDefault="000D42EC" w:rsidP="00BF7B87">
            <w:pPr>
              <w:keepLines w:val="0"/>
              <w:overflowPunct/>
              <w:autoSpaceDE/>
              <w:autoSpaceDN/>
              <w:adjustRightInd/>
              <w:spacing w:line="240" w:lineRule="auto"/>
              <w:ind w:left="33" w:firstLine="426"/>
              <w:jc w:val="left"/>
              <w:rPr>
                <w:rFonts w:eastAsia="SimSun"/>
                <w:sz w:val="24"/>
                <w:szCs w:val="24"/>
                <w:lang w:eastAsia="zh-CN"/>
              </w:rPr>
            </w:pPr>
            <w:r w:rsidRPr="00655522">
              <w:rPr>
                <w:rFonts w:eastAsia="SimSun"/>
                <w:sz w:val="24"/>
                <w:szCs w:val="24"/>
                <w:lang w:eastAsia="zh-CN"/>
              </w:rPr>
              <w:t>запрещается размещение объектов, вредных для здоровья населения (магазинов стройматериалов, москательно-химических товаров и т.п.).</w:t>
            </w:r>
          </w:p>
        </w:tc>
      </w:tr>
      <w:tr w:rsidR="00655522" w:rsidRPr="00655522" w:rsidTr="00F4019C">
        <w:trPr>
          <w:trHeight w:val="421"/>
        </w:trPr>
        <w:tc>
          <w:tcPr>
            <w:tcW w:w="2628" w:type="dxa"/>
          </w:tcPr>
          <w:p w:rsidR="000D42EC" w:rsidRPr="00655522" w:rsidRDefault="000D42EC" w:rsidP="00BF7B87">
            <w:pPr>
              <w:widowControl w:val="0"/>
              <w:spacing w:line="240" w:lineRule="auto"/>
              <w:ind w:firstLine="0"/>
              <w:rPr>
                <w:rFonts w:eastAsia="SimSun"/>
                <w:sz w:val="24"/>
                <w:szCs w:val="24"/>
                <w:lang w:eastAsia="zh-CN"/>
              </w:rPr>
            </w:pPr>
            <w:r w:rsidRPr="00655522">
              <w:rPr>
                <w:rFonts w:eastAsia="SimSun"/>
                <w:sz w:val="24"/>
                <w:szCs w:val="24"/>
                <w:lang w:eastAsia="zh-CN"/>
              </w:rPr>
              <w:t>[6.9] - Склады</w:t>
            </w:r>
          </w:p>
        </w:tc>
        <w:tc>
          <w:tcPr>
            <w:tcW w:w="3420" w:type="dxa"/>
          </w:tcPr>
          <w:p w:rsidR="000D42EC" w:rsidRPr="00655522" w:rsidRDefault="000D42EC" w:rsidP="00BF7B87">
            <w:pPr>
              <w:keepLines w:val="0"/>
              <w:widowControl w:val="0"/>
              <w:autoSpaceDN/>
              <w:adjustRightInd/>
              <w:spacing w:line="240" w:lineRule="auto"/>
              <w:ind w:firstLine="426"/>
              <w:textAlignment w:val="baseline"/>
              <w:rPr>
                <w:rFonts w:eastAsia="SimSun"/>
                <w:sz w:val="24"/>
                <w:szCs w:val="24"/>
                <w:lang w:eastAsia="zh-CN"/>
              </w:rPr>
            </w:pPr>
            <w:r w:rsidRPr="00655522">
              <w:rPr>
                <w:sz w:val="24"/>
                <w:szCs w:val="24"/>
              </w:rPr>
              <w:t>Логистические центры; сооружения, имеющие назначение по временному хранению, распределению и перевалке грузов,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камеры хранения;</w:t>
            </w:r>
            <w:r w:rsidRPr="00655522">
              <w:rPr>
                <w:rFonts w:eastAsia="SimSun"/>
                <w:sz w:val="24"/>
                <w:szCs w:val="24"/>
                <w:lang w:eastAsia="zh-CN"/>
              </w:rPr>
              <w:t xml:space="preserve"> </w:t>
            </w:r>
          </w:p>
        </w:tc>
        <w:tc>
          <w:tcPr>
            <w:tcW w:w="3699" w:type="dxa"/>
            <w:vMerge/>
          </w:tcPr>
          <w:p w:rsidR="000D42EC" w:rsidRPr="00655522" w:rsidRDefault="000D42EC" w:rsidP="00BF7B87">
            <w:pPr>
              <w:keepLines w:val="0"/>
              <w:overflowPunct/>
              <w:autoSpaceDE/>
              <w:autoSpaceDN/>
              <w:adjustRightInd/>
              <w:spacing w:line="240" w:lineRule="auto"/>
              <w:ind w:left="33" w:firstLine="426"/>
              <w:jc w:val="left"/>
              <w:rPr>
                <w:rFonts w:eastAsia="SimSun"/>
                <w:sz w:val="24"/>
                <w:szCs w:val="24"/>
                <w:lang w:eastAsia="zh-CN"/>
              </w:rPr>
            </w:pPr>
          </w:p>
        </w:tc>
      </w:tr>
      <w:tr w:rsidR="00655522" w:rsidRPr="00655522" w:rsidTr="00F4019C">
        <w:trPr>
          <w:trHeight w:val="421"/>
        </w:trPr>
        <w:tc>
          <w:tcPr>
            <w:tcW w:w="2628" w:type="dxa"/>
          </w:tcPr>
          <w:p w:rsidR="000D42EC" w:rsidRPr="00655522" w:rsidRDefault="000D42EC" w:rsidP="00BF7B87">
            <w:pPr>
              <w:widowControl w:val="0"/>
              <w:spacing w:line="240" w:lineRule="auto"/>
              <w:ind w:firstLine="0"/>
              <w:rPr>
                <w:rFonts w:eastAsia="SimSun"/>
                <w:sz w:val="24"/>
                <w:szCs w:val="24"/>
                <w:lang w:eastAsia="zh-CN"/>
              </w:rPr>
            </w:pPr>
            <w:r w:rsidRPr="00655522">
              <w:rPr>
                <w:rFonts w:eastAsia="SimSun"/>
                <w:sz w:val="24"/>
                <w:szCs w:val="24"/>
                <w:lang w:eastAsia="zh-CN"/>
              </w:rPr>
              <w:t>[4.7] - Гостиничное обслуживание</w:t>
            </w:r>
          </w:p>
        </w:tc>
        <w:tc>
          <w:tcPr>
            <w:tcW w:w="3420" w:type="dxa"/>
          </w:tcPr>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Мотели, кемпинги, гостиницы;</w:t>
            </w:r>
          </w:p>
        </w:tc>
        <w:tc>
          <w:tcPr>
            <w:tcW w:w="3699" w:type="dxa"/>
            <w:vMerge/>
          </w:tcPr>
          <w:p w:rsidR="000D42EC" w:rsidRPr="00655522" w:rsidRDefault="000D42EC" w:rsidP="00BF7B87">
            <w:pPr>
              <w:keepLines w:val="0"/>
              <w:overflowPunct/>
              <w:autoSpaceDE/>
              <w:autoSpaceDN/>
              <w:adjustRightInd/>
              <w:spacing w:line="240" w:lineRule="auto"/>
              <w:ind w:left="33" w:firstLine="426"/>
              <w:jc w:val="left"/>
              <w:rPr>
                <w:rFonts w:eastAsia="SimSun"/>
                <w:sz w:val="24"/>
                <w:szCs w:val="24"/>
                <w:lang w:eastAsia="zh-CN"/>
              </w:rPr>
            </w:pPr>
          </w:p>
        </w:tc>
      </w:tr>
      <w:tr w:rsidR="00655522" w:rsidRPr="00655522" w:rsidTr="00F4019C">
        <w:trPr>
          <w:trHeight w:val="421"/>
        </w:trPr>
        <w:tc>
          <w:tcPr>
            <w:tcW w:w="2628" w:type="dxa"/>
          </w:tcPr>
          <w:p w:rsidR="000D42EC" w:rsidRPr="00655522" w:rsidRDefault="000D42EC" w:rsidP="00BF7B87">
            <w:pPr>
              <w:keepLines w:val="0"/>
              <w:overflowPunct/>
              <w:autoSpaceDE/>
              <w:autoSpaceDN/>
              <w:adjustRightInd/>
              <w:spacing w:line="240" w:lineRule="auto"/>
              <w:ind w:firstLine="0"/>
              <w:jc w:val="left"/>
              <w:rPr>
                <w:rFonts w:eastAsia="SimSun"/>
                <w:sz w:val="24"/>
                <w:szCs w:val="24"/>
                <w:lang w:eastAsia="zh-CN"/>
              </w:rPr>
            </w:pPr>
            <w:r w:rsidRPr="00655522">
              <w:rPr>
                <w:rFonts w:eastAsia="SimSun"/>
                <w:sz w:val="24"/>
                <w:szCs w:val="24"/>
                <w:lang w:eastAsia="zh-CN"/>
              </w:rPr>
              <w:t>[3.4.1] - Амбулаторно-поликлиническое обслуживание</w:t>
            </w:r>
          </w:p>
        </w:tc>
        <w:tc>
          <w:tcPr>
            <w:tcW w:w="3420" w:type="dxa"/>
          </w:tcPr>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 xml:space="preserve">Объекты здравоохранения, в том числе пункты оказания первой медицинской помощи, поликлиники, фельдшерско-акушерские пункты, объекты общей врачебной практики; </w:t>
            </w:r>
          </w:p>
        </w:tc>
        <w:tc>
          <w:tcPr>
            <w:tcW w:w="3699" w:type="dxa"/>
            <w:vMerge/>
          </w:tcPr>
          <w:p w:rsidR="000D42EC" w:rsidRPr="00655522" w:rsidRDefault="000D42EC" w:rsidP="00BF7B87">
            <w:pPr>
              <w:keepLines w:val="0"/>
              <w:overflowPunct/>
              <w:autoSpaceDE/>
              <w:autoSpaceDN/>
              <w:adjustRightInd/>
              <w:spacing w:line="240" w:lineRule="auto"/>
              <w:ind w:left="33" w:firstLine="426"/>
              <w:jc w:val="left"/>
              <w:rPr>
                <w:rFonts w:eastAsia="SimSun"/>
                <w:sz w:val="24"/>
                <w:szCs w:val="24"/>
                <w:lang w:eastAsia="zh-CN"/>
              </w:rPr>
            </w:pPr>
          </w:p>
        </w:tc>
      </w:tr>
      <w:tr w:rsidR="00655522" w:rsidRPr="00655522" w:rsidTr="00F4019C">
        <w:trPr>
          <w:trHeight w:val="421"/>
        </w:trPr>
        <w:tc>
          <w:tcPr>
            <w:tcW w:w="2628" w:type="dxa"/>
          </w:tcPr>
          <w:p w:rsidR="000D42EC" w:rsidRPr="00655522" w:rsidRDefault="000D42EC" w:rsidP="00BF7B87">
            <w:pPr>
              <w:widowControl w:val="0"/>
              <w:spacing w:line="240" w:lineRule="auto"/>
              <w:ind w:firstLine="0"/>
              <w:rPr>
                <w:rFonts w:eastAsia="SimSun"/>
                <w:sz w:val="24"/>
                <w:szCs w:val="24"/>
                <w:lang w:eastAsia="zh-CN"/>
              </w:rPr>
            </w:pPr>
            <w:r w:rsidRPr="00655522">
              <w:rPr>
                <w:rFonts w:eastAsia="SimSun"/>
                <w:sz w:val="24"/>
                <w:szCs w:val="24"/>
                <w:lang w:eastAsia="zh-CN"/>
              </w:rPr>
              <w:t>[</w:t>
            </w:r>
            <w:r w:rsidRPr="00655522">
              <w:rPr>
                <w:sz w:val="24"/>
                <w:szCs w:val="24"/>
                <w:lang w:eastAsia="zh-CN"/>
              </w:rPr>
              <w:t>4.5</w:t>
            </w:r>
            <w:r w:rsidRPr="00655522">
              <w:rPr>
                <w:rFonts w:eastAsia="SimSun"/>
                <w:sz w:val="24"/>
                <w:szCs w:val="24"/>
                <w:lang w:eastAsia="zh-CN"/>
              </w:rPr>
              <w:t xml:space="preserve">] - Банковская и </w:t>
            </w:r>
          </w:p>
          <w:p w:rsidR="000D42EC" w:rsidRPr="00655522" w:rsidRDefault="000D42EC" w:rsidP="00BF7B87">
            <w:pPr>
              <w:widowControl w:val="0"/>
              <w:spacing w:line="240" w:lineRule="auto"/>
              <w:ind w:firstLine="0"/>
              <w:rPr>
                <w:rFonts w:eastAsia="SimSun"/>
                <w:sz w:val="24"/>
                <w:szCs w:val="24"/>
                <w:lang w:eastAsia="zh-CN"/>
              </w:rPr>
            </w:pPr>
            <w:r w:rsidRPr="00655522">
              <w:rPr>
                <w:rFonts w:eastAsia="SimSun"/>
                <w:sz w:val="24"/>
                <w:szCs w:val="24"/>
                <w:lang w:eastAsia="zh-CN"/>
              </w:rPr>
              <w:t>страховая деятельность</w:t>
            </w:r>
          </w:p>
        </w:tc>
        <w:tc>
          <w:tcPr>
            <w:tcW w:w="3420" w:type="dxa"/>
          </w:tcPr>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 xml:space="preserve">Здания и помещения кредитно-финансовых учреждений и банков, страховых компаний; </w:t>
            </w:r>
          </w:p>
        </w:tc>
        <w:tc>
          <w:tcPr>
            <w:tcW w:w="3699" w:type="dxa"/>
            <w:vMerge/>
          </w:tcPr>
          <w:p w:rsidR="000D42EC" w:rsidRPr="00655522" w:rsidRDefault="000D42EC" w:rsidP="00BF7B87">
            <w:pPr>
              <w:keepLines w:val="0"/>
              <w:overflowPunct/>
              <w:autoSpaceDE/>
              <w:autoSpaceDN/>
              <w:adjustRightInd/>
              <w:spacing w:line="240" w:lineRule="auto"/>
              <w:ind w:left="33" w:firstLine="426"/>
              <w:jc w:val="left"/>
              <w:rPr>
                <w:rFonts w:eastAsia="SimSun"/>
                <w:sz w:val="24"/>
                <w:szCs w:val="24"/>
                <w:lang w:eastAsia="zh-CN"/>
              </w:rPr>
            </w:pPr>
          </w:p>
        </w:tc>
      </w:tr>
      <w:tr w:rsidR="00655522" w:rsidRPr="00655522" w:rsidTr="00F4019C">
        <w:trPr>
          <w:trHeight w:val="421"/>
        </w:trPr>
        <w:tc>
          <w:tcPr>
            <w:tcW w:w="2628" w:type="dxa"/>
          </w:tcPr>
          <w:p w:rsidR="000D42EC" w:rsidRPr="00655522" w:rsidRDefault="000D42EC" w:rsidP="00BF7B87">
            <w:pPr>
              <w:widowControl w:val="0"/>
              <w:spacing w:line="240" w:lineRule="auto"/>
              <w:ind w:firstLine="0"/>
              <w:rPr>
                <w:rFonts w:eastAsia="SimSun"/>
                <w:sz w:val="24"/>
                <w:szCs w:val="24"/>
                <w:lang w:eastAsia="zh-CN"/>
              </w:rPr>
            </w:pPr>
            <w:r w:rsidRPr="00655522">
              <w:rPr>
                <w:rFonts w:eastAsia="SimSun"/>
                <w:sz w:val="24"/>
                <w:szCs w:val="24"/>
                <w:lang w:eastAsia="zh-CN"/>
              </w:rPr>
              <w:t>[4</w:t>
            </w:r>
            <w:r w:rsidRPr="00655522">
              <w:rPr>
                <w:sz w:val="24"/>
                <w:szCs w:val="24"/>
                <w:lang w:eastAsia="zh-CN"/>
              </w:rPr>
              <w:t>.1</w:t>
            </w:r>
            <w:r w:rsidRPr="00655522">
              <w:rPr>
                <w:rFonts w:eastAsia="SimSun"/>
                <w:sz w:val="24"/>
                <w:szCs w:val="24"/>
                <w:lang w:eastAsia="zh-CN"/>
              </w:rPr>
              <w:t>] - Деловое управление</w:t>
            </w:r>
          </w:p>
        </w:tc>
        <w:tc>
          <w:tcPr>
            <w:tcW w:w="3420" w:type="dxa"/>
          </w:tcPr>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 xml:space="preserve">Общественные здания административного назначения, офисы, конторы и </w:t>
            </w:r>
            <w:proofErr w:type="gramStart"/>
            <w:r w:rsidRPr="00655522">
              <w:rPr>
                <w:rFonts w:eastAsia="SimSun"/>
                <w:sz w:val="24"/>
                <w:szCs w:val="24"/>
                <w:lang w:eastAsia="zh-CN"/>
              </w:rPr>
              <w:t>бизнес-центры</w:t>
            </w:r>
            <w:proofErr w:type="gramEnd"/>
            <w:r w:rsidRPr="00655522">
              <w:rPr>
                <w:rFonts w:eastAsia="SimSun"/>
                <w:sz w:val="24"/>
                <w:szCs w:val="24"/>
                <w:lang w:eastAsia="zh-CN"/>
              </w:rPr>
              <w:t>;</w:t>
            </w:r>
          </w:p>
        </w:tc>
        <w:tc>
          <w:tcPr>
            <w:tcW w:w="3699" w:type="dxa"/>
            <w:vMerge/>
          </w:tcPr>
          <w:p w:rsidR="000D42EC" w:rsidRPr="00655522" w:rsidRDefault="000D42EC" w:rsidP="00BF7B87">
            <w:pPr>
              <w:keepLines w:val="0"/>
              <w:overflowPunct/>
              <w:autoSpaceDE/>
              <w:autoSpaceDN/>
              <w:adjustRightInd/>
              <w:spacing w:line="240" w:lineRule="auto"/>
              <w:ind w:left="33" w:firstLine="426"/>
              <w:jc w:val="left"/>
              <w:rPr>
                <w:rFonts w:eastAsia="SimSun"/>
                <w:sz w:val="24"/>
                <w:szCs w:val="24"/>
                <w:lang w:eastAsia="zh-CN"/>
              </w:rPr>
            </w:pPr>
          </w:p>
        </w:tc>
      </w:tr>
      <w:tr w:rsidR="00655522" w:rsidRPr="00655522" w:rsidTr="00F4019C">
        <w:trPr>
          <w:trHeight w:val="421"/>
        </w:trPr>
        <w:tc>
          <w:tcPr>
            <w:tcW w:w="2628" w:type="dxa"/>
          </w:tcPr>
          <w:p w:rsidR="000D42EC" w:rsidRPr="00655522" w:rsidRDefault="000D42EC" w:rsidP="00BF7B87">
            <w:pPr>
              <w:widowControl w:val="0"/>
              <w:spacing w:line="240" w:lineRule="auto"/>
              <w:ind w:firstLine="0"/>
              <w:rPr>
                <w:rFonts w:eastAsia="SimSun"/>
                <w:sz w:val="24"/>
                <w:szCs w:val="24"/>
                <w:lang w:eastAsia="zh-CN"/>
              </w:rPr>
            </w:pPr>
            <w:r w:rsidRPr="00655522">
              <w:rPr>
                <w:rFonts w:eastAsia="SimSun"/>
                <w:sz w:val="24"/>
                <w:szCs w:val="24"/>
                <w:lang w:eastAsia="zh-CN"/>
              </w:rPr>
              <w:t>[6</w:t>
            </w:r>
            <w:r w:rsidRPr="00655522">
              <w:rPr>
                <w:sz w:val="24"/>
                <w:szCs w:val="24"/>
                <w:lang w:eastAsia="zh-CN"/>
              </w:rPr>
              <w:t>.11</w:t>
            </w:r>
            <w:r w:rsidRPr="00655522">
              <w:rPr>
                <w:rFonts w:eastAsia="SimSun"/>
                <w:sz w:val="24"/>
                <w:szCs w:val="24"/>
                <w:lang w:eastAsia="zh-CN"/>
              </w:rPr>
              <w:t>] - Целлюлозно-бумажная промышленность</w:t>
            </w:r>
          </w:p>
        </w:tc>
        <w:tc>
          <w:tcPr>
            <w:tcW w:w="3420" w:type="dxa"/>
          </w:tcPr>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 xml:space="preserve">Здания и помещения редакций, издательств, центров по предоставлению полиграфических услуг, </w:t>
            </w:r>
          </w:p>
        </w:tc>
        <w:tc>
          <w:tcPr>
            <w:tcW w:w="3699" w:type="dxa"/>
            <w:vMerge/>
          </w:tcPr>
          <w:p w:rsidR="000D42EC" w:rsidRPr="00655522" w:rsidRDefault="000D42EC" w:rsidP="00BF7B87">
            <w:pPr>
              <w:keepLines w:val="0"/>
              <w:overflowPunct/>
              <w:autoSpaceDE/>
              <w:autoSpaceDN/>
              <w:adjustRightInd/>
              <w:spacing w:line="240" w:lineRule="auto"/>
              <w:ind w:left="33" w:firstLine="426"/>
              <w:jc w:val="left"/>
              <w:rPr>
                <w:rFonts w:eastAsia="SimSun"/>
                <w:sz w:val="24"/>
                <w:szCs w:val="24"/>
                <w:lang w:eastAsia="zh-CN"/>
              </w:rPr>
            </w:pPr>
          </w:p>
        </w:tc>
      </w:tr>
      <w:tr w:rsidR="00655522" w:rsidRPr="00655522" w:rsidTr="00F4019C">
        <w:trPr>
          <w:trHeight w:val="421"/>
        </w:trPr>
        <w:tc>
          <w:tcPr>
            <w:tcW w:w="2628" w:type="dxa"/>
          </w:tcPr>
          <w:p w:rsidR="000D42EC" w:rsidRPr="00655522" w:rsidRDefault="000D42EC" w:rsidP="00BF7B87">
            <w:pPr>
              <w:widowControl w:val="0"/>
              <w:spacing w:line="240" w:lineRule="auto"/>
              <w:ind w:firstLine="0"/>
              <w:rPr>
                <w:rFonts w:eastAsia="SimSun"/>
                <w:sz w:val="24"/>
                <w:szCs w:val="24"/>
                <w:lang w:eastAsia="zh-CN"/>
              </w:rPr>
            </w:pPr>
            <w:r w:rsidRPr="00655522">
              <w:rPr>
                <w:rFonts w:eastAsia="SimSun"/>
                <w:sz w:val="24"/>
                <w:szCs w:val="24"/>
                <w:lang w:eastAsia="zh-CN"/>
              </w:rPr>
              <w:t>[</w:t>
            </w:r>
            <w:r w:rsidRPr="00655522">
              <w:rPr>
                <w:sz w:val="24"/>
                <w:szCs w:val="24"/>
                <w:lang w:eastAsia="zh-CN"/>
              </w:rPr>
              <w:t>8.3</w:t>
            </w:r>
            <w:r w:rsidRPr="00655522">
              <w:rPr>
                <w:rFonts w:eastAsia="SimSun"/>
                <w:sz w:val="24"/>
                <w:szCs w:val="24"/>
                <w:lang w:eastAsia="zh-CN"/>
              </w:rPr>
              <w:t>] - Обеспечение внутреннего правопорядка</w:t>
            </w:r>
          </w:p>
        </w:tc>
        <w:tc>
          <w:tcPr>
            <w:tcW w:w="3420" w:type="dxa"/>
          </w:tcPr>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 xml:space="preserve">Объекты и помещения отделов внутренних дел; </w:t>
            </w:r>
          </w:p>
        </w:tc>
        <w:tc>
          <w:tcPr>
            <w:tcW w:w="3699" w:type="dxa"/>
            <w:vMerge/>
          </w:tcPr>
          <w:p w:rsidR="000D42EC" w:rsidRPr="00655522" w:rsidRDefault="000D42EC" w:rsidP="00BF7B87">
            <w:pPr>
              <w:keepLines w:val="0"/>
              <w:overflowPunct/>
              <w:autoSpaceDE/>
              <w:autoSpaceDN/>
              <w:adjustRightInd/>
              <w:spacing w:line="240" w:lineRule="auto"/>
              <w:ind w:left="33" w:firstLine="426"/>
              <w:jc w:val="left"/>
              <w:rPr>
                <w:rFonts w:eastAsia="SimSun"/>
                <w:sz w:val="24"/>
                <w:szCs w:val="24"/>
                <w:lang w:eastAsia="zh-CN"/>
              </w:rPr>
            </w:pPr>
          </w:p>
        </w:tc>
      </w:tr>
      <w:tr w:rsidR="00655522" w:rsidRPr="00655522" w:rsidTr="00F4019C">
        <w:trPr>
          <w:trHeight w:val="421"/>
        </w:trPr>
        <w:tc>
          <w:tcPr>
            <w:tcW w:w="2628" w:type="dxa"/>
          </w:tcPr>
          <w:p w:rsidR="000D42EC" w:rsidRPr="00655522" w:rsidRDefault="000D42EC" w:rsidP="00BF7B87">
            <w:pPr>
              <w:widowControl w:val="0"/>
              <w:spacing w:line="240" w:lineRule="auto"/>
              <w:ind w:firstLine="0"/>
              <w:rPr>
                <w:rFonts w:eastAsia="SimSun"/>
                <w:sz w:val="24"/>
                <w:szCs w:val="24"/>
                <w:lang w:eastAsia="zh-CN"/>
              </w:rPr>
            </w:pPr>
            <w:r w:rsidRPr="00655522">
              <w:rPr>
                <w:rFonts w:eastAsia="SimSun"/>
                <w:sz w:val="24"/>
                <w:szCs w:val="24"/>
                <w:lang w:eastAsia="zh-CN"/>
              </w:rPr>
              <w:lastRenderedPageBreak/>
              <w:t>[</w:t>
            </w:r>
            <w:r w:rsidRPr="00655522">
              <w:rPr>
                <w:sz w:val="24"/>
                <w:szCs w:val="24"/>
                <w:lang w:eastAsia="zh-CN"/>
              </w:rPr>
              <w:t>3.2</w:t>
            </w:r>
            <w:r w:rsidRPr="00655522">
              <w:rPr>
                <w:rFonts w:eastAsia="SimSun"/>
                <w:sz w:val="24"/>
                <w:szCs w:val="24"/>
                <w:lang w:eastAsia="zh-CN"/>
              </w:rPr>
              <w:t>] - Социальное обслуживание</w:t>
            </w:r>
          </w:p>
        </w:tc>
        <w:tc>
          <w:tcPr>
            <w:tcW w:w="3420" w:type="dxa"/>
          </w:tcPr>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 xml:space="preserve">Почтовые отделения, переговорные пункты, телеграф; </w:t>
            </w:r>
          </w:p>
        </w:tc>
        <w:tc>
          <w:tcPr>
            <w:tcW w:w="3699" w:type="dxa"/>
            <w:vMerge/>
          </w:tcPr>
          <w:p w:rsidR="000D42EC" w:rsidRPr="00655522" w:rsidRDefault="000D42EC" w:rsidP="00BF7B87">
            <w:pPr>
              <w:keepLines w:val="0"/>
              <w:overflowPunct/>
              <w:autoSpaceDE/>
              <w:autoSpaceDN/>
              <w:adjustRightInd/>
              <w:spacing w:line="240" w:lineRule="auto"/>
              <w:ind w:left="33" w:firstLine="426"/>
              <w:jc w:val="left"/>
              <w:rPr>
                <w:rFonts w:eastAsia="SimSun"/>
                <w:sz w:val="24"/>
                <w:szCs w:val="24"/>
                <w:lang w:eastAsia="zh-CN"/>
              </w:rPr>
            </w:pPr>
          </w:p>
        </w:tc>
      </w:tr>
      <w:tr w:rsidR="00655522" w:rsidRPr="00655522" w:rsidTr="00F4019C">
        <w:trPr>
          <w:trHeight w:val="421"/>
        </w:trPr>
        <w:tc>
          <w:tcPr>
            <w:tcW w:w="2628" w:type="dxa"/>
          </w:tcPr>
          <w:p w:rsidR="000D42EC" w:rsidRPr="00655522" w:rsidRDefault="000D42EC" w:rsidP="00BF7B87">
            <w:pPr>
              <w:widowControl w:val="0"/>
              <w:spacing w:line="240" w:lineRule="auto"/>
              <w:ind w:firstLine="0"/>
              <w:rPr>
                <w:rFonts w:eastAsia="SimSun"/>
                <w:sz w:val="24"/>
                <w:szCs w:val="24"/>
                <w:lang w:eastAsia="zh-CN"/>
              </w:rPr>
            </w:pPr>
            <w:r w:rsidRPr="00655522">
              <w:rPr>
                <w:rFonts w:eastAsia="SimSun"/>
                <w:sz w:val="24"/>
                <w:szCs w:val="24"/>
                <w:lang w:eastAsia="zh-CN"/>
              </w:rPr>
              <w:lastRenderedPageBreak/>
              <w:t>[</w:t>
            </w:r>
            <w:r w:rsidRPr="00655522">
              <w:rPr>
                <w:sz w:val="24"/>
                <w:szCs w:val="24"/>
                <w:lang w:eastAsia="zh-CN"/>
              </w:rPr>
              <w:t>3.3</w:t>
            </w:r>
            <w:r w:rsidRPr="00655522">
              <w:rPr>
                <w:rFonts w:eastAsia="SimSun"/>
                <w:sz w:val="24"/>
                <w:szCs w:val="24"/>
                <w:lang w:eastAsia="zh-CN"/>
              </w:rPr>
              <w:t>] - Бытовое обслуживание</w:t>
            </w:r>
          </w:p>
        </w:tc>
        <w:tc>
          <w:tcPr>
            <w:tcW w:w="3420" w:type="dxa"/>
          </w:tcPr>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 xml:space="preserve">Дома быта, ателье, мастерские и салоны бытовых услуг; </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 xml:space="preserve">косметические салоны, парикмахерские, массажные кабинеты; </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банно-оздоровительные комплексы, бани, сауны;</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 xml:space="preserve"> похоронные бюро; </w:t>
            </w:r>
          </w:p>
        </w:tc>
        <w:tc>
          <w:tcPr>
            <w:tcW w:w="3699" w:type="dxa"/>
            <w:vMerge/>
          </w:tcPr>
          <w:p w:rsidR="000D42EC" w:rsidRPr="00655522" w:rsidRDefault="000D42EC" w:rsidP="00BF7B87">
            <w:pPr>
              <w:keepLines w:val="0"/>
              <w:overflowPunct/>
              <w:autoSpaceDE/>
              <w:autoSpaceDN/>
              <w:adjustRightInd/>
              <w:spacing w:line="240" w:lineRule="auto"/>
              <w:ind w:left="33" w:firstLine="426"/>
              <w:jc w:val="left"/>
              <w:rPr>
                <w:rFonts w:eastAsia="SimSun"/>
                <w:sz w:val="24"/>
                <w:szCs w:val="24"/>
                <w:lang w:eastAsia="zh-CN"/>
              </w:rPr>
            </w:pPr>
          </w:p>
        </w:tc>
      </w:tr>
      <w:tr w:rsidR="00655522" w:rsidRPr="00655522" w:rsidTr="00F4019C">
        <w:trPr>
          <w:trHeight w:val="421"/>
        </w:trPr>
        <w:tc>
          <w:tcPr>
            <w:tcW w:w="2628" w:type="dxa"/>
          </w:tcPr>
          <w:p w:rsidR="000D42EC" w:rsidRPr="00655522" w:rsidRDefault="000D42EC" w:rsidP="00BF7B87">
            <w:pPr>
              <w:widowControl w:val="0"/>
              <w:spacing w:line="240" w:lineRule="auto"/>
              <w:ind w:firstLine="0"/>
              <w:rPr>
                <w:rFonts w:eastAsia="SimSun"/>
                <w:sz w:val="24"/>
                <w:szCs w:val="24"/>
                <w:lang w:eastAsia="zh-CN"/>
              </w:rPr>
            </w:pPr>
            <w:r w:rsidRPr="00655522">
              <w:rPr>
                <w:rFonts w:eastAsia="SimSun"/>
                <w:sz w:val="24"/>
                <w:szCs w:val="24"/>
                <w:lang w:eastAsia="zh-CN"/>
              </w:rPr>
              <w:t>[</w:t>
            </w:r>
            <w:r w:rsidRPr="00655522">
              <w:rPr>
                <w:sz w:val="24"/>
                <w:szCs w:val="24"/>
                <w:lang w:eastAsia="zh-CN"/>
              </w:rPr>
              <w:t>4.8</w:t>
            </w:r>
            <w:r w:rsidRPr="00655522">
              <w:rPr>
                <w:rFonts w:eastAsia="SimSun"/>
                <w:sz w:val="24"/>
                <w:szCs w:val="24"/>
                <w:lang w:eastAsia="zh-CN"/>
              </w:rPr>
              <w:t>] - Развлечения</w:t>
            </w:r>
          </w:p>
        </w:tc>
        <w:tc>
          <w:tcPr>
            <w:tcW w:w="3420" w:type="dxa"/>
          </w:tcPr>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Дискотеки и танцевальные площадки, ночные клубы;</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 xml:space="preserve">аквапарки, боулинг, аттракционы, ипподромы, игровые автоматы (кроме игрового оборудования, используемого для проведения азартных игр), игровые площадки; </w:t>
            </w:r>
          </w:p>
        </w:tc>
        <w:tc>
          <w:tcPr>
            <w:tcW w:w="3699" w:type="dxa"/>
            <w:vMerge/>
          </w:tcPr>
          <w:p w:rsidR="000D42EC" w:rsidRPr="00655522" w:rsidRDefault="000D42EC" w:rsidP="00BF7B87">
            <w:pPr>
              <w:keepLines w:val="0"/>
              <w:overflowPunct/>
              <w:autoSpaceDE/>
              <w:autoSpaceDN/>
              <w:adjustRightInd/>
              <w:spacing w:line="240" w:lineRule="auto"/>
              <w:ind w:left="33" w:firstLine="426"/>
              <w:jc w:val="left"/>
              <w:rPr>
                <w:rFonts w:eastAsia="SimSun"/>
                <w:sz w:val="24"/>
                <w:szCs w:val="24"/>
                <w:lang w:eastAsia="zh-CN"/>
              </w:rPr>
            </w:pPr>
          </w:p>
        </w:tc>
      </w:tr>
      <w:tr w:rsidR="00655522" w:rsidRPr="00655522" w:rsidTr="00F4019C">
        <w:trPr>
          <w:trHeight w:val="421"/>
        </w:trPr>
        <w:tc>
          <w:tcPr>
            <w:tcW w:w="2628" w:type="dxa"/>
          </w:tcPr>
          <w:p w:rsidR="000D42EC" w:rsidRPr="00655522" w:rsidRDefault="000D42EC" w:rsidP="00BF7B87">
            <w:pPr>
              <w:widowControl w:val="0"/>
              <w:spacing w:line="240" w:lineRule="auto"/>
              <w:ind w:firstLine="0"/>
              <w:rPr>
                <w:rFonts w:eastAsia="SimSun"/>
                <w:sz w:val="24"/>
                <w:szCs w:val="24"/>
                <w:lang w:eastAsia="zh-CN"/>
              </w:rPr>
            </w:pPr>
            <w:r w:rsidRPr="00655522">
              <w:rPr>
                <w:rFonts w:eastAsia="SimSun"/>
                <w:sz w:val="24"/>
                <w:szCs w:val="24"/>
                <w:lang w:eastAsia="zh-CN"/>
              </w:rPr>
              <w:t>[</w:t>
            </w:r>
            <w:r w:rsidRPr="00655522">
              <w:rPr>
                <w:sz w:val="24"/>
                <w:szCs w:val="24"/>
                <w:lang w:eastAsia="zh-CN"/>
              </w:rPr>
              <w:t>3.10.1</w:t>
            </w:r>
            <w:r w:rsidRPr="00655522">
              <w:rPr>
                <w:rFonts w:eastAsia="SimSun"/>
                <w:sz w:val="24"/>
                <w:szCs w:val="24"/>
                <w:lang w:eastAsia="zh-CN"/>
              </w:rPr>
              <w:t>] - Амбулаторное ветеринарное обслуживание</w:t>
            </w:r>
          </w:p>
        </w:tc>
        <w:tc>
          <w:tcPr>
            <w:tcW w:w="3420" w:type="dxa"/>
          </w:tcPr>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Ветлечебницы без содержания животных;</w:t>
            </w:r>
          </w:p>
        </w:tc>
        <w:tc>
          <w:tcPr>
            <w:tcW w:w="3699" w:type="dxa"/>
            <w:vMerge/>
          </w:tcPr>
          <w:p w:rsidR="000D42EC" w:rsidRPr="00655522" w:rsidRDefault="000D42EC" w:rsidP="00BF7B87">
            <w:pPr>
              <w:keepLines w:val="0"/>
              <w:overflowPunct/>
              <w:autoSpaceDE/>
              <w:autoSpaceDN/>
              <w:adjustRightInd/>
              <w:spacing w:line="240" w:lineRule="auto"/>
              <w:ind w:left="33" w:firstLine="426"/>
              <w:jc w:val="left"/>
              <w:rPr>
                <w:rFonts w:eastAsia="SimSun"/>
                <w:sz w:val="24"/>
                <w:szCs w:val="24"/>
                <w:lang w:eastAsia="zh-CN"/>
              </w:rPr>
            </w:pPr>
          </w:p>
        </w:tc>
      </w:tr>
      <w:tr w:rsidR="00655522" w:rsidRPr="00655522" w:rsidTr="00F4019C">
        <w:trPr>
          <w:trHeight w:val="421"/>
        </w:trPr>
        <w:tc>
          <w:tcPr>
            <w:tcW w:w="2628" w:type="dxa"/>
          </w:tcPr>
          <w:p w:rsidR="000D42EC" w:rsidRPr="00655522" w:rsidRDefault="000D42EC" w:rsidP="00BF7B87">
            <w:pPr>
              <w:widowControl w:val="0"/>
              <w:spacing w:line="240" w:lineRule="auto"/>
              <w:ind w:firstLine="0"/>
              <w:rPr>
                <w:rFonts w:eastAsia="SimSun"/>
                <w:sz w:val="24"/>
                <w:szCs w:val="24"/>
                <w:lang w:eastAsia="zh-CN"/>
              </w:rPr>
            </w:pPr>
            <w:r w:rsidRPr="00655522">
              <w:rPr>
                <w:rFonts w:eastAsia="SimSun"/>
                <w:sz w:val="24"/>
                <w:szCs w:val="24"/>
                <w:lang w:eastAsia="zh-CN"/>
              </w:rPr>
              <w:t>[</w:t>
            </w:r>
            <w:r w:rsidRPr="00655522">
              <w:rPr>
                <w:sz w:val="24"/>
                <w:szCs w:val="24"/>
                <w:lang w:eastAsia="zh-CN"/>
              </w:rPr>
              <w:t>4.4</w:t>
            </w:r>
            <w:r w:rsidRPr="00655522">
              <w:rPr>
                <w:rFonts w:eastAsia="SimSun"/>
                <w:sz w:val="24"/>
                <w:szCs w:val="24"/>
                <w:lang w:eastAsia="zh-CN"/>
              </w:rPr>
              <w:t>] - Магазины</w:t>
            </w:r>
          </w:p>
        </w:tc>
        <w:tc>
          <w:tcPr>
            <w:tcW w:w="3420" w:type="dxa"/>
          </w:tcPr>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Магазины продовольственных, промышленных и смешанных товаров;</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 xml:space="preserve"> аптеки, </w:t>
            </w:r>
            <w:proofErr w:type="spellStart"/>
            <w:r w:rsidRPr="00655522">
              <w:rPr>
                <w:rFonts w:eastAsia="SimSun"/>
                <w:sz w:val="24"/>
                <w:szCs w:val="24"/>
                <w:lang w:eastAsia="zh-CN"/>
              </w:rPr>
              <w:t>ветаптеки</w:t>
            </w:r>
            <w:proofErr w:type="spellEnd"/>
            <w:r w:rsidRPr="00655522">
              <w:rPr>
                <w:rFonts w:eastAsia="SimSun"/>
                <w:sz w:val="24"/>
                <w:szCs w:val="24"/>
                <w:lang w:eastAsia="zh-CN"/>
              </w:rPr>
              <w:t>;</w:t>
            </w:r>
          </w:p>
        </w:tc>
        <w:tc>
          <w:tcPr>
            <w:tcW w:w="3699" w:type="dxa"/>
            <w:vMerge/>
          </w:tcPr>
          <w:p w:rsidR="000D42EC" w:rsidRPr="00655522" w:rsidRDefault="000D42EC" w:rsidP="00BF7B87">
            <w:pPr>
              <w:keepLines w:val="0"/>
              <w:overflowPunct/>
              <w:autoSpaceDE/>
              <w:autoSpaceDN/>
              <w:adjustRightInd/>
              <w:spacing w:line="240" w:lineRule="auto"/>
              <w:ind w:left="33" w:firstLine="426"/>
              <w:jc w:val="left"/>
              <w:rPr>
                <w:rFonts w:eastAsia="SimSun"/>
                <w:sz w:val="24"/>
                <w:szCs w:val="24"/>
                <w:lang w:eastAsia="zh-CN"/>
              </w:rPr>
            </w:pPr>
          </w:p>
        </w:tc>
      </w:tr>
      <w:tr w:rsidR="00655522" w:rsidRPr="00655522" w:rsidTr="00F4019C">
        <w:trPr>
          <w:trHeight w:val="421"/>
        </w:trPr>
        <w:tc>
          <w:tcPr>
            <w:tcW w:w="2628" w:type="dxa"/>
          </w:tcPr>
          <w:p w:rsidR="000D42EC" w:rsidRPr="00655522" w:rsidRDefault="000D42EC" w:rsidP="00BF7B87">
            <w:pPr>
              <w:widowControl w:val="0"/>
              <w:spacing w:line="240" w:lineRule="auto"/>
              <w:ind w:firstLine="0"/>
              <w:rPr>
                <w:rFonts w:eastAsia="SimSun"/>
                <w:sz w:val="24"/>
                <w:szCs w:val="24"/>
                <w:lang w:eastAsia="zh-CN"/>
              </w:rPr>
            </w:pPr>
            <w:proofErr w:type="gramStart"/>
            <w:r w:rsidRPr="00655522">
              <w:rPr>
                <w:rFonts w:eastAsia="SimSun"/>
                <w:sz w:val="24"/>
                <w:szCs w:val="24"/>
                <w:lang w:eastAsia="zh-CN"/>
              </w:rPr>
              <w:t>[</w:t>
            </w:r>
            <w:r w:rsidRPr="00655522">
              <w:rPr>
                <w:sz w:val="24"/>
                <w:szCs w:val="24"/>
                <w:lang w:eastAsia="zh-CN"/>
              </w:rPr>
              <w:t>4.2</w:t>
            </w:r>
            <w:r w:rsidRPr="00655522">
              <w:rPr>
                <w:rFonts w:eastAsia="SimSun"/>
                <w:sz w:val="24"/>
                <w:szCs w:val="24"/>
                <w:lang w:eastAsia="zh-CN"/>
              </w:rPr>
              <w:t>] - Объекты торговли (торговые центры, торгово-развлекательные центры (комплексы)</w:t>
            </w:r>
            <w:proofErr w:type="gramEnd"/>
          </w:p>
        </w:tc>
        <w:tc>
          <w:tcPr>
            <w:tcW w:w="3420" w:type="dxa"/>
          </w:tcPr>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 xml:space="preserve">Торговые комплексы, торговые центры, торгово-развлекательные центры; </w:t>
            </w:r>
          </w:p>
        </w:tc>
        <w:tc>
          <w:tcPr>
            <w:tcW w:w="3699" w:type="dxa"/>
            <w:vMerge/>
          </w:tcPr>
          <w:p w:rsidR="000D42EC" w:rsidRPr="00655522" w:rsidRDefault="000D42EC" w:rsidP="00BF7B87">
            <w:pPr>
              <w:keepLines w:val="0"/>
              <w:overflowPunct/>
              <w:autoSpaceDE/>
              <w:autoSpaceDN/>
              <w:adjustRightInd/>
              <w:spacing w:line="240" w:lineRule="auto"/>
              <w:ind w:left="33" w:firstLine="426"/>
              <w:jc w:val="left"/>
              <w:rPr>
                <w:rFonts w:eastAsia="SimSun"/>
                <w:sz w:val="24"/>
                <w:szCs w:val="24"/>
                <w:lang w:eastAsia="zh-CN"/>
              </w:rPr>
            </w:pPr>
          </w:p>
        </w:tc>
      </w:tr>
      <w:tr w:rsidR="00655522" w:rsidRPr="00655522" w:rsidTr="00F4019C">
        <w:trPr>
          <w:trHeight w:val="421"/>
        </w:trPr>
        <w:tc>
          <w:tcPr>
            <w:tcW w:w="2628" w:type="dxa"/>
          </w:tcPr>
          <w:p w:rsidR="000D42EC" w:rsidRPr="00655522" w:rsidRDefault="000D42EC" w:rsidP="00BF7B87">
            <w:pPr>
              <w:widowControl w:val="0"/>
              <w:spacing w:line="240" w:lineRule="auto"/>
              <w:ind w:firstLine="0"/>
              <w:rPr>
                <w:rFonts w:eastAsia="SimSun"/>
                <w:sz w:val="24"/>
                <w:szCs w:val="24"/>
                <w:lang w:eastAsia="zh-CN"/>
              </w:rPr>
            </w:pPr>
            <w:r w:rsidRPr="00655522">
              <w:rPr>
                <w:rFonts w:eastAsia="SimSun"/>
                <w:sz w:val="24"/>
                <w:szCs w:val="24"/>
                <w:lang w:eastAsia="zh-CN"/>
              </w:rPr>
              <w:t>[</w:t>
            </w:r>
            <w:r w:rsidRPr="00655522">
              <w:rPr>
                <w:sz w:val="24"/>
                <w:szCs w:val="24"/>
                <w:lang w:eastAsia="zh-CN"/>
              </w:rPr>
              <w:t>4.3</w:t>
            </w:r>
            <w:r w:rsidRPr="00655522">
              <w:rPr>
                <w:rFonts w:eastAsia="SimSun"/>
                <w:sz w:val="24"/>
                <w:szCs w:val="24"/>
                <w:lang w:eastAsia="zh-CN"/>
              </w:rPr>
              <w:t>] - Рынки</w:t>
            </w:r>
          </w:p>
        </w:tc>
        <w:tc>
          <w:tcPr>
            <w:tcW w:w="3420" w:type="dxa"/>
          </w:tcPr>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 xml:space="preserve">Ярмарки, рынки, базары; </w:t>
            </w:r>
          </w:p>
        </w:tc>
        <w:tc>
          <w:tcPr>
            <w:tcW w:w="3699" w:type="dxa"/>
            <w:vMerge/>
          </w:tcPr>
          <w:p w:rsidR="000D42EC" w:rsidRPr="00655522" w:rsidRDefault="000D42EC" w:rsidP="00BF7B87">
            <w:pPr>
              <w:keepLines w:val="0"/>
              <w:overflowPunct/>
              <w:autoSpaceDE/>
              <w:autoSpaceDN/>
              <w:adjustRightInd/>
              <w:spacing w:line="240" w:lineRule="auto"/>
              <w:ind w:left="33" w:firstLine="426"/>
              <w:jc w:val="left"/>
              <w:rPr>
                <w:rFonts w:eastAsia="SimSun"/>
                <w:sz w:val="24"/>
                <w:szCs w:val="24"/>
                <w:lang w:eastAsia="zh-CN"/>
              </w:rPr>
            </w:pPr>
          </w:p>
        </w:tc>
      </w:tr>
      <w:tr w:rsidR="00655522" w:rsidRPr="00655522" w:rsidTr="00F4019C">
        <w:trPr>
          <w:trHeight w:val="421"/>
        </w:trPr>
        <w:tc>
          <w:tcPr>
            <w:tcW w:w="2628" w:type="dxa"/>
          </w:tcPr>
          <w:p w:rsidR="000D42EC" w:rsidRPr="00655522" w:rsidRDefault="000D42EC" w:rsidP="00BF7B87">
            <w:pPr>
              <w:widowControl w:val="0"/>
              <w:spacing w:line="240" w:lineRule="auto"/>
              <w:ind w:firstLine="0"/>
              <w:rPr>
                <w:rFonts w:eastAsia="SimSun"/>
                <w:sz w:val="24"/>
                <w:szCs w:val="24"/>
                <w:lang w:eastAsia="zh-CN"/>
              </w:rPr>
            </w:pPr>
            <w:r w:rsidRPr="00655522">
              <w:rPr>
                <w:rFonts w:eastAsia="SimSun"/>
                <w:sz w:val="24"/>
                <w:szCs w:val="24"/>
                <w:lang w:eastAsia="zh-CN"/>
              </w:rPr>
              <w:t>[</w:t>
            </w:r>
            <w:r w:rsidRPr="00655522">
              <w:rPr>
                <w:sz w:val="24"/>
                <w:szCs w:val="24"/>
                <w:lang w:eastAsia="zh-CN"/>
              </w:rPr>
              <w:t>4.10</w:t>
            </w:r>
            <w:r w:rsidRPr="00655522">
              <w:rPr>
                <w:rFonts w:eastAsia="SimSun"/>
                <w:sz w:val="24"/>
                <w:szCs w:val="24"/>
                <w:lang w:eastAsia="zh-CN"/>
              </w:rPr>
              <w:t xml:space="preserve">] - </w:t>
            </w:r>
            <w:proofErr w:type="spellStart"/>
            <w:r w:rsidRPr="00655522">
              <w:rPr>
                <w:rFonts w:eastAsia="SimSun"/>
                <w:sz w:val="24"/>
                <w:szCs w:val="24"/>
                <w:lang w:eastAsia="zh-CN"/>
              </w:rPr>
              <w:t>Выставочно</w:t>
            </w:r>
            <w:proofErr w:type="spellEnd"/>
            <w:r w:rsidRPr="00655522">
              <w:rPr>
                <w:rFonts w:eastAsia="SimSun"/>
                <w:sz w:val="24"/>
                <w:szCs w:val="24"/>
                <w:lang w:eastAsia="zh-CN"/>
              </w:rPr>
              <w:t>-ярмарочная деятельность</w:t>
            </w:r>
          </w:p>
        </w:tc>
        <w:tc>
          <w:tcPr>
            <w:tcW w:w="3420" w:type="dxa"/>
          </w:tcPr>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Выставки-ярмарки;</w:t>
            </w:r>
          </w:p>
        </w:tc>
        <w:tc>
          <w:tcPr>
            <w:tcW w:w="3699" w:type="dxa"/>
            <w:vMerge/>
          </w:tcPr>
          <w:p w:rsidR="000D42EC" w:rsidRPr="00655522" w:rsidRDefault="000D42EC" w:rsidP="00BF7B87">
            <w:pPr>
              <w:keepLines w:val="0"/>
              <w:overflowPunct/>
              <w:autoSpaceDE/>
              <w:autoSpaceDN/>
              <w:adjustRightInd/>
              <w:spacing w:line="240" w:lineRule="auto"/>
              <w:ind w:left="33" w:firstLine="426"/>
              <w:jc w:val="left"/>
              <w:rPr>
                <w:rFonts w:eastAsia="SimSun"/>
                <w:sz w:val="24"/>
                <w:szCs w:val="24"/>
                <w:lang w:eastAsia="zh-CN"/>
              </w:rPr>
            </w:pPr>
          </w:p>
        </w:tc>
      </w:tr>
      <w:tr w:rsidR="00655522" w:rsidRPr="00655522" w:rsidTr="00F4019C">
        <w:trPr>
          <w:trHeight w:val="1381"/>
        </w:trPr>
        <w:tc>
          <w:tcPr>
            <w:tcW w:w="2628" w:type="dxa"/>
          </w:tcPr>
          <w:p w:rsidR="000D42EC" w:rsidRPr="00655522" w:rsidRDefault="000D42EC" w:rsidP="00BF7B87">
            <w:pPr>
              <w:widowControl w:val="0"/>
              <w:spacing w:line="240" w:lineRule="auto"/>
              <w:ind w:firstLine="0"/>
              <w:rPr>
                <w:rFonts w:eastAsia="SimSun"/>
                <w:sz w:val="24"/>
                <w:szCs w:val="24"/>
                <w:lang w:eastAsia="zh-CN"/>
              </w:rPr>
            </w:pPr>
            <w:r w:rsidRPr="00655522">
              <w:rPr>
                <w:rFonts w:eastAsia="SimSun"/>
                <w:sz w:val="24"/>
                <w:szCs w:val="24"/>
                <w:lang w:eastAsia="zh-CN"/>
              </w:rPr>
              <w:t>[</w:t>
            </w:r>
            <w:r w:rsidRPr="00655522">
              <w:rPr>
                <w:sz w:val="24"/>
                <w:szCs w:val="24"/>
                <w:lang w:eastAsia="zh-CN"/>
              </w:rPr>
              <w:t>5.1</w:t>
            </w:r>
            <w:r w:rsidRPr="00655522">
              <w:rPr>
                <w:rFonts w:eastAsia="SimSun"/>
                <w:sz w:val="24"/>
                <w:szCs w:val="24"/>
                <w:lang w:eastAsia="zh-CN"/>
              </w:rPr>
              <w:t>] - Спорт</w:t>
            </w:r>
          </w:p>
        </w:tc>
        <w:tc>
          <w:tcPr>
            <w:tcW w:w="3420" w:type="dxa"/>
          </w:tcPr>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 xml:space="preserve">Спорткомплексы, спортивные залы, </w:t>
            </w:r>
            <w:proofErr w:type="gramStart"/>
            <w:r w:rsidRPr="00655522">
              <w:rPr>
                <w:rFonts w:eastAsia="SimSun"/>
                <w:sz w:val="24"/>
                <w:szCs w:val="24"/>
                <w:lang w:eastAsia="zh-CN"/>
              </w:rPr>
              <w:t>фитнес-центры</w:t>
            </w:r>
            <w:proofErr w:type="gramEnd"/>
            <w:r w:rsidRPr="00655522">
              <w:rPr>
                <w:rFonts w:eastAsia="SimSun"/>
                <w:sz w:val="24"/>
                <w:szCs w:val="24"/>
                <w:lang w:eastAsia="zh-CN"/>
              </w:rPr>
              <w:t>;</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спортивные площадки;</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теннисные корты;</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 xml:space="preserve">бассейны; </w:t>
            </w:r>
          </w:p>
        </w:tc>
        <w:tc>
          <w:tcPr>
            <w:tcW w:w="3699" w:type="dxa"/>
            <w:vMerge/>
          </w:tcPr>
          <w:p w:rsidR="000D42EC" w:rsidRPr="00655522" w:rsidRDefault="000D42EC" w:rsidP="00BF7B87">
            <w:pPr>
              <w:keepLines w:val="0"/>
              <w:overflowPunct/>
              <w:autoSpaceDE/>
              <w:autoSpaceDN/>
              <w:adjustRightInd/>
              <w:spacing w:line="240" w:lineRule="auto"/>
              <w:ind w:left="33" w:firstLine="426"/>
              <w:jc w:val="left"/>
              <w:rPr>
                <w:rFonts w:eastAsia="SimSun"/>
                <w:sz w:val="24"/>
                <w:szCs w:val="24"/>
                <w:lang w:eastAsia="zh-CN"/>
              </w:rPr>
            </w:pPr>
          </w:p>
        </w:tc>
      </w:tr>
      <w:tr w:rsidR="00655522" w:rsidRPr="00655522" w:rsidTr="00F4019C">
        <w:trPr>
          <w:trHeight w:val="8745"/>
        </w:trPr>
        <w:tc>
          <w:tcPr>
            <w:tcW w:w="2628" w:type="dxa"/>
          </w:tcPr>
          <w:p w:rsidR="000D42EC" w:rsidRPr="00655522" w:rsidRDefault="000D42EC" w:rsidP="00BF7B87">
            <w:pPr>
              <w:spacing w:line="240" w:lineRule="auto"/>
              <w:ind w:firstLine="0"/>
              <w:jc w:val="left"/>
              <w:rPr>
                <w:rFonts w:eastAsia="SimSun"/>
                <w:sz w:val="24"/>
                <w:szCs w:val="24"/>
                <w:lang w:eastAsia="zh-CN"/>
              </w:rPr>
            </w:pPr>
            <w:r w:rsidRPr="00655522">
              <w:rPr>
                <w:rFonts w:eastAsia="SimSun"/>
                <w:sz w:val="24"/>
                <w:szCs w:val="24"/>
                <w:lang w:eastAsia="zh-CN"/>
              </w:rPr>
              <w:lastRenderedPageBreak/>
              <w:t>[3.1] - Коммунальное обслуживание</w:t>
            </w:r>
          </w:p>
        </w:tc>
        <w:tc>
          <w:tcPr>
            <w:tcW w:w="3420" w:type="dxa"/>
          </w:tcPr>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 xml:space="preserve">Отдельно стоящие, встроенные или пристроенные объекты (связанные с проживанием граждан и не оказывающие негативного воздействия на окружающую среду): </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 xml:space="preserve">здания и помещения жилищно-эксплуатационных и аварийно-диспетчерских служб; </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 xml:space="preserve">Объекты инженерного обеспечения и объекты вспомогательного инженерного назначения. </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 xml:space="preserve">Котельные, водозаборы, насосные станции, трансформаторные подстанции, телефонные станции, стоянки, гаражи и мастерские для обслуживания уборочной и аварийной техники, а также здания или помещения, предназначенные для приема физических и юридических лиц в связи с предоставлением им коммунальных услуг, сооружения связи; </w:t>
            </w:r>
          </w:p>
          <w:p w:rsidR="000D42EC" w:rsidRPr="00655522" w:rsidRDefault="000D42EC" w:rsidP="00BF7B87">
            <w:pPr>
              <w:spacing w:line="240" w:lineRule="auto"/>
              <w:ind w:firstLine="426"/>
              <w:jc w:val="left"/>
              <w:rPr>
                <w:rFonts w:eastAsia="SimSun"/>
                <w:sz w:val="24"/>
                <w:szCs w:val="24"/>
                <w:lang w:eastAsia="zh-CN"/>
              </w:rPr>
            </w:pPr>
            <w:r w:rsidRPr="00655522">
              <w:rPr>
                <w:rFonts w:eastAsia="SimSun"/>
                <w:sz w:val="24"/>
                <w:szCs w:val="24"/>
                <w:lang w:eastAsia="zh-CN"/>
              </w:rPr>
              <w:t>Общественные уборные;</w:t>
            </w:r>
          </w:p>
        </w:tc>
        <w:tc>
          <w:tcPr>
            <w:tcW w:w="3699" w:type="dxa"/>
          </w:tcPr>
          <w:p w:rsidR="000D42EC" w:rsidRPr="00655522" w:rsidRDefault="000D42EC" w:rsidP="00BF7B87">
            <w:pPr>
              <w:keepLines w:val="0"/>
              <w:tabs>
                <w:tab w:val="left" w:pos="1134"/>
              </w:tabs>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минимальная площадь земельных участков - 5 кв. м;</w:t>
            </w:r>
          </w:p>
          <w:p w:rsidR="000D42EC" w:rsidRPr="00655522" w:rsidRDefault="000D42EC" w:rsidP="00BF7B87">
            <w:pPr>
              <w:keepLines w:val="0"/>
              <w:tabs>
                <w:tab w:val="left" w:pos="1134"/>
              </w:tabs>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максимальное количество надземных этажей зданий – 3 этажа (включая мансардный этаж);</w:t>
            </w:r>
          </w:p>
          <w:p w:rsidR="000D42EC" w:rsidRPr="00655522" w:rsidRDefault="000D42EC" w:rsidP="00BF7B87">
            <w:pPr>
              <w:keepLines w:val="0"/>
              <w:tabs>
                <w:tab w:val="left" w:pos="1134"/>
              </w:tabs>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максимальный процент застройки в границах земельного участка – 80%;</w:t>
            </w:r>
          </w:p>
          <w:p w:rsidR="000D42EC" w:rsidRPr="00655522" w:rsidRDefault="000D42EC" w:rsidP="00BF7B87">
            <w:pPr>
              <w:keepLines w:val="0"/>
              <w:tabs>
                <w:tab w:val="left" w:pos="1134"/>
              </w:tabs>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максимальная общая площадь встроенных объектов - 150 м</w:t>
            </w:r>
            <w:proofErr w:type="gramStart"/>
            <w:r w:rsidRPr="00655522">
              <w:rPr>
                <w:rFonts w:eastAsia="SimSun"/>
                <w:sz w:val="24"/>
                <w:szCs w:val="24"/>
                <w:lang w:eastAsia="zh-CN"/>
              </w:rPr>
              <w:t>2</w:t>
            </w:r>
            <w:proofErr w:type="gramEnd"/>
            <w:r w:rsidRPr="00655522">
              <w:rPr>
                <w:rFonts w:eastAsia="SimSun"/>
                <w:sz w:val="24"/>
                <w:szCs w:val="24"/>
                <w:lang w:eastAsia="zh-CN"/>
              </w:rPr>
              <w:t>.</w:t>
            </w:r>
          </w:p>
          <w:p w:rsidR="000D42EC" w:rsidRPr="00655522" w:rsidRDefault="000D42EC" w:rsidP="00BF7B87">
            <w:pPr>
              <w:keepLines w:val="0"/>
              <w:tabs>
                <w:tab w:val="left" w:pos="1134"/>
              </w:tabs>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 xml:space="preserve">Объекты по оказанию услуг и обслуживанию населения допускается размещать в отдельно стоящих, встроенных или пристроенных объектах с изолированными от жилых зданий или их частей входами. </w:t>
            </w:r>
          </w:p>
        </w:tc>
      </w:tr>
      <w:tr w:rsidR="00655522" w:rsidRPr="00655522" w:rsidTr="00F4019C">
        <w:trPr>
          <w:trHeight w:val="20"/>
        </w:trPr>
        <w:tc>
          <w:tcPr>
            <w:tcW w:w="2628" w:type="dxa"/>
          </w:tcPr>
          <w:p w:rsidR="000D42EC" w:rsidRPr="00655522" w:rsidRDefault="000D42EC" w:rsidP="00BF7B87">
            <w:pPr>
              <w:spacing w:line="240" w:lineRule="auto"/>
              <w:ind w:firstLine="0"/>
              <w:jc w:val="left"/>
              <w:rPr>
                <w:rFonts w:eastAsia="SimSun"/>
                <w:sz w:val="24"/>
                <w:szCs w:val="24"/>
                <w:lang w:eastAsia="zh-CN"/>
              </w:rPr>
            </w:pPr>
            <w:r w:rsidRPr="00655522">
              <w:rPr>
                <w:rFonts w:eastAsia="SimSun"/>
                <w:sz w:val="24"/>
                <w:szCs w:val="24"/>
                <w:lang w:eastAsia="zh-CN"/>
              </w:rPr>
              <w:t>[</w:t>
            </w:r>
            <w:r w:rsidRPr="00655522">
              <w:rPr>
                <w:sz w:val="24"/>
                <w:szCs w:val="24"/>
                <w:lang w:eastAsia="zh-CN"/>
              </w:rPr>
              <w:t>8.3</w:t>
            </w:r>
            <w:r w:rsidRPr="00655522">
              <w:rPr>
                <w:rFonts w:eastAsia="SimSun"/>
                <w:sz w:val="24"/>
                <w:szCs w:val="24"/>
                <w:lang w:eastAsia="zh-CN"/>
              </w:rPr>
              <w:t>] - Обеспечение внутреннего правопорядка</w:t>
            </w:r>
          </w:p>
        </w:tc>
        <w:tc>
          <w:tcPr>
            <w:tcW w:w="3420" w:type="dxa"/>
          </w:tcPr>
          <w:p w:rsidR="000D42EC" w:rsidRPr="00655522" w:rsidRDefault="000D42EC" w:rsidP="00BF7B87">
            <w:pPr>
              <w:keepLines w:val="0"/>
              <w:overflowPunct/>
              <w:spacing w:line="240" w:lineRule="auto"/>
              <w:ind w:firstLine="426"/>
              <w:rPr>
                <w:rFonts w:eastAsia="SimSun"/>
                <w:sz w:val="24"/>
                <w:szCs w:val="24"/>
                <w:lang w:eastAsia="zh-CN"/>
              </w:rPr>
            </w:pPr>
            <w:r w:rsidRPr="00655522">
              <w:rPr>
                <w:rFonts w:eastAsia="SimSun"/>
                <w:sz w:val="24"/>
                <w:szCs w:val="24"/>
                <w:lang w:eastAsia="zh-CN"/>
              </w:rPr>
              <w:t>Объекты гражданской обороны (убежища, противорадиационные укрытия и т.п.); объекты пожарной охраны, пожарные депо;</w:t>
            </w:r>
          </w:p>
        </w:tc>
        <w:tc>
          <w:tcPr>
            <w:tcW w:w="3699" w:type="dxa"/>
            <w:vMerge w:val="restart"/>
          </w:tcPr>
          <w:p w:rsidR="000D42EC" w:rsidRPr="00655522" w:rsidRDefault="000D42EC" w:rsidP="00BF7B87">
            <w:pPr>
              <w:keepLines w:val="0"/>
              <w:tabs>
                <w:tab w:val="left" w:pos="1134"/>
              </w:tabs>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минимальная площадь земельных участков - 10 кв. м;</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максимальная высота зданий, строений, сооружений от уровня земли - 20 м;</w:t>
            </w:r>
          </w:p>
          <w:p w:rsidR="000D42EC" w:rsidRPr="00655522" w:rsidRDefault="000D42EC" w:rsidP="00BF7B87">
            <w:pPr>
              <w:keepLines w:val="0"/>
              <w:tabs>
                <w:tab w:val="left" w:pos="1134"/>
              </w:tabs>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 xml:space="preserve">максимальный процент </w:t>
            </w:r>
            <w:r w:rsidRPr="00655522">
              <w:rPr>
                <w:rFonts w:eastAsia="SimSun"/>
                <w:sz w:val="24"/>
                <w:szCs w:val="24"/>
                <w:lang w:eastAsia="zh-CN"/>
              </w:rPr>
              <w:lastRenderedPageBreak/>
              <w:t>застройки в границах земельного участка – 80%</w:t>
            </w:r>
          </w:p>
        </w:tc>
      </w:tr>
      <w:tr w:rsidR="00655522" w:rsidRPr="00655522" w:rsidTr="00F4019C">
        <w:trPr>
          <w:trHeight w:val="6950"/>
        </w:trPr>
        <w:tc>
          <w:tcPr>
            <w:tcW w:w="2628" w:type="dxa"/>
          </w:tcPr>
          <w:p w:rsidR="000D42EC" w:rsidRPr="00655522" w:rsidRDefault="000D42EC" w:rsidP="00BF7B87">
            <w:pPr>
              <w:spacing w:line="240" w:lineRule="auto"/>
              <w:ind w:firstLine="0"/>
              <w:jc w:val="left"/>
              <w:rPr>
                <w:rFonts w:eastAsia="SimSun"/>
                <w:sz w:val="24"/>
                <w:szCs w:val="24"/>
                <w:lang w:eastAsia="zh-CN"/>
              </w:rPr>
            </w:pPr>
            <w:r w:rsidRPr="00655522">
              <w:rPr>
                <w:rFonts w:eastAsia="SimSun"/>
                <w:sz w:val="24"/>
                <w:szCs w:val="24"/>
                <w:lang w:eastAsia="zh-CN"/>
              </w:rPr>
              <w:lastRenderedPageBreak/>
              <w:t>[</w:t>
            </w:r>
            <w:r w:rsidRPr="00655522">
              <w:rPr>
                <w:sz w:val="24"/>
                <w:szCs w:val="24"/>
                <w:lang w:eastAsia="zh-CN"/>
              </w:rPr>
              <w:t>3.9.1</w:t>
            </w:r>
            <w:r w:rsidRPr="00655522">
              <w:rPr>
                <w:rFonts w:eastAsia="SimSun"/>
                <w:sz w:val="24"/>
                <w:szCs w:val="24"/>
                <w:lang w:eastAsia="zh-CN"/>
              </w:rPr>
              <w:t>] - Обеспечение деятельности в области гидрометеорологии и смежных с ней областях</w:t>
            </w:r>
          </w:p>
        </w:tc>
        <w:tc>
          <w:tcPr>
            <w:tcW w:w="3420" w:type="dxa"/>
          </w:tcPr>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proofErr w:type="gramStart"/>
            <w:r w:rsidRPr="00655522">
              <w:rPr>
                <w:rFonts w:eastAsia="SimSun"/>
                <w:sz w:val="24"/>
                <w:szCs w:val="24"/>
                <w:lang w:eastAsia="zh-CN"/>
              </w:rPr>
              <w:t>Объекты капитального строительства, предназначенные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здания и сооружения, используемые в области гидрометеорологии и смежных с ней областях (доплеровские метеорологические радиолокаторы, гидрологические посты и другие);</w:t>
            </w:r>
            <w:proofErr w:type="gramEnd"/>
          </w:p>
        </w:tc>
        <w:tc>
          <w:tcPr>
            <w:tcW w:w="3699" w:type="dxa"/>
            <w:vMerge/>
          </w:tcPr>
          <w:p w:rsidR="000D42EC" w:rsidRPr="00655522" w:rsidRDefault="000D42EC" w:rsidP="00BF7B87">
            <w:pPr>
              <w:keepLines w:val="0"/>
              <w:tabs>
                <w:tab w:val="left" w:pos="1134"/>
              </w:tabs>
              <w:overflowPunct/>
              <w:autoSpaceDE/>
              <w:autoSpaceDN/>
              <w:adjustRightInd/>
              <w:spacing w:line="240" w:lineRule="auto"/>
              <w:ind w:firstLine="426"/>
              <w:jc w:val="left"/>
              <w:rPr>
                <w:rFonts w:eastAsia="SimSun"/>
                <w:sz w:val="24"/>
                <w:szCs w:val="24"/>
                <w:lang w:eastAsia="zh-CN"/>
              </w:rPr>
            </w:pPr>
          </w:p>
        </w:tc>
      </w:tr>
      <w:tr w:rsidR="00655522" w:rsidRPr="00655522" w:rsidTr="00F4019C">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1973"/>
        </w:trPr>
        <w:tc>
          <w:tcPr>
            <w:tcW w:w="2628" w:type="dxa"/>
            <w:tcBorders>
              <w:top w:val="single" w:sz="4" w:space="0" w:color="auto"/>
              <w:bottom w:val="single" w:sz="4" w:space="0" w:color="auto"/>
            </w:tcBorders>
          </w:tcPr>
          <w:p w:rsidR="000D42EC" w:rsidRPr="00655522" w:rsidRDefault="000D42EC" w:rsidP="00BF7B87">
            <w:pPr>
              <w:tabs>
                <w:tab w:val="left" w:pos="2520"/>
              </w:tabs>
              <w:spacing w:line="240" w:lineRule="auto"/>
              <w:ind w:firstLine="0"/>
              <w:jc w:val="left"/>
              <w:rPr>
                <w:rFonts w:eastAsia="SimSun"/>
                <w:sz w:val="24"/>
                <w:szCs w:val="24"/>
                <w:lang w:eastAsia="zh-CN"/>
              </w:rPr>
            </w:pPr>
            <w:r w:rsidRPr="00655522">
              <w:rPr>
                <w:rFonts w:eastAsia="SimSun"/>
                <w:sz w:val="24"/>
                <w:szCs w:val="24"/>
                <w:lang w:eastAsia="zh-CN"/>
              </w:rPr>
              <w:lastRenderedPageBreak/>
              <w:t>[</w:t>
            </w:r>
            <w:r w:rsidRPr="00655522">
              <w:rPr>
                <w:sz w:val="24"/>
                <w:szCs w:val="24"/>
                <w:lang w:eastAsia="zh-CN"/>
              </w:rPr>
              <w:t>2.7.1</w:t>
            </w:r>
            <w:r w:rsidRPr="00655522">
              <w:rPr>
                <w:rFonts w:eastAsia="SimSun"/>
                <w:sz w:val="24"/>
                <w:szCs w:val="24"/>
                <w:lang w:eastAsia="zh-CN"/>
              </w:rPr>
              <w:t>] - Объекты гаражного назначения</w:t>
            </w:r>
          </w:p>
        </w:tc>
        <w:tc>
          <w:tcPr>
            <w:tcW w:w="3420" w:type="dxa"/>
            <w:vMerge w:val="restart"/>
            <w:vAlign w:val="center"/>
          </w:tcPr>
          <w:p w:rsidR="000D42EC" w:rsidRPr="00655522" w:rsidRDefault="000D42EC" w:rsidP="00BF7B87">
            <w:pPr>
              <w:keepLines w:val="0"/>
              <w:tabs>
                <w:tab w:val="left" w:pos="2520"/>
              </w:tabs>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Автостоянки боксового типа для постоянного хранения автомобилей и других транспортных средств;</w:t>
            </w:r>
          </w:p>
          <w:p w:rsidR="000D42EC" w:rsidRPr="00655522" w:rsidRDefault="000D42EC" w:rsidP="00BF7B87">
            <w:pPr>
              <w:keepLines w:val="0"/>
              <w:tabs>
                <w:tab w:val="left" w:pos="2520"/>
              </w:tabs>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гаражи;</w:t>
            </w:r>
          </w:p>
          <w:p w:rsidR="000D42EC" w:rsidRPr="00655522" w:rsidRDefault="000D42EC" w:rsidP="00BF7B87">
            <w:pPr>
              <w:keepLines w:val="0"/>
              <w:tabs>
                <w:tab w:val="left" w:pos="2520"/>
              </w:tabs>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Стоянки для автомобилей надземного открытого и закрытого типов, гаражно-строительные кооперативы, подземные автостоянки, автостоянки с пандусами (рампами) и механизированные автостоянки.</w:t>
            </w:r>
          </w:p>
        </w:tc>
        <w:tc>
          <w:tcPr>
            <w:tcW w:w="3699" w:type="dxa"/>
            <w:vMerge w:val="restart"/>
          </w:tcPr>
          <w:p w:rsidR="000D42EC" w:rsidRPr="00655522" w:rsidRDefault="000D42EC" w:rsidP="00BF7B87">
            <w:pPr>
              <w:keepLines w:val="0"/>
              <w:tabs>
                <w:tab w:val="left" w:pos="1134"/>
              </w:tabs>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минимальная/максимальная площадь земельных участков – 18/5000 кв. м;</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максимальное количество надземных этажей – 2 этажа;</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максимальная высота зданий, строений, сооружений от уровня земли - 12 м;</w:t>
            </w:r>
          </w:p>
          <w:p w:rsidR="000D42EC" w:rsidRPr="00655522" w:rsidRDefault="000D42EC" w:rsidP="00BF7B87">
            <w:pPr>
              <w:keepLines w:val="0"/>
              <w:tabs>
                <w:tab w:val="left" w:pos="2520"/>
              </w:tabs>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максимальный процент застройки в границах земельного участка – 60%;</w:t>
            </w:r>
          </w:p>
          <w:p w:rsidR="000D42EC" w:rsidRPr="00655522" w:rsidRDefault="000D42EC" w:rsidP="00BF7B87">
            <w:pPr>
              <w:keepLines w:val="0"/>
              <w:tabs>
                <w:tab w:val="left" w:pos="1134"/>
              </w:tabs>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 xml:space="preserve">вместимость до 300 </w:t>
            </w:r>
            <w:proofErr w:type="spellStart"/>
            <w:r w:rsidRPr="00655522">
              <w:rPr>
                <w:rFonts w:eastAsia="SimSun"/>
                <w:sz w:val="24"/>
                <w:szCs w:val="24"/>
                <w:lang w:eastAsia="zh-CN"/>
              </w:rPr>
              <w:t>машино</w:t>
            </w:r>
            <w:proofErr w:type="spellEnd"/>
            <w:r w:rsidRPr="00655522">
              <w:rPr>
                <w:rFonts w:eastAsia="SimSun"/>
                <w:sz w:val="24"/>
                <w:szCs w:val="24"/>
                <w:lang w:eastAsia="zh-CN"/>
              </w:rPr>
              <w:t xml:space="preserve">-мест, </w:t>
            </w:r>
            <w:proofErr w:type="gramStart"/>
            <w:r w:rsidRPr="00655522">
              <w:rPr>
                <w:rFonts w:eastAsia="SimSun"/>
                <w:sz w:val="24"/>
                <w:szCs w:val="24"/>
                <w:lang w:eastAsia="zh-CN"/>
              </w:rPr>
              <w:t>встроенные</w:t>
            </w:r>
            <w:proofErr w:type="gramEnd"/>
            <w:r w:rsidRPr="00655522">
              <w:rPr>
                <w:rFonts w:eastAsia="SimSun"/>
                <w:sz w:val="24"/>
                <w:szCs w:val="24"/>
                <w:lang w:eastAsia="zh-CN"/>
              </w:rPr>
              <w:t xml:space="preserve">, пристроенные до 150 </w:t>
            </w:r>
            <w:proofErr w:type="spellStart"/>
            <w:r w:rsidRPr="00655522">
              <w:rPr>
                <w:rFonts w:eastAsia="SimSun"/>
                <w:sz w:val="24"/>
                <w:szCs w:val="24"/>
                <w:lang w:eastAsia="zh-CN"/>
              </w:rPr>
              <w:t>машино</w:t>
            </w:r>
            <w:proofErr w:type="spellEnd"/>
            <w:r w:rsidRPr="00655522">
              <w:rPr>
                <w:rFonts w:eastAsia="SimSun"/>
                <w:sz w:val="24"/>
                <w:szCs w:val="24"/>
                <w:lang w:eastAsia="zh-CN"/>
              </w:rPr>
              <w:t>-мест;</w:t>
            </w:r>
          </w:p>
        </w:tc>
      </w:tr>
      <w:tr w:rsidR="00655522" w:rsidRPr="00655522" w:rsidTr="00F4019C">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2667"/>
        </w:trPr>
        <w:tc>
          <w:tcPr>
            <w:tcW w:w="2628" w:type="dxa"/>
            <w:tcBorders>
              <w:top w:val="single" w:sz="4" w:space="0" w:color="auto"/>
            </w:tcBorders>
          </w:tcPr>
          <w:p w:rsidR="000D42EC" w:rsidRPr="00655522" w:rsidRDefault="000D42EC" w:rsidP="00BF7B87">
            <w:pPr>
              <w:tabs>
                <w:tab w:val="left" w:pos="2520"/>
              </w:tabs>
              <w:spacing w:line="240" w:lineRule="auto"/>
              <w:ind w:firstLine="0"/>
              <w:jc w:val="left"/>
              <w:rPr>
                <w:rFonts w:eastAsia="SimSun"/>
                <w:sz w:val="24"/>
                <w:szCs w:val="24"/>
                <w:lang w:eastAsia="zh-CN"/>
              </w:rPr>
            </w:pPr>
            <w:r w:rsidRPr="00655522">
              <w:rPr>
                <w:rFonts w:eastAsia="SimSun"/>
                <w:sz w:val="24"/>
                <w:szCs w:val="24"/>
                <w:lang w:eastAsia="zh-CN"/>
              </w:rPr>
              <w:t>[</w:t>
            </w:r>
            <w:r w:rsidRPr="00655522">
              <w:rPr>
                <w:sz w:val="24"/>
                <w:szCs w:val="24"/>
                <w:lang w:eastAsia="zh-CN"/>
              </w:rPr>
              <w:t>4.9</w:t>
            </w:r>
            <w:r w:rsidRPr="00655522">
              <w:rPr>
                <w:rFonts w:eastAsia="SimSun"/>
                <w:sz w:val="24"/>
                <w:szCs w:val="24"/>
                <w:lang w:eastAsia="zh-CN"/>
              </w:rPr>
              <w:t>] - Обслуживание автотранспорта</w:t>
            </w:r>
          </w:p>
        </w:tc>
        <w:tc>
          <w:tcPr>
            <w:tcW w:w="3420" w:type="dxa"/>
            <w:vMerge/>
            <w:vAlign w:val="center"/>
          </w:tcPr>
          <w:p w:rsidR="000D42EC" w:rsidRPr="00655522" w:rsidRDefault="000D42EC" w:rsidP="00BF7B87">
            <w:pPr>
              <w:keepLines w:val="0"/>
              <w:tabs>
                <w:tab w:val="left" w:pos="2520"/>
              </w:tabs>
              <w:overflowPunct/>
              <w:autoSpaceDE/>
              <w:autoSpaceDN/>
              <w:adjustRightInd/>
              <w:spacing w:line="240" w:lineRule="auto"/>
              <w:ind w:firstLine="426"/>
              <w:rPr>
                <w:rFonts w:eastAsia="SimSun"/>
                <w:sz w:val="24"/>
                <w:szCs w:val="24"/>
                <w:lang w:eastAsia="zh-CN"/>
              </w:rPr>
            </w:pPr>
          </w:p>
        </w:tc>
        <w:tc>
          <w:tcPr>
            <w:tcW w:w="3699" w:type="dxa"/>
            <w:vMerge/>
            <w:vAlign w:val="center"/>
          </w:tcPr>
          <w:p w:rsidR="000D42EC" w:rsidRPr="00655522" w:rsidRDefault="000D42EC" w:rsidP="00BF7B87">
            <w:pPr>
              <w:keepLines w:val="0"/>
              <w:tabs>
                <w:tab w:val="left" w:pos="1134"/>
              </w:tabs>
              <w:overflowPunct/>
              <w:autoSpaceDE/>
              <w:autoSpaceDN/>
              <w:adjustRightInd/>
              <w:spacing w:line="240" w:lineRule="auto"/>
              <w:ind w:firstLine="426"/>
              <w:jc w:val="left"/>
              <w:rPr>
                <w:rFonts w:eastAsia="SimSun"/>
                <w:sz w:val="24"/>
                <w:szCs w:val="24"/>
                <w:lang w:eastAsia="zh-CN"/>
              </w:rPr>
            </w:pPr>
          </w:p>
        </w:tc>
      </w:tr>
      <w:tr w:rsidR="00655522" w:rsidRPr="00655522" w:rsidTr="00F4019C">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601"/>
        </w:trPr>
        <w:tc>
          <w:tcPr>
            <w:tcW w:w="2628" w:type="dxa"/>
          </w:tcPr>
          <w:p w:rsidR="000D42EC" w:rsidRPr="00655522" w:rsidRDefault="000D42EC" w:rsidP="00BF7B87">
            <w:pPr>
              <w:tabs>
                <w:tab w:val="left" w:pos="2520"/>
              </w:tabs>
              <w:spacing w:line="240" w:lineRule="auto"/>
              <w:ind w:firstLine="0"/>
              <w:rPr>
                <w:rFonts w:eastAsia="SimSun"/>
                <w:sz w:val="24"/>
                <w:szCs w:val="24"/>
                <w:lang w:eastAsia="zh-CN"/>
              </w:rPr>
            </w:pPr>
            <w:r w:rsidRPr="00655522">
              <w:rPr>
                <w:rFonts w:eastAsia="SimSun"/>
                <w:sz w:val="24"/>
                <w:szCs w:val="24"/>
                <w:lang w:eastAsia="zh-CN"/>
              </w:rPr>
              <w:t>[</w:t>
            </w:r>
            <w:r w:rsidRPr="00655522">
              <w:rPr>
                <w:sz w:val="24"/>
                <w:szCs w:val="24"/>
                <w:lang w:eastAsia="zh-CN"/>
              </w:rPr>
              <w:t>6.3</w:t>
            </w:r>
            <w:r w:rsidRPr="00655522">
              <w:rPr>
                <w:rFonts w:eastAsia="SimSun"/>
                <w:sz w:val="24"/>
                <w:szCs w:val="24"/>
                <w:lang w:eastAsia="zh-CN"/>
              </w:rPr>
              <w:t>] - Легкая промышленность</w:t>
            </w:r>
          </w:p>
        </w:tc>
        <w:tc>
          <w:tcPr>
            <w:tcW w:w="3420" w:type="dxa"/>
            <w:vMerge w:val="restart"/>
          </w:tcPr>
          <w:p w:rsidR="000D42EC" w:rsidRPr="00655522" w:rsidRDefault="000D42EC" w:rsidP="00BF7B87">
            <w:pPr>
              <w:keepLines w:val="0"/>
              <w:tabs>
                <w:tab w:val="left" w:pos="2520"/>
              </w:tabs>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 xml:space="preserve">Производственные объекты V класса вредности (мини-производства), если зона распространения химических и физических факторов до уровня ПДК ограничивается размерами собственной территории предприятия, а так же не требующие устройства </w:t>
            </w:r>
            <w:r w:rsidRPr="00655522">
              <w:rPr>
                <w:rFonts w:eastAsia="SimSun"/>
                <w:sz w:val="24"/>
                <w:szCs w:val="24"/>
                <w:lang w:eastAsia="zh-CN"/>
              </w:rPr>
              <w:lastRenderedPageBreak/>
              <w:t>железнодорожных подъездных путей.</w:t>
            </w:r>
          </w:p>
        </w:tc>
        <w:tc>
          <w:tcPr>
            <w:tcW w:w="3699" w:type="dxa"/>
            <w:vMerge w:val="restart"/>
            <w:vAlign w:val="center"/>
          </w:tcPr>
          <w:p w:rsidR="000D42EC" w:rsidRPr="00655522" w:rsidRDefault="000D42EC" w:rsidP="00BF7B87">
            <w:pPr>
              <w:suppressAutoHyphens/>
              <w:autoSpaceDN/>
              <w:adjustRightInd/>
              <w:spacing w:line="240" w:lineRule="auto"/>
              <w:ind w:firstLine="426"/>
              <w:textAlignment w:val="baseline"/>
              <w:rPr>
                <w:rFonts w:eastAsia="SimSun"/>
                <w:sz w:val="24"/>
                <w:szCs w:val="24"/>
                <w:lang w:eastAsia="zh-CN"/>
              </w:rPr>
            </w:pPr>
            <w:r w:rsidRPr="00655522">
              <w:rPr>
                <w:rFonts w:eastAsia="SimSun"/>
                <w:sz w:val="24"/>
                <w:szCs w:val="24"/>
                <w:lang w:eastAsia="zh-CN"/>
              </w:rPr>
              <w:lastRenderedPageBreak/>
              <w:t>минимальная площадь земельных участков – 1000    кв. м;</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 xml:space="preserve">максимальное количество надземных этажей зданий – 3 этажа; </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максимальная высота зданий от уровня земли до верха перекрытия последнего этажа (или конька кровли) - 12 м;</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lastRenderedPageBreak/>
              <w:t>максимальный процент застройки в границах земельного участка – 60%;</w:t>
            </w:r>
          </w:p>
          <w:p w:rsidR="000D42EC" w:rsidRPr="00655522" w:rsidRDefault="000D42EC" w:rsidP="00BF7B87">
            <w:pPr>
              <w:keepLines w:val="0"/>
              <w:overflowPunct/>
              <w:spacing w:line="240" w:lineRule="auto"/>
              <w:ind w:firstLine="426"/>
              <w:rPr>
                <w:rFonts w:eastAsia="SimSun"/>
                <w:sz w:val="24"/>
                <w:szCs w:val="24"/>
                <w:lang w:eastAsia="zh-CN"/>
              </w:rPr>
            </w:pPr>
            <w:r w:rsidRPr="00655522">
              <w:rPr>
                <w:rFonts w:eastAsia="SimSun"/>
                <w:sz w:val="24"/>
                <w:szCs w:val="24"/>
                <w:lang w:eastAsia="zh-CN"/>
              </w:rPr>
              <w:t>Величина грузооборота (принимаемая по большему из двух грузопотоков - прибытия или отправления):</w:t>
            </w:r>
          </w:p>
          <w:p w:rsidR="000D42EC" w:rsidRPr="00655522" w:rsidRDefault="000D42EC" w:rsidP="00BF7B87">
            <w:pPr>
              <w:keepLines w:val="0"/>
              <w:tabs>
                <w:tab w:val="left" w:pos="1134"/>
              </w:tabs>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автомобилей в сутки: до 2;</w:t>
            </w:r>
          </w:p>
          <w:p w:rsidR="000D42EC" w:rsidRPr="00655522" w:rsidRDefault="000D42EC" w:rsidP="00BF7B87">
            <w:pPr>
              <w:keepLines w:val="0"/>
              <w:tabs>
                <w:tab w:val="left" w:pos="1134"/>
              </w:tabs>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расстояние от границ участка производственного предприятия до жилых зданий, участков дошкольных образовательных, общеобразовательных учреждений, учреждений здравоохранения и отдыха не менее 50 м.</w:t>
            </w:r>
          </w:p>
        </w:tc>
      </w:tr>
      <w:tr w:rsidR="00655522" w:rsidRPr="00655522" w:rsidTr="00F4019C">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20"/>
        </w:trPr>
        <w:tc>
          <w:tcPr>
            <w:tcW w:w="2628" w:type="dxa"/>
            <w:tcBorders>
              <w:top w:val="single" w:sz="4" w:space="0" w:color="auto"/>
              <w:bottom w:val="single" w:sz="4" w:space="0" w:color="auto"/>
            </w:tcBorders>
          </w:tcPr>
          <w:p w:rsidR="000D42EC" w:rsidRPr="00655522" w:rsidRDefault="000D42EC" w:rsidP="00BF7B87">
            <w:pPr>
              <w:tabs>
                <w:tab w:val="left" w:pos="2520"/>
              </w:tabs>
              <w:spacing w:line="240" w:lineRule="auto"/>
              <w:ind w:firstLine="0"/>
              <w:rPr>
                <w:rFonts w:eastAsia="SimSun"/>
                <w:sz w:val="24"/>
                <w:szCs w:val="24"/>
                <w:lang w:eastAsia="zh-CN"/>
              </w:rPr>
            </w:pPr>
            <w:r w:rsidRPr="00655522">
              <w:rPr>
                <w:rFonts w:eastAsia="SimSun"/>
                <w:sz w:val="24"/>
                <w:szCs w:val="24"/>
                <w:lang w:eastAsia="zh-CN"/>
              </w:rPr>
              <w:t>[</w:t>
            </w:r>
            <w:r w:rsidRPr="00655522">
              <w:rPr>
                <w:sz w:val="24"/>
                <w:szCs w:val="24"/>
                <w:lang w:eastAsia="zh-CN"/>
              </w:rPr>
              <w:t>6.4</w:t>
            </w:r>
            <w:r w:rsidRPr="00655522">
              <w:rPr>
                <w:rFonts w:eastAsia="SimSun"/>
                <w:sz w:val="24"/>
                <w:szCs w:val="24"/>
                <w:lang w:eastAsia="zh-CN"/>
              </w:rPr>
              <w:t>] - Пищевая промышленность</w:t>
            </w:r>
          </w:p>
        </w:tc>
        <w:tc>
          <w:tcPr>
            <w:tcW w:w="3420" w:type="dxa"/>
            <w:vMerge/>
            <w:vAlign w:val="center"/>
          </w:tcPr>
          <w:p w:rsidR="000D42EC" w:rsidRPr="00655522" w:rsidRDefault="000D42EC" w:rsidP="00BF7B87">
            <w:pPr>
              <w:keepLines w:val="0"/>
              <w:tabs>
                <w:tab w:val="left" w:pos="2520"/>
              </w:tabs>
              <w:overflowPunct/>
              <w:autoSpaceDE/>
              <w:autoSpaceDN/>
              <w:adjustRightInd/>
              <w:spacing w:line="240" w:lineRule="auto"/>
              <w:ind w:firstLine="426"/>
              <w:rPr>
                <w:rFonts w:eastAsia="SimSun"/>
                <w:sz w:val="24"/>
                <w:szCs w:val="24"/>
                <w:lang w:eastAsia="zh-CN"/>
              </w:rPr>
            </w:pPr>
          </w:p>
        </w:tc>
        <w:tc>
          <w:tcPr>
            <w:tcW w:w="3699" w:type="dxa"/>
            <w:vMerge/>
            <w:vAlign w:val="center"/>
          </w:tcPr>
          <w:p w:rsidR="000D42EC" w:rsidRPr="00655522" w:rsidRDefault="000D42EC" w:rsidP="00BF7B87">
            <w:pPr>
              <w:suppressAutoHyphens/>
              <w:autoSpaceDN/>
              <w:adjustRightInd/>
              <w:spacing w:line="240" w:lineRule="auto"/>
              <w:ind w:firstLine="426"/>
              <w:textAlignment w:val="baseline"/>
              <w:rPr>
                <w:rFonts w:eastAsia="SimSun"/>
                <w:sz w:val="24"/>
                <w:szCs w:val="24"/>
                <w:lang w:eastAsia="zh-CN"/>
              </w:rPr>
            </w:pPr>
          </w:p>
        </w:tc>
      </w:tr>
      <w:tr w:rsidR="00655522" w:rsidRPr="00655522" w:rsidTr="00F4019C">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20"/>
        </w:trPr>
        <w:tc>
          <w:tcPr>
            <w:tcW w:w="2628" w:type="dxa"/>
            <w:tcBorders>
              <w:top w:val="single" w:sz="4" w:space="0" w:color="auto"/>
              <w:bottom w:val="single" w:sz="4" w:space="0" w:color="auto"/>
            </w:tcBorders>
          </w:tcPr>
          <w:p w:rsidR="000D42EC" w:rsidRPr="00655522" w:rsidRDefault="000D42EC" w:rsidP="00BF7B87">
            <w:pPr>
              <w:tabs>
                <w:tab w:val="left" w:pos="2520"/>
              </w:tabs>
              <w:spacing w:line="240" w:lineRule="auto"/>
              <w:ind w:firstLine="0"/>
              <w:rPr>
                <w:rFonts w:eastAsia="SimSun"/>
                <w:sz w:val="24"/>
                <w:szCs w:val="24"/>
                <w:lang w:eastAsia="zh-CN"/>
              </w:rPr>
            </w:pPr>
            <w:r w:rsidRPr="00655522">
              <w:rPr>
                <w:rFonts w:eastAsia="SimSun"/>
                <w:sz w:val="24"/>
                <w:szCs w:val="24"/>
                <w:lang w:eastAsia="zh-CN"/>
              </w:rPr>
              <w:t>[</w:t>
            </w:r>
            <w:r w:rsidRPr="00655522">
              <w:rPr>
                <w:sz w:val="24"/>
                <w:szCs w:val="24"/>
                <w:lang w:eastAsia="zh-CN"/>
              </w:rPr>
              <w:t>6.6</w:t>
            </w:r>
            <w:r w:rsidRPr="00655522">
              <w:rPr>
                <w:rFonts w:eastAsia="SimSun"/>
                <w:sz w:val="24"/>
                <w:szCs w:val="24"/>
                <w:lang w:eastAsia="zh-CN"/>
              </w:rPr>
              <w:t>] - Строительная промышленность</w:t>
            </w:r>
          </w:p>
        </w:tc>
        <w:tc>
          <w:tcPr>
            <w:tcW w:w="3420" w:type="dxa"/>
            <w:vMerge/>
            <w:vAlign w:val="center"/>
          </w:tcPr>
          <w:p w:rsidR="000D42EC" w:rsidRPr="00655522" w:rsidRDefault="000D42EC" w:rsidP="00BF7B87">
            <w:pPr>
              <w:keepLines w:val="0"/>
              <w:tabs>
                <w:tab w:val="left" w:pos="2520"/>
              </w:tabs>
              <w:overflowPunct/>
              <w:autoSpaceDE/>
              <w:autoSpaceDN/>
              <w:adjustRightInd/>
              <w:spacing w:line="240" w:lineRule="auto"/>
              <w:ind w:firstLine="426"/>
              <w:rPr>
                <w:rFonts w:eastAsia="SimSun"/>
                <w:sz w:val="24"/>
                <w:szCs w:val="24"/>
                <w:lang w:eastAsia="zh-CN"/>
              </w:rPr>
            </w:pPr>
          </w:p>
        </w:tc>
        <w:tc>
          <w:tcPr>
            <w:tcW w:w="3699" w:type="dxa"/>
            <w:vMerge/>
            <w:vAlign w:val="center"/>
          </w:tcPr>
          <w:p w:rsidR="000D42EC" w:rsidRPr="00655522" w:rsidRDefault="000D42EC" w:rsidP="00BF7B87">
            <w:pPr>
              <w:suppressAutoHyphens/>
              <w:autoSpaceDN/>
              <w:adjustRightInd/>
              <w:spacing w:line="240" w:lineRule="auto"/>
              <w:ind w:firstLine="426"/>
              <w:textAlignment w:val="baseline"/>
              <w:rPr>
                <w:rFonts w:eastAsia="SimSun"/>
                <w:sz w:val="24"/>
                <w:szCs w:val="24"/>
                <w:lang w:eastAsia="zh-CN"/>
              </w:rPr>
            </w:pPr>
          </w:p>
        </w:tc>
      </w:tr>
      <w:tr w:rsidR="00655522" w:rsidRPr="00655522" w:rsidTr="00F4019C">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848"/>
        </w:trPr>
        <w:tc>
          <w:tcPr>
            <w:tcW w:w="2628" w:type="dxa"/>
            <w:tcBorders>
              <w:top w:val="single" w:sz="4" w:space="0" w:color="auto"/>
            </w:tcBorders>
          </w:tcPr>
          <w:p w:rsidR="000D42EC" w:rsidRPr="00655522" w:rsidRDefault="000D42EC" w:rsidP="00BF7B87">
            <w:pPr>
              <w:tabs>
                <w:tab w:val="left" w:pos="2520"/>
              </w:tabs>
              <w:spacing w:line="240" w:lineRule="auto"/>
              <w:ind w:firstLine="0"/>
              <w:rPr>
                <w:rFonts w:eastAsia="SimSun"/>
                <w:sz w:val="24"/>
                <w:szCs w:val="24"/>
                <w:lang w:eastAsia="zh-CN"/>
              </w:rPr>
            </w:pPr>
            <w:r w:rsidRPr="00655522">
              <w:rPr>
                <w:rFonts w:eastAsia="SimSun"/>
                <w:sz w:val="24"/>
                <w:szCs w:val="24"/>
                <w:lang w:eastAsia="zh-CN"/>
              </w:rPr>
              <w:t>[</w:t>
            </w:r>
            <w:r w:rsidRPr="00655522">
              <w:rPr>
                <w:sz w:val="24"/>
                <w:szCs w:val="24"/>
                <w:lang w:eastAsia="zh-CN"/>
              </w:rPr>
              <w:t>6.11</w:t>
            </w:r>
            <w:r w:rsidRPr="00655522">
              <w:rPr>
                <w:rFonts w:eastAsia="SimSun"/>
                <w:sz w:val="24"/>
                <w:szCs w:val="24"/>
                <w:lang w:eastAsia="zh-CN"/>
              </w:rPr>
              <w:t>] - Целлюлозно-бумажная промышленность</w:t>
            </w:r>
          </w:p>
        </w:tc>
        <w:tc>
          <w:tcPr>
            <w:tcW w:w="3420" w:type="dxa"/>
            <w:vMerge/>
            <w:vAlign w:val="center"/>
          </w:tcPr>
          <w:p w:rsidR="000D42EC" w:rsidRPr="00655522" w:rsidRDefault="000D42EC" w:rsidP="00BF7B87">
            <w:pPr>
              <w:keepLines w:val="0"/>
              <w:tabs>
                <w:tab w:val="left" w:pos="2520"/>
              </w:tabs>
              <w:overflowPunct/>
              <w:autoSpaceDE/>
              <w:autoSpaceDN/>
              <w:adjustRightInd/>
              <w:spacing w:line="240" w:lineRule="auto"/>
              <w:ind w:firstLine="426"/>
              <w:rPr>
                <w:rFonts w:eastAsia="SimSun"/>
                <w:sz w:val="24"/>
                <w:szCs w:val="24"/>
                <w:lang w:eastAsia="zh-CN"/>
              </w:rPr>
            </w:pPr>
          </w:p>
        </w:tc>
        <w:tc>
          <w:tcPr>
            <w:tcW w:w="3699" w:type="dxa"/>
            <w:vMerge/>
            <w:vAlign w:val="center"/>
          </w:tcPr>
          <w:p w:rsidR="000D42EC" w:rsidRPr="00655522" w:rsidRDefault="000D42EC" w:rsidP="00BF7B87">
            <w:pPr>
              <w:suppressAutoHyphens/>
              <w:autoSpaceDN/>
              <w:adjustRightInd/>
              <w:spacing w:line="240" w:lineRule="auto"/>
              <w:ind w:firstLine="426"/>
              <w:textAlignment w:val="baseline"/>
              <w:rPr>
                <w:rFonts w:eastAsia="SimSun"/>
                <w:sz w:val="24"/>
                <w:szCs w:val="24"/>
                <w:lang w:eastAsia="zh-CN"/>
              </w:rPr>
            </w:pPr>
          </w:p>
        </w:tc>
      </w:tr>
      <w:tr w:rsidR="00655522" w:rsidRPr="00655522" w:rsidTr="00F4019C">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20"/>
        </w:trPr>
        <w:tc>
          <w:tcPr>
            <w:tcW w:w="2628" w:type="dxa"/>
            <w:vMerge w:val="restart"/>
          </w:tcPr>
          <w:p w:rsidR="000D42EC" w:rsidRPr="00655522" w:rsidRDefault="000D42EC" w:rsidP="00BF7B87">
            <w:pPr>
              <w:keepLines w:val="0"/>
              <w:tabs>
                <w:tab w:val="left" w:pos="2520"/>
              </w:tabs>
              <w:overflowPunct/>
              <w:autoSpaceDE/>
              <w:autoSpaceDN/>
              <w:adjustRightInd/>
              <w:spacing w:line="240" w:lineRule="auto"/>
              <w:ind w:firstLine="0"/>
              <w:rPr>
                <w:rFonts w:eastAsia="SimSun"/>
                <w:sz w:val="24"/>
                <w:szCs w:val="24"/>
                <w:lang w:eastAsia="zh-CN"/>
              </w:rPr>
            </w:pPr>
            <w:r w:rsidRPr="00655522">
              <w:rPr>
                <w:rFonts w:eastAsia="SimSun"/>
                <w:sz w:val="24"/>
                <w:szCs w:val="24"/>
                <w:lang w:eastAsia="zh-CN"/>
              </w:rPr>
              <w:lastRenderedPageBreak/>
              <w:t>[</w:t>
            </w:r>
            <w:r w:rsidRPr="00655522">
              <w:rPr>
                <w:sz w:val="24"/>
                <w:szCs w:val="24"/>
                <w:lang w:eastAsia="zh-CN"/>
              </w:rPr>
              <w:t>4.9.1</w:t>
            </w:r>
            <w:r w:rsidRPr="00655522">
              <w:rPr>
                <w:rFonts w:eastAsia="SimSun"/>
                <w:sz w:val="24"/>
                <w:szCs w:val="24"/>
                <w:lang w:eastAsia="zh-CN"/>
              </w:rPr>
              <w:t>] - Объекты придорожного сервиса</w:t>
            </w:r>
          </w:p>
        </w:tc>
        <w:tc>
          <w:tcPr>
            <w:tcW w:w="3420" w:type="dxa"/>
          </w:tcPr>
          <w:p w:rsidR="000D42EC" w:rsidRPr="00655522" w:rsidRDefault="000D42EC" w:rsidP="00BF7B87">
            <w:pPr>
              <w:keepLines w:val="0"/>
              <w:widowControl w:val="0"/>
              <w:overflowPunct/>
              <w:spacing w:line="240" w:lineRule="auto"/>
              <w:ind w:firstLine="426"/>
              <w:jc w:val="left"/>
              <w:rPr>
                <w:rFonts w:eastAsia="SimSun"/>
                <w:sz w:val="24"/>
                <w:szCs w:val="24"/>
                <w:lang w:eastAsia="zh-CN"/>
              </w:rPr>
            </w:pPr>
            <w:r w:rsidRPr="00655522">
              <w:rPr>
                <w:rFonts w:eastAsia="SimSun"/>
                <w:sz w:val="24"/>
                <w:szCs w:val="24"/>
                <w:lang w:eastAsia="zh-CN"/>
              </w:rPr>
              <w:t>Станции технического обслуживания легковых автомобилей до 5 постов (без малярно-жестяных работ), шиномонтажные мастерские, мойки автомобилей до двух постов.</w:t>
            </w:r>
          </w:p>
        </w:tc>
        <w:tc>
          <w:tcPr>
            <w:tcW w:w="3699" w:type="dxa"/>
            <w:vMerge w:val="restart"/>
            <w:vAlign w:val="center"/>
          </w:tcPr>
          <w:p w:rsidR="000D42EC" w:rsidRPr="00655522" w:rsidRDefault="000D42EC" w:rsidP="00BF7B87">
            <w:pPr>
              <w:keepLines w:val="0"/>
              <w:tabs>
                <w:tab w:val="left" w:pos="1134"/>
              </w:tabs>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минимальная площадь земельных участков – 50 кв. м;</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максимальное количество надземных этажей – 2 этажа;</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максимальная высота зданий, строений, сооружений от уровня земли - 5 м;</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максимальный процент застройки в границах земельного участка – 60%;</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Расстояние до жилых и общественных зданий, общеобразовательных школ и дошкольных образовательных учреждений,  лечебных учреждений со стационаром - 50 м;</w:t>
            </w:r>
          </w:p>
          <w:p w:rsidR="000D42EC" w:rsidRPr="00655522" w:rsidRDefault="000D42EC" w:rsidP="00BF7B87">
            <w:pPr>
              <w:widowControl w:val="0"/>
              <w:spacing w:line="240" w:lineRule="auto"/>
              <w:ind w:firstLine="426"/>
              <w:rPr>
                <w:rFonts w:eastAsia="SimSun"/>
                <w:sz w:val="24"/>
                <w:szCs w:val="24"/>
                <w:lang w:eastAsia="zh-CN"/>
              </w:rPr>
            </w:pPr>
            <w:r w:rsidRPr="00655522">
              <w:rPr>
                <w:rFonts w:eastAsia="SimSun"/>
                <w:sz w:val="24"/>
                <w:szCs w:val="24"/>
                <w:lang w:eastAsia="zh-CN"/>
              </w:rPr>
              <w:t xml:space="preserve">Расстояние от АЗС для заправки грузового и легкового автотранспорта жидким и газовым топливом до границ земельных участков дошкольных и школьных образовательных учреждений, лечебных учреждений, до жилых домов и других общественных зданий и сооружений - 100 м. </w:t>
            </w:r>
            <w:r w:rsidRPr="00655522">
              <w:rPr>
                <w:sz w:val="24"/>
                <w:szCs w:val="24"/>
              </w:rPr>
              <w:t>Указанное расстояние следует определять от топливораздаточных колонок и подземных резервуаров для хранения жидкого топлива.</w:t>
            </w:r>
          </w:p>
        </w:tc>
      </w:tr>
      <w:tr w:rsidR="00655522" w:rsidRPr="00655522" w:rsidTr="00F4019C">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20"/>
        </w:trPr>
        <w:tc>
          <w:tcPr>
            <w:tcW w:w="2628" w:type="dxa"/>
            <w:vMerge/>
          </w:tcPr>
          <w:p w:rsidR="000D42EC" w:rsidRPr="00655522" w:rsidRDefault="000D42EC" w:rsidP="00BF7B87">
            <w:pPr>
              <w:keepLines w:val="0"/>
              <w:tabs>
                <w:tab w:val="left" w:pos="2520"/>
              </w:tabs>
              <w:overflowPunct/>
              <w:autoSpaceDE/>
              <w:autoSpaceDN/>
              <w:adjustRightInd/>
              <w:spacing w:line="240" w:lineRule="auto"/>
              <w:ind w:firstLine="0"/>
              <w:rPr>
                <w:rFonts w:eastAsia="SimSun"/>
                <w:sz w:val="24"/>
                <w:szCs w:val="24"/>
                <w:lang w:eastAsia="zh-CN"/>
              </w:rPr>
            </w:pPr>
          </w:p>
        </w:tc>
        <w:tc>
          <w:tcPr>
            <w:tcW w:w="3420" w:type="dxa"/>
          </w:tcPr>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 xml:space="preserve">АЗС для легкового и грузового автотранспорта, оборудованные системой </w:t>
            </w:r>
            <w:proofErr w:type="spellStart"/>
            <w:r w:rsidRPr="00655522">
              <w:rPr>
                <w:rFonts w:eastAsia="SimSun"/>
                <w:sz w:val="24"/>
                <w:szCs w:val="24"/>
                <w:lang w:eastAsia="zh-CN"/>
              </w:rPr>
              <w:t>закольцовки</w:t>
            </w:r>
            <w:proofErr w:type="spellEnd"/>
            <w:r w:rsidRPr="00655522">
              <w:rPr>
                <w:rFonts w:eastAsia="SimSun"/>
                <w:sz w:val="24"/>
                <w:szCs w:val="24"/>
                <w:lang w:eastAsia="zh-CN"/>
              </w:rPr>
              <w:t xml:space="preserve"> паров бензина, </w:t>
            </w:r>
            <w:proofErr w:type="spellStart"/>
            <w:r w:rsidRPr="00655522">
              <w:rPr>
                <w:rFonts w:eastAsia="SimSun"/>
                <w:sz w:val="24"/>
                <w:szCs w:val="24"/>
                <w:lang w:eastAsia="zh-CN"/>
              </w:rPr>
              <w:t>автогазозаправочные</w:t>
            </w:r>
            <w:proofErr w:type="spellEnd"/>
            <w:r w:rsidRPr="00655522">
              <w:rPr>
                <w:rFonts w:eastAsia="SimSun"/>
                <w:sz w:val="24"/>
                <w:szCs w:val="24"/>
                <w:lang w:eastAsia="zh-CN"/>
              </w:rPr>
              <w:t xml:space="preserve"> станции с компрессорами внутри помещения с количеством заправок не более 500 автомобилей в сутки без объектов технического обслуживания автомобилей</w:t>
            </w:r>
          </w:p>
        </w:tc>
        <w:tc>
          <w:tcPr>
            <w:tcW w:w="3699" w:type="dxa"/>
            <w:vMerge/>
            <w:vAlign w:val="center"/>
          </w:tcPr>
          <w:p w:rsidR="000D42EC" w:rsidRPr="00655522" w:rsidRDefault="000D42EC" w:rsidP="00BF7B87">
            <w:pPr>
              <w:keepLines w:val="0"/>
              <w:overflowPunct/>
              <w:spacing w:line="240" w:lineRule="auto"/>
              <w:ind w:firstLine="426"/>
              <w:rPr>
                <w:rFonts w:eastAsia="SimSun"/>
                <w:sz w:val="24"/>
                <w:szCs w:val="24"/>
                <w:lang w:eastAsia="zh-CN"/>
              </w:rPr>
            </w:pPr>
          </w:p>
        </w:tc>
      </w:tr>
      <w:tr w:rsidR="000D42EC" w:rsidRPr="00655522" w:rsidTr="00F4019C">
        <w:trPr>
          <w:trHeight w:val="421"/>
        </w:trPr>
        <w:tc>
          <w:tcPr>
            <w:tcW w:w="2628" w:type="dxa"/>
          </w:tcPr>
          <w:p w:rsidR="000D42EC" w:rsidRPr="00655522" w:rsidRDefault="000D42EC" w:rsidP="00BF7B87">
            <w:pPr>
              <w:widowControl w:val="0"/>
              <w:spacing w:line="240" w:lineRule="auto"/>
              <w:ind w:firstLine="0"/>
              <w:rPr>
                <w:rFonts w:eastAsia="SimSun"/>
                <w:sz w:val="24"/>
                <w:szCs w:val="24"/>
                <w:lang w:eastAsia="zh-CN"/>
              </w:rPr>
            </w:pPr>
            <w:r w:rsidRPr="00655522">
              <w:rPr>
                <w:rFonts w:eastAsia="SimSun"/>
                <w:sz w:val="24"/>
                <w:szCs w:val="24"/>
                <w:lang w:eastAsia="zh-CN"/>
              </w:rPr>
              <w:t>[12.0] – Земельные участки (территории) общего пользования</w:t>
            </w:r>
          </w:p>
        </w:tc>
        <w:tc>
          <w:tcPr>
            <w:tcW w:w="3420" w:type="dxa"/>
          </w:tcPr>
          <w:p w:rsidR="000D42EC" w:rsidRPr="00655522" w:rsidRDefault="000D42EC" w:rsidP="00BF7B87">
            <w:pPr>
              <w:keepLines w:val="0"/>
              <w:overflowPunct/>
              <w:autoSpaceDE/>
              <w:autoSpaceDN/>
              <w:adjustRightInd/>
              <w:spacing w:line="240" w:lineRule="auto"/>
              <w:ind w:firstLine="284"/>
              <w:jc w:val="left"/>
              <w:rPr>
                <w:rFonts w:eastAsia="SimSun"/>
                <w:sz w:val="24"/>
                <w:szCs w:val="24"/>
                <w:lang w:eastAsia="zh-CN"/>
              </w:rPr>
            </w:pPr>
            <w:r w:rsidRPr="00655522">
              <w:rPr>
                <w:sz w:val="24"/>
                <w:szCs w:val="24"/>
                <w:shd w:val="clear" w:color="auto" w:fill="FFFFFF"/>
              </w:rPr>
              <w:t xml:space="preserve">Объекты улично-дорожной сети, автомобильные дороги и пешеходные тротуары в границах населенных пунктов, пешеходные переходы, </w:t>
            </w:r>
            <w:r w:rsidRPr="00655522">
              <w:rPr>
                <w:sz w:val="24"/>
                <w:szCs w:val="24"/>
                <w:shd w:val="clear" w:color="auto" w:fill="FFFFFF"/>
              </w:rPr>
              <w:lastRenderedPageBreak/>
              <w:t>набережные, скверы, бульвары, площади, проезды, малые архитектурные формы благоустройства</w:t>
            </w:r>
          </w:p>
        </w:tc>
        <w:tc>
          <w:tcPr>
            <w:tcW w:w="3699" w:type="dxa"/>
          </w:tcPr>
          <w:p w:rsidR="000D42EC" w:rsidRPr="00655522" w:rsidRDefault="000D42EC" w:rsidP="00D33920">
            <w:pPr>
              <w:keepLines w:val="0"/>
              <w:overflowPunct/>
              <w:autoSpaceDE/>
              <w:autoSpaceDN/>
              <w:adjustRightInd/>
              <w:spacing w:line="240" w:lineRule="auto"/>
              <w:ind w:firstLine="0"/>
              <w:jc w:val="left"/>
              <w:rPr>
                <w:rFonts w:eastAsia="SimSun"/>
                <w:sz w:val="24"/>
                <w:szCs w:val="24"/>
                <w:lang w:eastAsia="zh-CN"/>
              </w:rPr>
            </w:pPr>
            <w:r w:rsidRPr="00655522">
              <w:rPr>
                <w:rFonts w:eastAsia="SimSun"/>
                <w:sz w:val="24"/>
                <w:szCs w:val="24"/>
                <w:lang w:eastAsia="zh-CN"/>
              </w:rPr>
              <w:lastRenderedPageBreak/>
              <w:t xml:space="preserve">Минимальная/максимальная площадь земельных участков, максимальный процент застройки в границах земельного участка, предельное количество </w:t>
            </w:r>
            <w:r w:rsidRPr="00655522">
              <w:rPr>
                <w:rFonts w:eastAsia="SimSun"/>
                <w:sz w:val="24"/>
                <w:szCs w:val="24"/>
                <w:lang w:eastAsia="zh-CN"/>
              </w:rPr>
              <w:lastRenderedPageBreak/>
              <w:t>этажей или предельная высота зданий, строений</w:t>
            </w:r>
            <w:proofErr w:type="gramStart"/>
            <w:r w:rsidRPr="00655522">
              <w:rPr>
                <w:rFonts w:eastAsia="SimSun"/>
                <w:sz w:val="24"/>
                <w:szCs w:val="24"/>
                <w:lang w:eastAsia="zh-CN"/>
              </w:rPr>
              <w:t xml:space="preserve"> ,</w:t>
            </w:r>
            <w:proofErr w:type="gramEnd"/>
            <w:r w:rsidRPr="00655522">
              <w:rPr>
                <w:rFonts w:eastAsia="SimSun"/>
                <w:sz w:val="24"/>
                <w:szCs w:val="24"/>
                <w:lang w:eastAsia="zh-CN"/>
              </w:rPr>
              <w:t xml:space="preserve"> сооружений и минимальные отступы от границ земельных участков – без ограничений</w:t>
            </w:r>
          </w:p>
        </w:tc>
      </w:tr>
    </w:tbl>
    <w:p w:rsidR="000D42EC" w:rsidRPr="00655522" w:rsidRDefault="000D42EC" w:rsidP="001054EF">
      <w:pPr>
        <w:keepLines w:val="0"/>
        <w:tabs>
          <w:tab w:val="left" w:pos="2520"/>
        </w:tabs>
        <w:overflowPunct/>
        <w:autoSpaceDE/>
        <w:autoSpaceDN/>
        <w:adjustRightInd/>
        <w:spacing w:line="240" w:lineRule="auto"/>
        <w:ind w:firstLine="426"/>
        <w:jc w:val="left"/>
        <w:rPr>
          <w:rFonts w:eastAsia="SimSun"/>
          <w:sz w:val="24"/>
          <w:szCs w:val="24"/>
          <w:lang w:eastAsia="zh-CN"/>
        </w:rPr>
      </w:pPr>
    </w:p>
    <w:p w:rsidR="000D42EC" w:rsidRPr="00655522" w:rsidRDefault="000D42EC" w:rsidP="001054EF">
      <w:pPr>
        <w:keepLines w:val="0"/>
        <w:tabs>
          <w:tab w:val="left" w:pos="2520"/>
        </w:tabs>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УСЛОВНО РАЗРЕШЕННЫЕ ВИДЫ И ПАРАМЕТРЫ ИСПОЛЬЗОВАНИЯ</w:t>
      </w:r>
    </w:p>
    <w:p w:rsidR="000D42EC" w:rsidRPr="00655522" w:rsidRDefault="000D42EC" w:rsidP="001054EF">
      <w:pPr>
        <w:keepLines w:val="0"/>
        <w:tabs>
          <w:tab w:val="left" w:pos="2520"/>
        </w:tabs>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ЗЕМЕЛЬНЫХ УЧАСТКОВ И ОБЪЕКТОВ КАПИТАЛЬНОГО СТРОИТЕЛЬСТВА</w:t>
      </w:r>
    </w:p>
    <w:tbl>
      <w:tblPr>
        <w:tblW w:w="960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2802"/>
        <w:gridCol w:w="3249"/>
        <w:gridCol w:w="3555"/>
      </w:tblGrid>
      <w:tr w:rsidR="00655522" w:rsidRPr="00655522" w:rsidTr="00BF7B87">
        <w:trPr>
          <w:trHeight w:val="20"/>
        </w:trPr>
        <w:tc>
          <w:tcPr>
            <w:tcW w:w="2802" w:type="dxa"/>
            <w:tcBorders>
              <w:bottom w:val="single" w:sz="4" w:space="0" w:color="auto"/>
            </w:tcBorders>
            <w:vAlign w:val="center"/>
          </w:tcPr>
          <w:p w:rsidR="000D42EC" w:rsidRPr="00655522" w:rsidRDefault="000D42EC" w:rsidP="00BF7B87">
            <w:pPr>
              <w:keepLines w:val="0"/>
              <w:tabs>
                <w:tab w:val="left" w:pos="2520"/>
              </w:tabs>
              <w:overflowPunct/>
              <w:autoSpaceDE/>
              <w:autoSpaceDN/>
              <w:adjustRightInd/>
              <w:spacing w:line="240" w:lineRule="auto"/>
              <w:ind w:firstLine="0"/>
              <w:jc w:val="center"/>
              <w:rPr>
                <w:rFonts w:eastAsia="SimSun"/>
                <w:sz w:val="24"/>
                <w:szCs w:val="24"/>
                <w:lang w:eastAsia="zh-CN"/>
              </w:rPr>
            </w:pPr>
            <w:r w:rsidRPr="00655522">
              <w:rPr>
                <w:rFonts w:eastAsia="SimSun"/>
                <w:sz w:val="24"/>
                <w:szCs w:val="24"/>
                <w:lang w:eastAsia="zh-CN"/>
              </w:rPr>
              <w:t>ВИДЫ ИСПОЛЬЗОВАНИЯ ЗЕМЕЛЬНЫХ УЧАСТКОВ</w:t>
            </w:r>
          </w:p>
        </w:tc>
        <w:tc>
          <w:tcPr>
            <w:tcW w:w="3249" w:type="dxa"/>
            <w:tcBorders>
              <w:bottom w:val="single" w:sz="4" w:space="0" w:color="auto"/>
            </w:tcBorders>
            <w:vAlign w:val="center"/>
          </w:tcPr>
          <w:p w:rsidR="000D42EC" w:rsidRPr="00655522" w:rsidRDefault="000D42EC" w:rsidP="00BF7B87">
            <w:pPr>
              <w:keepLines w:val="0"/>
              <w:tabs>
                <w:tab w:val="left" w:pos="2520"/>
              </w:tabs>
              <w:overflowPunct/>
              <w:autoSpaceDE/>
              <w:autoSpaceDN/>
              <w:adjustRightInd/>
              <w:spacing w:line="240" w:lineRule="auto"/>
              <w:ind w:left="-170" w:firstLine="0"/>
              <w:jc w:val="center"/>
              <w:rPr>
                <w:rFonts w:eastAsia="SimSun"/>
                <w:sz w:val="24"/>
                <w:szCs w:val="24"/>
                <w:lang w:eastAsia="zh-CN"/>
              </w:rPr>
            </w:pPr>
            <w:r w:rsidRPr="00655522">
              <w:rPr>
                <w:rFonts w:eastAsia="SimSun"/>
                <w:sz w:val="24"/>
                <w:szCs w:val="24"/>
                <w:lang w:eastAsia="zh-CN"/>
              </w:rPr>
              <w:t>ВИДЫ ОБЪЕКТОВ КАПИТАЛЬНОГО СТРОИТЕЛЬСТВА</w:t>
            </w:r>
          </w:p>
        </w:tc>
        <w:tc>
          <w:tcPr>
            <w:tcW w:w="3555" w:type="dxa"/>
            <w:vAlign w:val="center"/>
          </w:tcPr>
          <w:p w:rsidR="000D42EC" w:rsidRPr="00655522" w:rsidRDefault="000D42EC" w:rsidP="00BF7B87">
            <w:pPr>
              <w:keepLines w:val="0"/>
              <w:tabs>
                <w:tab w:val="left" w:pos="2520"/>
              </w:tabs>
              <w:overflowPunct/>
              <w:autoSpaceDE/>
              <w:autoSpaceDN/>
              <w:adjustRightInd/>
              <w:spacing w:line="240" w:lineRule="auto"/>
              <w:ind w:firstLine="34"/>
              <w:jc w:val="center"/>
              <w:rPr>
                <w:rFonts w:eastAsia="SimSun"/>
                <w:sz w:val="24"/>
                <w:szCs w:val="24"/>
                <w:lang w:eastAsia="zh-CN"/>
              </w:rPr>
            </w:pPr>
            <w:r w:rsidRPr="00655522">
              <w:rPr>
                <w:rFonts w:eastAsia="SimSun"/>
                <w:sz w:val="24"/>
                <w:szCs w:val="24"/>
                <w:lang w:eastAsia="zh-CN"/>
              </w:rPr>
              <w:t>ПАРАМЕТРЫ РАЗРЕШЕННОГО ИСПОЛЬЗОВАНИЯ ЗЕМЕЛЬНЫХ УЧАСТКОВ И ОБЪЕКТОВ КАПИТАЛЬНОГО СТРОИТЕЛЬСТВА</w:t>
            </w:r>
          </w:p>
        </w:tc>
      </w:tr>
      <w:tr w:rsidR="00655522" w:rsidRPr="00655522" w:rsidTr="00BF7B87">
        <w:trPr>
          <w:trHeight w:val="3628"/>
        </w:trPr>
        <w:tc>
          <w:tcPr>
            <w:tcW w:w="2802" w:type="dxa"/>
          </w:tcPr>
          <w:p w:rsidR="000D42EC" w:rsidRPr="00655522" w:rsidRDefault="000D42EC" w:rsidP="00BF7B87">
            <w:pPr>
              <w:widowControl w:val="0"/>
              <w:spacing w:line="240" w:lineRule="auto"/>
              <w:ind w:firstLine="0"/>
              <w:rPr>
                <w:rFonts w:eastAsia="SimSun"/>
                <w:sz w:val="24"/>
                <w:szCs w:val="24"/>
                <w:lang w:eastAsia="zh-CN"/>
              </w:rPr>
            </w:pPr>
            <w:r w:rsidRPr="00655522">
              <w:rPr>
                <w:sz w:val="24"/>
                <w:szCs w:val="24"/>
              </w:rPr>
              <w:t>[2.1] - Для индивидуального жилищного строительства</w:t>
            </w:r>
          </w:p>
        </w:tc>
        <w:tc>
          <w:tcPr>
            <w:tcW w:w="3249" w:type="dxa"/>
          </w:tcPr>
          <w:p w:rsidR="000D42EC" w:rsidRPr="00655522" w:rsidRDefault="000D42EC" w:rsidP="00BF7B87">
            <w:pPr>
              <w:widowControl w:val="0"/>
              <w:overflowPunct/>
              <w:autoSpaceDE/>
              <w:autoSpaceDN/>
              <w:adjustRightInd/>
              <w:spacing w:line="240" w:lineRule="auto"/>
              <w:ind w:firstLine="426"/>
              <w:rPr>
                <w:sz w:val="24"/>
                <w:szCs w:val="24"/>
              </w:rPr>
            </w:pPr>
            <w:r w:rsidRPr="00655522">
              <w:rPr>
                <w:sz w:val="24"/>
                <w:szCs w:val="24"/>
              </w:rPr>
              <w:t>Отдельно стоящие индивидуальные жилые дома (застройка коттеджного типа).</w:t>
            </w:r>
          </w:p>
        </w:tc>
        <w:tc>
          <w:tcPr>
            <w:tcW w:w="3555" w:type="dxa"/>
          </w:tcPr>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минимальная/максимальная площадь земельных участков  – 400-1500 кв. м;</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 xml:space="preserve">минимальная ширина земельных участков вдоль фронта улицы (проезда) – 12 м; </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 xml:space="preserve">максимальное количество надземных этажей зданий – 3 этажа (включая мансардный этаж); </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максимальный процент застройки в границах земельного участка – 60%;</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p>
        </w:tc>
      </w:tr>
      <w:tr w:rsidR="00655522" w:rsidRPr="00655522" w:rsidTr="00BF7B87">
        <w:trPr>
          <w:trHeight w:val="4799"/>
        </w:trPr>
        <w:tc>
          <w:tcPr>
            <w:tcW w:w="2802" w:type="dxa"/>
          </w:tcPr>
          <w:p w:rsidR="000D42EC" w:rsidRPr="00655522" w:rsidRDefault="000D42EC" w:rsidP="00BF7B87">
            <w:pPr>
              <w:tabs>
                <w:tab w:val="left" w:pos="2520"/>
              </w:tabs>
              <w:spacing w:line="240" w:lineRule="auto"/>
              <w:ind w:firstLine="0"/>
              <w:rPr>
                <w:rFonts w:eastAsia="SimSun"/>
                <w:sz w:val="24"/>
                <w:szCs w:val="24"/>
                <w:lang w:eastAsia="zh-CN"/>
              </w:rPr>
            </w:pPr>
            <w:r w:rsidRPr="00655522">
              <w:rPr>
                <w:sz w:val="24"/>
                <w:szCs w:val="24"/>
              </w:rPr>
              <w:t>[2.2] – Для ведения личного подсобного хозяйства</w:t>
            </w:r>
          </w:p>
        </w:tc>
        <w:tc>
          <w:tcPr>
            <w:tcW w:w="3249" w:type="dxa"/>
          </w:tcPr>
          <w:p w:rsidR="000D42EC" w:rsidRPr="00655522" w:rsidRDefault="000D42EC" w:rsidP="00BF7B87">
            <w:pPr>
              <w:widowControl w:val="0"/>
              <w:overflowPunct/>
              <w:autoSpaceDE/>
              <w:autoSpaceDN/>
              <w:adjustRightInd/>
              <w:spacing w:line="240" w:lineRule="auto"/>
              <w:ind w:firstLine="426"/>
              <w:rPr>
                <w:sz w:val="24"/>
                <w:szCs w:val="24"/>
              </w:rPr>
            </w:pPr>
            <w:r w:rsidRPr="00655522">
              <w:rPr>
                <w:sz w:val="24"/>
                <w:szCs w:val="24"/>
              </w:rPr>
              <w:t>Отдельно стоящие усадебные жилые дома.</w:t>
            </w:r>
          </w:p>
        </w:tc>
        <w:tc>
          <w:tcPr>
            <w:tcW w:w="3555" w:type="dxa"/>
          </w:tcPr>
          <w:p w:rsidR="000D42EC" w:rsidRPr="00655522" w:rsidRDefault="000D42EC" w:rsidP="00BF7B87">
            <w:pPr>
              <w:suppressAutoHyphens/>
              <w:autoSpaceDN/>
              <w:adjustRightInd/>
              <w:spacing w:line="240" w:lineRule="auto"/>
              <w:ind w:firstLine="426"/>
              <w:textAlignment w:val="baseline"/>
              <w:rPr>
                <w:rFonts w:eastAsia="SimSun"/>
                <w:sz w:val="24"/>
                <w:szCs w:val="24"/>
                <w:lang w:eastAsia="zh-CN"/>
              </w:rPr>
            </w:pPr>
            <w:r w:rsidRPr="00655522">
              <w:rPr>
                <w:rFonts w:eastAsia="SimSun"/>
                <w:sz w:val="24"/>
                <w:szCs w:val="24"/>
                <w:lang w:eastAsia="zh-CN"/>
              </w:rPr>
              <w:t>минимальная/максимальная площадь земельных участков   – 400 /5000 кв. м;</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 xml:space="preserve">минимальная ширина земельных участков вдоль фронта улицы (проезда) –  12 м; </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 xml:space="preserve">максимальное количество надземных этажей зданий – 3 этажа (включая мансардный этаж); </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максимальная высота зданий от уровня земли до верха перекрытия последнего этажа (или конька кровли) - 12 м;</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максимальный процент застройки в границах земельного участка – 50%;</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p>
        </w:tc>
      </w:tr>
      <w:tr w:rsidR="00655522" w:rsidRPr="00655522" w:rsidTr="00BF7B87">
        <w:trPr>
          <w:trHeight w:val="570"/>
        </w:trPr>
        <w:tc>
          <w:tcPr>
            <w:tcW w:w="2802" w:type="dxa"/>
            <w:tcBorders>
              <w:bottom w:val="single" w:sz="4" w:space="0" w:color="auto"/>
            </w:tcBorders>
          </w:tcPr>
          <w:p w:rsidR="000D42EC" w:rsidRPr="00655522" w:rsidRDefault="000D42EC" w:rsidP="00BF7B87">
            <w:pPr>
              <w:tabs>
                <w:tab w:val="left" w:pos="2520"/>
              </w:tabs>
              <w:spacing w:line="240" w:lineRule="auto"/>
              <w:ind w:firstLine="0"/>
              <w:rPr>
                <w:sz w:val="24"/>
                <w:szCs w:val="24"/>
              </w:rPr>
            </w:pPr>
            <w:r w:rsidRPr="00655522">
              <w:rPr>
                <w:sz w:val="24"/>
                <w:szCs w:val="24"/>
              </w:rPr>
              <w:t>[2.3] - Блокированная жилая застройка</w:t>
            </w:r>
          </w:p>
        </w:tc>
        <w:tc>
          <w:tcPr>
            <w:tcW w:w="3249" w:type="dxa"/>
            <w:vMerge w:val="restart"/>
          </w:tcPr>
          <w:p w:rsidR="000D42EC" w:rsidRPr="00655522" w:rsidRDefault="000D42EC" w:rsidP="00BF7B87">
            <w:pPr>
              <w:widowControl w:val="0"/>
              <w:overflowPunct/>
              <w:autoSpaceDE/>
              <w:autoSpaceDN/>
              <w:adjustRightInd/>
              <w:spacing w:line="240" w:lineRule="auto"/>
              <w:ind w:firstLine="426"/>
              <w:rPr>
                <w:sz w:val="24"/>
                <w:szCs w:val="24"/>
              </w:rPr>
            </w:pPr>
          </w:p>
          <w:p w:rsidR="000D42EC" w:rsidRPr="00655522" w:rsidRDefault="000D42EC" w:rsidP="00BF7B87">
            <w:pPr>
              <w:widowControl w:val="0"/>
              <w:overflowPunct/>
              <w:autoSpaceDE/>
              <w:autoSpaceDN/>
              <w:adjustRightInd/>
              <w:spacing w:line="240" w:lineRule="auto"/>
              <w:ind w:firstLine="426"/>
              <w:rPr>
                <w:sz w:val="24"/>
                <w:szCs w:val="24"/>
              </w:rPr>
            </w:pPr>
            <w:r w:rsidRPr="00655522">
              <w:rPr>
                <w:sz w:val="24"/>
                <w:szCs w:val="24"/>
              </w:rPr>
              <w:t xml:space="preserve">2-4 - квартирные жилые </w:t>
            </w:r>
            <w:r w:rsidRPr="00655522">
              <w:rPr>
                <w:sz w:val="24"/>
                <w:szCs w:val="24"/>
              </w:rPr>
              <w:lastRenderedPageBreak/>
              <w:t>дома;</w:t>
            </w:r>
          </w:p>
        </w:tc>
        <w:tc>
          <w:tcPr>
            <w:tcW w:w="3555" w:type="dxa"/>
            <w:vMerge w:val="restart"/>
          </w:tcPr>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lastRenderedPageBreak/>
              <w:t xml:space="preserve">минимальная/максимальная площадь земельных участков  – </w:t>
            </w:r>
            <w:r w:rsidRPr="00655522">
              <w:rPr>
                <w:rFonts w:eastAsia="SimSun"/>
                <w:sz w:val="24"/>
                <w:szCs w:val="24"/>
                <w:lang w:eastAsia="zh-CN"/>
              </w:rPr>
              <w:lastRenderedPageBreak/>
              <w:t>300/2000 кв. м;</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минимальная ширина земельных участков вдоль фронта улицы (проезда) – 12 м;</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 xml:space="preserve">максимальное количество надземных этажей зданий – 3 этажа (включая мансардный этаж); </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максимальная высота зданий от уровня земли до верха перекрытия последнего этажа (или конька кровли) - 12 м;</w:t>
            </w:r>
          </w:p>
          <w:p w:rsidR="000D42EC" w:rsidRPr="00655522" w:rsidRDefault="000D42EC" w:rsidP="00BF7B87">
            <w:pPr>
              <w:keepLines w:val="0"/>
              <w:overflowPunct/>
              <w:autoSpaceDE/>
              <w:autoSpaceDN/>
              <w:adjustRightInd/>
              <w:spacing w:line="240" w:lineRule="auto"/>
              <w:ind w:firstLine="425"/>
              <w:jc w:val="left"/>
              <w:rPr>
                <w:rFonts w:eastAsia="SimSun"/>
                <w:sz w:val="24"/>
                <w:szCs w:val="24"/>
                <w:lang w:eastAsia="zh-CN"/>
              </w:rPr>
            </w:pPr>
            <w:r w:rsidRPr="00655522">
              <w:rPr>
                <w:rFonts w:eastAsia="SimSun"/>
                <w:sz w:val="24"/>
                <w:szCs w:val="24"/>
                <w:lang w:eastAsia="zh-CN"/>
              </w:rPr>
              <w:t>максимальный процент застройки в границах земельного участка – 50%;</w:t>
            </w:r>
          </w:p>
        </w:tc>
      </w:tr>
      <w:tr w:rsidR="000D42EC" w:rsidRPr="00655522" w:rsidTr="00BF7B87">
        <w:trPr>
          <w:trHeight w:val="4659"/>
        </w:trPr>
        <w:tc>
          <w:tcPr>
            <w:tcW w:w="2802" w:type="dxa"/>
            <w:tcBorders>
              <w:top w:val="single" w:sz="4" w:space="0" w:color="auto"/>
            </w:tcBorders>
          </w:tcPr>
          <w:p w:rsidR="000D42EC" w:rsidRPr="00655522" w:rsidRDefault="000D42EC" w:rsidP="00BF7B87">
            <w:pPr>
              <w:widowControl w:val="0"/>
              <w:spacing w:line="240" w:lineRule="auto"/>
              <w:ind w:firstLine="0"/>
              <w:rPr>
                <w:sz w:val="24"/>
                <w:szCs w:val="24"/>
              </w:rPr>
            </w:pPr>
            <w:r w:rsidRPr="00655522">
              <w:rPr>
                <w:sz w:val="24"/>
                <w:szCs w:val="24"/>
              </w:rPr>
              <w:lastRenderedPageBreak/>
              <w:t>[2.1.1] - Малоэтажная многоквартирная жилая застройка</w:t>
            </w:r>
          </w:p>
        </w:tc>
        <w:tc>
          <w:tcPr>
            <w:tcW w:w="3249" w:type="dxa"/>
            <w:vMerge/>
          </w:tcPr>
          <w:p w:rsidR="000D42EC" w:rsidRPr="00655522" w:rsidRDefault="000D42EC" w:rsidP="00BF7B87">
            <w:pPr>
              <w:widowControl w:val="0"/>
              <w:overflowPunct/>
              <w:autoSpaceDE/>
              <w:autoSpaceDN/>
              <w:adjustRightInd/>
              <w:spacing w:line="240" w:lineRule="auto"/>
              <w:ind w:firstLine="426"/>
              <w:rPr>
                <w:sz w:val="24"/>
                <w:szCs w:val="24"/>
              </w:rPr>
            </w:pPr>
          </w:p>
        </w:tc>
        <w:tc>
          <w:tcPr>
            <w:tcW w:w="3555" w:type="dxa"/>
            <w:vMerge/>
          </w:tcPr>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p>
        </w:tc>
      </w:tr>
    </w:tbl>
    <w:p w:rsidR="000D42EC" w:rsidRPr="00655522" w:rsidRDefault="000D42EC" w:rsidP="001054EF">
      <w:pPr>
        <w:keepLines w:val="0"/>
        <w:tabs>
          <w:tab w:val="left" w:pos="2520"/>
        </w:tabs>
        <w:overflowPunct/>
        <w:autoSpaceDE/>
        <w:autoSpaceDN/>
        <w:adjustRightInd/>
        <w:spacing w:line="240" w:lineRule="auto"/>
        <w:ind w:firstLine="426"/>
        <w:jc w:val="center"/>
        <w:rPr>
          <w:rFonts w:eastAsia="SimSun"/>
          <w:sz w:val="24"/>
          <w:szCs w:val="24"/>
          <w:lang w:eastAsia="zh-CN"/>
        </w:rPr>
      </w:pPr>
    </w:p>
    <w:p w:rsidR="000D42EC" w:rsidRPr="00655522" w:rsidRDefault="000D42EC" w:rsidP="001054EF">
      <w:pPr>
        <w:keepLines w:val="0"/>
        <w:tabs>
          <w:tab w:val="left" w:pos="2520"/>
        </w:tabs>
        <w:overflowPunct/>
        <w:autoSpaceDE/>
        <w:autoSpaceDN/>
        <w:adjustRightInd/>
        <w:spacing w:line="240" w:lineRule="auto"/>
        <w:ind w:firstLine="426"/>
        <w:jc w:val="center"/>
        <w:rPr>
          <w:rFonts w:eastAsia="SimSun"/>
          <w:sz w:val="24"/>
          <w:szCs w:val="24"/>
          <w:lang w:eastAsia="zh-CN"/>
        </w:rPr>
      </w:pPr>
      <w:r w:rsidRPr="00655522">
        <w:rPr>
          <w:rFonts w:eastAsia="SimSun"/>
          <w:sz w:val="24"/>
          <w:szCs w:val="24"/>
          <w:lang w:eastAsia="zh-CN"/>
        </w:rPr>
        <w:t>ВСПОМОГАТЕЛЬНЫЕ ВИДЫ И ПАРАМЕТРЫ РАЗРЕШЕННОГО ИСПОЛЬЗОВАНИЯ ЗЕМЕЛЬНЫХ УЧАСТКОВ И ОБЪЕКТОВ КАПИТАЛЬНОГО СТРОИТЕЛЬСТВА</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69"/>
        <w:gridCol w:w="6237"/>
      </w:tblGrid>
      <w:tr w:rsidR="00655522" w:rsidRPr="00655522" w:rsidTr="00BF7B87">
        <w:trPr>
          <w:trHeight w:val="552"/>
        </w:trPr>
        <w:tc>
          <w:tcPr>
            <w:tcW w:w="3369" w:type="dxa"/>
            <w:vAlign w:val="center"/>
          </w:tcPr>
          <w:p w:rsidR="000D42EC" w:rsidRPr="00655522" w:rsidRDefault="000D42EC" w:rsidP="00BF7B87">
            <w:pPr>
              <w:keepLines w:val="0"/>
              <w:tabs>
                <w:tab w:val="left" w:pos="2520"/>
              </w:tabs>
              <w:overflowPunct/>
              <w:autoSpaceDE/>
              <w:autoSpaceDN/>
              <w:adjustRightInd/>
              <w:spacing w:line="240" w:lineRule="auto"/>
              <w:ind w:firstLine="426"/>
              <w:jc w:val="center"/>
              <w:rPr>
                <w:rFonts w:eastAsia="SimSun"/>
                <w:sz w:val="24"/>
                <w:szCs w:val="24"/>
                <w:lang w:eastAsia="zh-CN"/>
              </w:rPr>
            </w:pPr>
            <w:r w:rsidRPr="00655522">
              <w:rPr>
                <w:rFonts w:eastAsia="SimSun"/>
                <w:sz w:val="24"/>
                <w:szCs w:val="24"/>
                <w:lang w:eastAsia="zh-CN"/>
              </w:rPr>
              <w:t xml:space="preserve">ВИДЫ </w:t>
            </w:r>
          </w:p>
        </w:tc>
        <w:tc>
          <w:tcPr>
            <w:tcW w:w="6237" w:type="dxa"/>
            <w:vAlign w:val="center"/>
          </w:tcPr>
          <w:p w:rsidR="000D42EC" w:rsidRPr="00655522" w:rsidRDefault="000D42EC" w:rsidP="00BF7B87">
            <w:pPr>
              <w:keepLines w:val="0"/>
              <w:tabs>
                <w:tab w:val="left" w:pos="2520"/>
              </w:tabs>
              <w:overflowPunct/>
              <w:autoSpaceDE/>
              <w:autoSpaceDN/>
              <w:adjustRightInd/>
              <w:spacing w:line="240" w:lineRule="auto"/>
              <w:ind w:firstLine="426"/>
              <w:jc w:val="center"/>
              <w:rPr>
                <w:rFonts w:eastAsia="SimSun"/>
                <w:sz w:val="24"/>
                <w:szCs w:val="24"/>
                <w:lang w:eastAsia="zh-CN"/>
              </w:rPr>
            </w:pPr>
            <w:r w:rsidRPr="00655522">
              <w:rPr>
                <w:rFonts w:eastAsia="SimSun"/>
                <w:sz w:val="24"/>
                <w:szCs w:val="24"/>
                <w:lang w:eastAsia="zh-CN"/>
              </w:rPr>
              <w:t>ПАРАМЕТРЫ</w:t>
            </w:r>
          </w:p>
        </w:tc>
      </w:tr>
      <w:tr w:rsidR="00655522" w:rsidRPr="00655522" w:rsidTr="00BF7B87">
        <w:tc>
          <w:tcPr>
            <w:tcW w:w="3369" w:type="dxa"/>
          </w:tcPr>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 xml:space="preserve">Площадки для игр детей дошкольного и младшего школьного возраста, для отдыха взрослого населения, для занятий физкультурой, для хозяйственных целей и выгула собак. </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Гостевые автостоянки для парковки легковых автомобилей посетителей.</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p>
        </w:tc>
        <w:tc>
          <w:tcPr>
            <w:tcW w:w="6237" w:type="dxa"/>
          </w:tcPr>
          <w:p w:rsidR="000D42EC" w:rsidRPr="00655522" w:rsidRDefault="000D42EC" w:rsidP="00BF7B87">
            <w:pPr>
              <w:rPr>
                <w:rFonts w:eastAsia="SimSun"/>
                <w:sz w:val="24"/>
                <w:szCs w:val="24"/>
                <w:lang w:eastAsia="zh-CN"/>
              </w:rPr>
            </w:pPr>
            <w:r w:rsidRPr="00655522">
              <w:rPr>
                <w:rFonts w:eastAsia="SimSun"/>
                <w:sz w:val="24"/>
                <w:szCs w:val="24"/>
                <w:lang w:eastAsia="zh-CN"/>
              </w:rPr>
              <w:t>Минимальная/максимальная площадь земельных участков и максимальный процент застройки в границах земельного участка должен соответствовать  параметрам основного или условно разрешенного вида использования земельных участков.</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Максимальная высота – 5 м.</w:t>
            </w:r>
          </w:p>
          <w:p w:rsidR="000D42EC" w:rsidRPr="00655522" w:rsidRDefault="000D42EC" w:rsidP="00BF7B87">
            <w:pPr>
              <w:keepLines w:val="0"/>
              <w:overflowPunct/>
              <w:spacing w:line="240" w:lineRule="auto"/>
              <w:ind w:firstLine="426"/>
              <w:rPr>
                <w:rFonts w:eastAsia="SimSun"/>
                <w:sz w:val="24"/>
                <w:szCs w:val="24"/>
                <w:lang w:eastAsia="zh-CN"/>
              </w:rPr>
            </w:pPr>
            <w:r w:rsidRPr="00655522">
              <w:rPr>
                <w:rFonts w:eastAsia="SimSun"/>
                <w:sz w:val="24"/>
                <w:szCs w:val="24"/>
                <w:lang w:eastAsia="zh-CN"/>
              </w:rPr>
              <w:t>Минимально допустимое расстояние от окон жилых и общественных зданий до площадок:</w:t>
            </w:r>
          </w:p>
          <w:p w:rsidR="000D42EC" w:rsidRPr="00655522" w:rsidRDefault="000D42EC" w:rsidP="00BF7B87">
            <w:pPr>
              <w:keepLines w:val="0"/>
              <w:overflowPunct/>
              <w:spacing w:line="240" w:lineRule="auto"/>
              <w:ind w:firstLine="426"/>
              <w:rPr>
                <w:rFonts w:eastAsia="SimSun"/>
                <w:sz w:val="24"/>
                <w:szCs w:val="24"/>
                <w:lang w:eastAsia="zh-CN"/>
              </w:rPr>
            </w:pPr>
            <w:r w:rsidRPr="00655522">
              <w:rPr>
                <w:rFonts w:eastAsia="SimSun"/>
                <w:sz w:val="24"/>
                <w:szCs w:val="24"/>
                <w:lang w:eastAsia="zh-CN"/>
              </w:rPr>
              <w:t>для игр детей дошкольного и младшего школьного возраста - не менее 12 м;</w:t>
            </w:r>
          </w:p>
          <w:p w:rsidR="000D42EC" w:rsidRPr="00655522" w:rsidRDefault="000D42EC" w:rsidP="00BF7B87">
            <w:pPr>
              <w:keepLines w:val="0"/>
              <w:overflowPunct/>
              <w:spacing w:line="240" w:lineRule="auto"/>
              <w:ind w:firstLine="426"/>
              <w:rPr>
                <w:rFonts w:eastAsia="SimSun"/>
                <w:sz w:val="24"/>
                <w:szCs w:val="24"/>
                <w:lang w:eastAsia="zh-CN"/>
              </w:rPr>
            </w:pPr>
            <w:r w:rsidRPr="00655522">
              <w:rPr>
                <w:rFonts w:eastAsia="SimSun"/>
                <w:sz w:val="24"/>
                <w:szCs w:val="24"/>
                <w:lang w:eastAsia="zh-CN"/>
              </w:rPr>
              <w:t>для отдыха взрослого населения - не менее 10 м;</w:t>
            </w:r>
          </w:p>
          <w:p w:rsidR="000D42EC" w:rsidRPr="00655522" w:rsidRDefault="000D42EC" w:rsidP="00BF7B87">
            <w:pPr>
              <w:keepLines w:val="0"/>
              <w:overflowPunct/>
              <w:spacing w:line="240" w:lineRule="auto"/>
              <w:ind w:firstLine="426"/>
              <w:rPr>
                <w:rFonts w:eastAsia="SimSun"/>
                <w:sz w:val="24"/>
                <w:szCs w:val="24"/>
                <w:lang w:eastAsia="zh-CN"/>
              </w:rPr>
            </w:pPr>
            <w:r w:rsidRPr="00655522">
              <w:rPr>
                <w:rFonts w:eastAsia="SimSun"/>
                <w:sz w:val="24"/>
                <w:szCs w:val="24"/>
                <w:lang w:eastAsia="zh-CN"/>
              </w:rPr>
              <w:t>для занятий физкультурой, в зависимости от шумовых характеристик (наибольшие значения принимаются для хоккейных и футбольных площадок, наименьшие - для площадок для настольного тенниса), - 10 - 40 м;</w:t>
            </w:r>
          </w:p>
          <w:p w:rsidR="000D42EC" w:rsidRPr="00655522" w:rsidRDefault="000D42EC" w:rsidP="00BF7B87">
            <w:pPr>
              <w:keepLines w:val="0"/>
              <w:overflowPunct/>
              <w:spacing w:line="240" w:lineRule="auto"/>
              <w:ind w:firstLine="426"/>
              <w:rPr>
                <w:rFonts w:eastAsia="SimSun"/>
                <w:sz w:val="24"/>
                <w:szCs w:val="24"/>
                <w:lang w:eastAsia="zh-CN"/>
              </w:rPr>
            </w:pPr>
            <w:r w:rsidRPr="00655522">
              <w:rPr>
                <w:rFonts w:eastAsia="SimSun"/>
                <w:sz w:val="24"/>
                <w:szCs w:val="24"/>
                <w:lang w:eastAsia="zh-CN"/>
              </w:rPr>
              <w:t>для хозяйственных целей - не менее 20 м;</w:t>
            </w:r>
          </w:p>
          <w:p w:rsidR="000D42EC" w:rsidRPr="00655522" w:rsidRDefault="000D42EC" w:rsidP="00BF7B87">
            <w:pPr>
              <w:keepLines w:val="0"/>
              <w:overflowPunct/>
              <w:spacing w:line="240" w:lineRule="auto"/>
              <w:ind w:firstLine="426"/>
              <w:rPr>
                <w:rFonts w:eastAsia="SimSun"/>
                <w:sz w:val="24"/>
                <w:szCs w:val="24"/>
                <w:lang w:eastAsia="zh-CN"/>
              </w:rPr>
            </w:pPr>
            <w:r w:rsidRPr="00655522">
              <w:rPr>
                <w:rFonts w:eastAsia="SimSun"/>
                <w:sz w:val="24"/>
                <w:szCs w:val="24"/>
                <w:lang w:eastAsia="zh-CN"/>
              </w:rPr>
              <w:t>для выгула собак - не менее 40 м;</w:t>
            </w:r>
          </w:p>
          <w:p w:rsidR="000D42EC" w:rsidRPr="00655522" w:rsidRDefault="000D42EC" w:rsidP="00BF7B87">
            <w:pPr>
              <w:keepLines w:val="0"/>
              <w:overflowPunct/>
              <w:spacing w:line="240" w:lineRule="auto"/>
              <w:ind w:firstLine="426"/>
              <w:rPr>
                <w:rFonts w:eastAsia="SimSun"/>
                <w:sz w:val="24"/>
                <w:szCs w:val="24"/>
                <w:lang w:eastAsia="zh-CN"/>
              </w:rPr>
            </w:pPr>
            <w:r w:rsidRPr="00655522">
              <w:rPr>
                <w:rFonts w:eastAsia="SimSun"/>
                <w:sz w:val="24"/>
                <w:szCs w:val="24"/>
                <w:lang w:eastAsia="zh-CN"/>
              </w:rPr>
              <w:t>Расстояния от площадок для сушки белья не нормируются.</w:t>
            </w:r>
          </w:p>
          <w:p w:rsidR="000D42EC" w:rsidRPr="00655522" w:rsidRDefault="000D42EC" w:rsidP="00BF7B87">
            <w:pPr>
              <w:keepLines w:val="0"/>
              <w:overflowPunct/>
              <w:spacing w:line="240" w:lineRule="auto"/>
              <w:ind w:firstLine="426"/>
              <w:rPr>
                <w:rFonts w:eastAsia="SimSun"/>
                <w:sz w:val="24"/>
                <w:szCs w:val="24"/>
                <w:lang w:eastAsia="zh-CN"/>
              </w:rPr>
            </w:pPr>
            <w:r w:rsidRPr="00655522">
              <w:rPr>
                <w:rFonts w:eastAsia="SimSun"/>
                <w:sz w:val="24"/>
                <w:szCs w:val="24"/>
                <w:lang w:eastAsia="zh-CN"/>
              </w:rPr>
              <w:t xml:space="preserve">Расстояния от площадок для хозяйственных целей до наиболее удаленного входа в жилое здание - не более 100 м </w:t>
            </w:r>
          </w:p>
          <w:p w:rsidR="000D42EC" w:rsidRPr="00655522" w:rsidRDefault="000D42EC" w:rsidP="00BF7B87">
            <w:pPr>
              <w:keepLines w:val="0"/>
              <w:overflowPunct/>
              <w:spacing w:line="240" w:lineRule="auto"/>
              <w:ind w:firstLine="426"/>
              <w:rPr>
                <w:rFonts w:eastAsia="SimSun"/>
                <w:sz w:val="24"/>
                <w:szCs w:val="24"/>
                <w:lang w:eastAsia="zh-CN"/>
              </w:rPr>
            </w:pPr>
          </w:p>
        </w:tc>
      </w:tr>
      <w:tr w:rsidR="00655522" w:rsidRPr="00655522" w:rsidTr="00BF7B87">
        <w:tc>
          <w:tcPr>
            <w:tcW w:w="3369" w:type="dxa"/>
          </w:tcPr>
          <w:p w:rsidR="00FF66C8" w:rsidRPr="00655522" w:rsidRDefault="00FF66C8" w:rsidP="00BF7B87">
            <w:pPr>
              <w:keepLines w:val="0"/>
              <w:overflowPunct/>
              <w:autoSpaceDE/>
              <w:autoSpaceDN/>
              <w:adjustRightInd/>
              <w:spacing w:line="240" w:lineRule="auto"/>
              <w:ind w:firstLine="426"/>
              <w:jc w:val="left"/>
              <w:rPr>
                <w:rFonts w:eastAsia="SimSun"/>
                <w:sz w:val="24"/>
                <w:szCs w:val="24"/>
                <w:lang w:eastAsia="zh-CN"/>
              </w:rPr>
            </w:pP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proofErr w:type="gramStart"/>
            <w:r w:rsidRPr="00655522">
              <w:rPr>
                <w:rFonts w:eastAsia="SimSun"/>
                <w:sz w:val="24"/>
                <w:szCs w:val="24"/>
                <w:lang w:eastAsia="zh-CN"/>
              </w:rPr>
              <w:t xml:space="preserve">Постройки хозяйственного назначения (летние кухни, хозяйственные </w:t>
            </w:r>
            <w:r w:rsidRPr="00655522">
              <w:rPr>
                <w:rFonts w:eastAsia="SimSun"/>
                <w:sz w:val="24"/>
                <w:szCs w:val="24"/>
                <w:lang w:eastAsia="zh-CN"/>
              </w:rPr>
              <w:lastRenderedPageBreak/>
              <w:t xml:space="preserve">постройки, кладовые, подвалы, бани, бассейны, теплицы, оранжереи, сады, огороды, навесы) индивидуального использования. </w:t>
            </w:r>
            <w:proofErr w:type="gramEnd"/>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Хозяйственные постройки для содержания инвентаря, топлива и других хозяйственных нужд, а также - хозяйственные подъезды (для территорий с местами приложения труда и с возможностью ведения ограниченного личного подсобного хозяйства (без содержания скота и птицы), сельскохозяйственного производства, садоводства, огородничества)</w:t>
            </w:r>
          </w:p>
        </w:tc>
        <w:tc>
          <w:tcPr>
            <w:tcW w:w="6237" w:type="dxa"/>
          </w:tcPr>
          <w:p w:rsidR="000D42EC" w:rsidRPr="00655522" w:rsidRDefault="000D42EC" w:rsidP="00BF7B87">
            <w:pPr>
              <w:rPr>
                <w:rFonts w:eastAsia="SimSun"/>
                <w:sz w:val="24"/>
                <w:szCs w:val="24"/>
                <w:lang w:eastAsia="zh-CN"/>
              </w:rPr>
            </w:pPr>
          </w:p>
          <w:p w:rsidR="000D42EC" w:rsidRPr="00655522" w:rsidRDefault="000D42EC" w:rsidP="00BF7B87">
            <w:pPr>
              <w:rPr>
                <w:rFonts w:eastAsia="SimSun"/>
                <w:sz w:val="24"/>
                <w:szCs w:val="24"/>
                <w:lang w:eastAsia="zh-CN"/>
              </w:rPr>
            </w:pPr>
            <w:r w:rsidRPr="00655522">
              <w:rPr>
                <w:rFonts w:eastAsia="SimSun"/>
                <w:sz w:val="24"/>
                <w:szCs w:val="24"/>
                <w:lang w:eastAsia="zh-CN"/>
              </w:rPr>
              <w:t xml:space="preserve">Минимальная/максимальная площадь земельных участков и максимальный процент застройки в границах земельного участка должен соответствовать  параметрам </w:t>
            </w:r>
            <w:r w:rsidRPr="00655522">
              <w:rPr>
                <w:rFonts w:eastAsia="SimSun"/>
                <w:sz w:val="24"/>
                <w:szCs w:val="24"/>
                <w:lang w:eastAsia="zh-CN"/>
              </w:rPr>
              <w:lastRenderedPageBreak/>
              <w:t>основного или условно разрешенного вида использования земельных участков.</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 xml:space="preserve">Максимальное количество надземных этажей  – не более 2 </w:t>
            </w:r>
            <w:proofErr w:type="spellStart"/>
            <w:r w:rsidRPr="00655522">
              <w:rPr>
                <w:rFonts w:eastAsia="SimSun"/>
                <w:sz w:val="24"/>
                <w:szCs w:val="24"/>
                <w:lang w:eastAsia="zh-CN"/>
              </w:rPr>
              <w:t>эт</w:t>
            </w:r>
            <w:proofErr w:type="spellEnd"/>
            <w:r w:rsidRPr="00655522">
              <w:rPr>
                <w:rFonts w:eastAsia="SimSun"/>
                <w:sz w:val="24"/>
                <w:szCs w:val="24"/>
                <w:lang w:eastAsia="zh-CN"/>
              </w:rPr>
              <w:t>. (при условии обеспечения нормативной инсоляции на территории соседних земельных участков).</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 xml:space="preserve">Максимальная высота – 8 м. </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Общая площадь помещений  - до 100 кв. м.</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Общая площадь теплиц – до 2000 кв. м.</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Расстояние от хозяйственных построек до красных линий улиц и проездов не менее - 5 м.</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Расстояние от окон жилых комнат до стен соседнего дома и хозяйственных построек (сарая, гаража, бани), расположенных на соседних земельных участках, должно быть не менее - 6 м.</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Допускается блокировка хозяйственных построек на смежных приусадебных земельных участках по взаимному (удостоверенному) согласию домовладельцев при новом строительстве с учетом противопожарных требований.</w:t>
            </w:r>
          </w:p>
          <w:p w:rsidR="000D42EC" w:rsidRPr="00655522" w:rsidRDefault="000D42EC" w:rsidP="00BF7B87">
            <w:pPr>
              <w:keepLines w:val="0"/>
              <w:tabs>
                <w:tab w:val="left" w:pos="1134"/>
              </w:tabs>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Группы сараев должны содержать не более 30 блоков каждая. Площадь застройки сблокированных сараев не должна превышать 800 м</w:t>
            </w:r>
            <w:proofErr w:type="gramStart"/>
            <w:r w:rsidRPr="00655522">
              <w:rPr>
                <w:rFonts w:eastAsia="SimSun"/>
                <w:sz w:val="24"/>
                <w:szCs w:val="24"/>
                <w:lang w:eastAsia="zh-CN"/>
              </w:rPr>
              <w:t>2</w:t>
            </w:r>
            <w:proofErr w:type="gramEnd"/>
          </w:p>
          <w:p w:rsidR="000D42EC" w:rsidRPr="00655522" w:rsidRDefault="000D42EC" w:rsidP="00BF7B87">
            <w:pPr>
              <w:keepLines w:val="0"/>
              <w:tabs>
                <w:tab w:val="left" w:pos="1134"/>
              </w:tabs>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 xml:space="preserve">Размещение навесов должно осуществляться  с учетом противопожарных требований и соблюдения нормативной  продолжительности инсоляции придомовых территорий и жилых помещений. </w:t>
            </w:r>
          </w:p>
          <w:p w:rsidR="000D42EC" w:rsidRPr="00655522" w:rsidRDefault="000D42EC" w:rsidP="00BF7B87">
            <w:pPr>
              <w:keepLines w:val="0"/>
              <w:tabs>
                <w:tab w:val="left" w:pos="1134"/>
              </w:tabs>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Устройство навесов не должно ущемлять  законных интересов соседних домовладельцев, в части водоотведения атмосферных осадков с кровли навесов,     при устройстве навесов  минимальный отступ от границы участка – 1м.</w:t>
            </w:r>
          </w:p>
          <w:p w:rsidR="000D42EC" w:rsidRPr="00655522" w:rsidRDefault="000D42EC" w:rsidP="00BF7B87">
            <w:pPr>
              <w:keepLines w:val="0"/>
              <w:tabs>
                <w:tab w:val="left" w:pos="1134"/>
              </w:tabs>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Хозяйственные постройки должны быть  обеспечены системами водоотведения с кровли, с целью предотвращения подтопления соседних земельных участков и строений. Допускается не выполнять организованный сток воды с кровли при условии, когда смежные земельные участки находятся на одном уровне и между строениями, расположенными на соседних земельных участках расстояние не менее 4 м.</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Вспомогательные строения, за исключением гаражей, размещать со стороны улиц не допускается.</w:t>
            </w:r>
          </w:p>
        </w:tc>
      </w:tr>
      <w:tr w:rsidR="00655522" w:rsidRPr="00655522" w:rsidTr="00BF7B87">
        <w:tc>
          <w:tcPr>
            <w:tcW w:w="3369" w:type="dxa"/>
          </w:tcPr>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lastRenderedPageBreak/>
              <w:t>Надворные туалеты, гидронепроницаемые выгребы, септики.</w:t>
            </w:r>
          </w:p>
        </w:tc>
        <w:tc>
          <w:tcPr>
            <w:tcW w:w="6237" w:type="dxa"/>
          </w:tcPr>
          <w:p w:rsidR="000D42EC" w:rsidRPr="00655522" w:rsidRDefault="000D42EC" w:rsidP="00BF7B87">
            <w:pPr>
              <w:rPr>
                <w:rFonts w:eastAsia="SimSun"/>
                <w:sz w:val="24"/>
                <w:szCs w:val="24"/>
                <w:lang w:eastAsia="zh-CN"/>
              </w:rPr>
            </w:pPr>
            <w:r w:rsidRPr="00655522">
              <w:rPr>
                <w:rFonts w:eastAsia="SimSun"/>
                <w:sz w:val="24"/>
                <w:szCs w:val="24"/>
                <w:lang w:eastAsia="zh-CN"/>
              </w:rPr>
              <w:t>Минимальная/максимальная площадь земельных участков и максимальный процент застройки в границах земельного участка должен соответствовать  параметрам основного или условно разрешенного вида использования земельных участков.</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Максимальное количество надземных этажей – не более 1.</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Расстояние от соседнего жилого дома не менее - 12 м.</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Расстояние от источника питьевого водоснабжения  не менее -12 м.</w:t>
            </w:r>
          </w:p>
          <w:p w:rsidR="00066A4E" w:rsidRPr="00655522" w:rsidRDefault="00066A4E" w:rsidP="00066A4E">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lastRenderedPageBreak/>
              <w:t xml:space="preserve">Для туалетов - расстояние от красной линии не менее - </w:t>
            </w:r>
            <w:smartTag w:uri="urn:schemas-microsoft-com:office:smarttags" w:element="metricconverter">
              <w:smartTagPr>
                <w:attr w:name="ProductID" w:val="10 м"/>
              </w:smartTagPr>
              <w:r w:rsidRPr="00655522">
                <w:rPr>
                  <w:rFonts w:eastAsia="SimSun"/>
                  <w:sz w:val="24"/>
                  <w:szCs w:val="24"/>
                  <w:lang w:eastAsia="zh-CN"/>
                </w:rPr>
                <w:t>10 м</w:t>
              </w:r>
            </w:smartTag>
            <w:r w:rsidRPr="00655522">
              <w:rPr>
                <w:rFonts w:eastAsia="SimSun"/>
                <w:sz w:val="24"/>
                <w:szCs w:val="24"/>
                <w:lang w:eastAsia="zh-CN"/>
              </w:rPr>
              <w:t xml:space="preserve">. </w:t>
            </w:r>
          </w:p>
          <w:p w:rsidR="000D42EC" w:rsidRPr="00655522" w:rsidRDefault="000D42EC" w:rsidP="00BF7B87">
            <w:pPr>
              <w:rPr>
                <w:rFonts w:eastAsia="SimSun"/>
                <w:sz w:val="24"/>
                <w:szCs w:val="24"/>
                <w:lang w:eastAsia="zh-CN"/>
              </w:rPr>
            </w:pPr>
            <w:r w:rsidRPr="00655522">
              <w:rPr>
                <w:rFonts w:eastAsia="SimSun"/>
                <w:sz w:val="24"/>
                <w:szCs w:val="24"/>
                <w:lang w:eastAsia="zh-CN"/>
              </w:rPr>
              <w:t>Расстояние от границы смежного земельного участка не менее - 4 м.</w:t>
            </w:r>
          </w:p>
        </w:tc>
      </w:tr>
      <w:tr w:rsidR="00655522" w:rsidRPr="00655522" w:rsidTr="00BF7B87">
        <w:tc>
          <w:tcPr>
            <w:tcW w:w="3369" w:type="dxa"/>
          </w:tcPr>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lastRenderedPageBreak/>
              <w:t>Площадки для сбора твердых бытовых отходов.</w:t>
            </w:r>
          </w:p>
        </w:tc>
        <w:tc>
          <w:tcPr>
            <w:tcW w:w="6237" w:type="dxa"/>
          </w:tcPr>
          <w:p w:rsidR="000D42EC" w:rsidRPr="00655522" w:rsidRDefault="000D42EC" w:rsidP="00BF7B87">
            <w:pPr>
              <w:rPr>
                <w:rFonts w:eastAsia="SimSun"/>
                <w:sz w:val="24"/>
                <w:szCs w:val="24"/>
                <w:lang w:eastAsia="zh-CN"/>
              </w:rPr>
            </w:pPr>
            <w:r w:rsidRPr="00655522">
              <w:rPr>
                <w:rFonts w:eastAsia="SimSun"/>
                <w:sz w:val="24"/>
                <w:szCs w:val="24"/>
                <w:lang w:eastAsia="zh-CN"/>
              </w:rPr>
              <w:t>Минимальная/максимальная площадь земельных участков и максимальный процент застройки в границах земельного участка должен соответствовать  параметрам основного или условно разрешенного вида использования земельных участков.</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Максимальная высота – 2 м.</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 xml:space="preserve">Расстояние от площадок с контейнерами до окон жилых домов, границ участков детских, лечебных учреждений, мест отдыха должны быть не менее 20 м, и не более 100 м. </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Общее количество контейнеров не более 5 шт.</w:t>
            </w:r>
          </w:p>
        </w:tc>
      </w:tr>
    </w:tbl>
    <w:p w:rsidR="000D42EC" w:rsidRPr="00655522" w:rsidRDefault="000D42EC" w:rsidP="001054EF">
      <w:pPr>
        <w:keepLines w:val="0"/>
        <w:overflowPunct/>
        <w:spacing w:line="240" w:lineRule="auto"/>
        <w:ind w:firstLine="426"/>
        <w:rPr>
          <w:rFonts w:eastAsia="SimSun"/>
          <w:sz w:val="24"/>
          <w:szCs w:val="24"/>
          <w:lang w:eastAsia="zh-CN"/>
        </w:rPr>
      </w:pPr>
      <w:r w:rsidRPr="00655522">
        <w:rPr>
          <w:rFonts w:eastAsia="SimSun"/>
          <w:sz w:val="24"/>
          <w:szCs w:val="24"/>
          <w:lang w:eastAsia="zh-CN"/>
        </w:rPr>
        <w:t>Минимальные отступы от границ земельных участков для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0D42EC" w:rsidRPr="00655522" w:rsidRDefault="000D42EC" w:rsidP="001054EF">
      <w:pPr>
        <w:keepLines w:val="0"/>
        <w:overflowPunct/>
        <w:spacing w:line="240" w:lineRule="auto"/>
        <w:ind w:firstLine="426"/>
        <w:rPr>
          <w:rFonts w:eastAsia="SimSun"/>
          <w:sz w:val="24"/>
          <w:szCs w:val="24"/>
          <w:lang w:eastAsia="zh-CN"/>
        </w:rPr>
      </w:pPr>
      <w:r w:rsidRPr="00655522">
        <w:rPr>
          <w:rFonts w:eastAsia="SimSun"/>
          <w:sz w:val="24"/>
          <w:szCs w:val="24"/>
          <w:lang w:eastAsia="zh-CN"/>
        </w:rPr>
        <w:t>- для жилых зданий 3 м (кроме земельных участков в сложившейся застройке, при ширине земельного участка 12 метров и менее);</w:t>
      </w:r>
    </w:p>
    <w:p w:rsidR="000D42EC" w:rsidRPr="00655522" w:rsidRDefault="000D42EC" w:rsidP="001054EF">
      <w:pPr>
        <w:keepLines w:val="0"/>
        <w:overflowPunct/>
        <w:spacing w:line="240" w:lineRule="auto"/>
        <w:ind w:firstLine="426"/>
        <w:rPr>
          <w:rFonts w:eastAsia="SimSun"/>
          <w:sz w:val="24"/>
          <w:szCs w:val="24"/>
          <w:lang w:eastAsia="zh-CN"/>
        </w:rPr>
      </w:pPr>
      <w:r w:rsidRPr="00655522">
        <w:rPr>
          <w:rFonts w:eastAsia="SimSun"/>
          <w:sz w:val="24"/>
          <w:szCs w:val="24"/>
          <w:lang w:eastAsia="zh-CN"/>
        </w:rPr>
        <w:t xml:space="preserve">- общественных зданий 1 м; </w:t>
      </w:r>
    </w:p>
    <w:p w:rsidR="000D42EC" w:rsidRPr="00655522" w:rsidRDefault="000D42EC" w:rsidP="001054EF">
      <w:pPr>
        <w:keepLines w:val="0"/>
        <w:overflowPunct/>
        <w:spacing w:line="240" w:lineRule="auto"/>
        <w:ind w:firstLine="426"/>
        <w:rPr>
          <w:rFonts w:eastAsia="SimSun"/>
          <w:sz w:val="24"/>
          <w:szCs w:val="24"/>
          <w:lang w:eastAsia="zh-CN"/>
        </w:rPr>
      </w:pPr>
      <w:r w:rsidRPr="00655522">
        <w:rPr>
          <w:rFonts w:eastAsia="SimSun"/>
          <w:sz w:val="24"/>
          <w:szCs w:val="24"/>
          <w:lang w:eastAsia="zh-CN"/>
        </w:rPr>
        <w:t xml:space="preserve">- для остальных зданий и сооружений - 1 м. </w:t>
      </w:r>
    </w:p>
    <w:p w:rsidR="000D42EC" w:rsidRPr="00655522" w:rsidRDefault="000D42EC" w:rsidP="001054EF">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Расстояние до красной линии:</w:t>
      </w:r>
    </w:p>
    <w:p w:rsidR="000D42EC" w:rsidRPr="00655522" w:rsidRDefault="000D42EC" w:rsidP="001054EF">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1) от Дошкольных    образовательных учреждений и общеобразовательных школ (стены здания) -10 м;</w:t>
      </w:r>
    </w:p>
    <w:p w:rsidR="000D42EC" w:rsidRPr="00655522" w:rsidRDefault="000D42EC" w:rsidP="001054EF">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 xml:space="preserve">2) от Пожарных депо - 10 м (15 м - для депо </w:t>
      </w:r>
      <w:r w:rsidRPr="00655522">
        <w:rPr>
          <w:rFonts w:eastAsia="SimSun"/>
          <w:sz w:val="24"/>
          <w:szCs w:val="24"/>
          <w:lang w:val="en-US" w:eastAsia="zh-CN"/>
        </w:rPr>
        <w:t>I</w:t>
      </w:r>
      <w:r w:rsidRPr="00655522">
        <w:rPr>
          <w:rFonts w:eastAsia="SimSun"/>
          <w:sz w:val="24"/>
          <w:szCs w:val="24"/>
          <w:lang w:eastAsia="zh-CN"/>
        </w:rPr>
        <w:t xml:space="preserve"> типа);</w:t>
      </w:r>
    </w:p>
    <w:p w:rsidR="000D42EC" w:rsidRPr="00655522" w:rsidRDefault="000D42EC" w:rsidP="001054EF">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3) улиц, от жилых и общественных зданий  – 3 м;</w:t>
      </w:r>
    </w:p>
    <w:p w:rsidR="000D42EC" w:rsidRPr="00655522" w:rsidRDefault="000D42EC" w:rsidP="001054EF">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4) проездов, от жилых и общественных зданий – 3 м;</w:t>
      </w:r>
    </w:p>
    <w:p w:rsidR="000D42EC" w:rsidRPr="00655522" w:rsidRDefault="000D42EC" w:rsidP="001054EF">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5) от остальных зданий и сооружений - 5 м.</w:t>
      </w:r>
    </w:p>
    <w:p w:rsidR="000D42EC" w:rsidRPr="00655522" w:rsidRDefault="000D42EC" w:rsidP="001054EF">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На территории сложившейся застройки жилые и общественные здания могут размещаться по красной линии улиц по согласованию с органами местного самоуправления.</w:t>
      </w:r>
    </w:p>
    <w:p w:rsidR="000D42EC" w:rsidRPr="00655522" w:rsidRDefault="000D42EC" w:rsidP="001054EF">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До границы соседнего земельного участка расстояния по санитарно-бытовым условиям должны быть не менее:</w:t>
      </w:r>
    </w:p>
    <w:p w:rsidR="000D42EC" w:rsidRPr="00655522" w:rsidRDefault="000D42EC" w:rsidP="001054EF">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от усадебного одно-, двухквартирного и блокированного дома - 3 м;</w:t>
      </w:r>
    </w:p>
    <w:p w:rsidR="000D42EC" w:rsidRPr="00655522" w:rsidRDefault="000D42EC" w:rsidP="001054EF">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в сложившейся застройке, при ширине земельного участка 12 метров и менее, для строительства жилого дома минимальный отступ от границы соседнего участка составляет не менее:</w:t>
      </w:r>
    </w:p>
    <w:p w:rsidR="000D42EC" w:rsidRPr="00655522" w:rsidRDefault="000D42EC" w:rsidP="001054EF">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1,0 м - для одноэтажного жилого дома;</w:t>
      </w:r>
    </w:p>
    <w:p w:rsidR="000D42EC" w:rsidRPr="00655522" w:rsidRDefault="000D42EC" w:rsidP="001054EF">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1,5 м - для двухэтажного жилого дома;</w:t>
      </w:r>
    </w:p>
    <w:p w:rsidR="000D42EC" w:rsidRPr="00655522" w:rsidRDefault="000D42EC" w:rsidP="001054EF">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2,0 м - для трехэтажного жилого дома, при условии, что расстояние до расположенного на соседнем земельном участке жилого дома не менее 5 м;</w:t>
      </w:r>
    </w:p>
    <w:p w:rsidR="000D42EC" w:rsidRPr="00655522" w:rsidRDefault="000D42EC" w:rsidP="001054EF">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от других построек (баня, гараж и другие) - 1 м;</w:t>
      </w:r>
    </w:p>
    <w:p w:rsidR="000D42EC" w:rsidRPr="00655522" w:rsidRDefault="000D42EC" w:rsidP="001054EF">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от стволов высокорослых деревьев - 4 м;</w:t>
      </w:r>
    </w:p>
    <w:p w:rsidR="000D42EC" w:rsidRPr="00655522" w:rsidRDefault="000D42EC" w:rsidP="001054EF">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от стволов среднерослых деревьев - 2 м;</w:t>
      </w:r>
    </w:p>
    <w:p w:rsidR="000D42EC" w:rsidRPr="00655522" w:rsidRDefault="000D42EC" w:rsidP="001054EF">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от кустарника - 1 м.</w:t>
      </w:r>
    </w:p>
    <w:p w:rsidR="000D42EC" w:rsidRPr="00655522" w:rsidRDefault="000D42EC" w:rsidP="001054EF">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На территориях с застройкой усадебными одно-, двухквартирными домами расстояние от окон жилых помещений (комнат, кухонь и веранд) до стен соседнего дома и хозяйственных построек (сарая, гаража, бани), расположенных на соседних земельных участках, должно быть не менее 6 м.</w:t>
      </w:r>
    </w:p>
    <w:p w:rsidR="000D42EC" w:rsidRPr="00655522" w:rsidRDefault="000D42EC" w:rsidP="001054EF">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lastRenderedPageBreak/>
        <w:t>Вспомогательные строения, за исключением гаражей, размещать со стороны улиц не допускается. При этом этажность их не должна превышать двух этажей, при условии обеспечения нормативной инсоляции на территории соседних земельных участков.</w:t>
      </w:r>
    </w:p>
    <w:p w:rsidR="000D42EC" w:rsidRPr="00655522" w:rsidRDefault="000D42EC" w:rsidP="001054EF">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Допускается блокировка зданий и сооружений, а также хозяйственных построек на смежных земельных участках по взаимному (удостоверенному) согласию владельцев при новом строительстве с соблюдением технических регламентов.</w:t>
      </w:r>
    </w:p>
    <w:p w:rsidR="000D42EC" w:rsidRPr="00655522" w:rsidRDefault="000D42EC" w:rsidP="001054EF">
      <w:pPr>
        <w:keepLines w:val="0"/>
        <w:overflowPunct/>
        <w:autoSpaceDE/>
        <w:autoSpaceDN/>
        <w:adjustRightInd/>
        <w:spacing w:line="240" w:lineRule="auto"/>
        <w:ind w:firstLine="426"/>
        <w:jc w:val="left"/>
        <w:rPr>
          <w:rFonts w:eastAsia="SimSun"/>
          <w:sz w:val="24"/>
          <w:szCs w:val="24"/>
          <w:lang w:eastAsia="zh-CN"/>
        </w:rPr>
      </w:pPr>
    </w:p>
    <w:p w:rsidR="000D42EC" w:rsidRPr="00655522" w:rsidRDefault="000D42EC" w:rsidP="001054EF">
      <w:pPr>
        <w:keepLines w:val="0"/>
        <w:overflowPunct/>
        <w:autoSpaceDE/>
        <w:autoSpaceDN/>
        <w:adjustRightInd/>
        <w:spacing w:line="240" w:lineRule="auto"/>
        <w:ind w:firstLine="426"/>
        <w:jc w:val="left"/>
        <w:outlineLvl w:val="0"/>
        <w:rPr>
          <w:rFonts w:eastAsia="SimSun"/>
          <w:sz w:val="24"/>
          <w:szCs w:val="24"/>
          <w:lang w:eastAsia="zh-CN"/>
        </w:rPr>
      </w:pPr>
      <w:r w:rsidRPr="00655522">
        <w:rPr>
          <w:rFonts w:eastAsia="SimSun"/>
          <w:sz w:val="24"/>
          <w:szCs w:val="24"/>
          <w:lang w:eastAsia="zh-CN"/>
        </w:rPr>
        <w:t>Примечание (общее):</w:t>
      </w:r>
    </w:p>
    <w:p w:rsidR="000D42EC" w:rsidRPr="00655522" w:rsidRDefault="000D42EC" w:rsidP="001054EF">
      <w:pPr>
        <w:keepLines w:val="0"/>
        <w:overflowPunct/>
        <w:autoSpaceDE/>
        <w:autoSpaceDN/>
        <w:adjustRightInd/>
        <w:spacing w:line="240" w:lineRule="auto"/>
        <w:ind w:firstLine="426"/>
        <w:jc w:val="left"/>
        <w:rPr>
          <w:rFonts w:eastAsia="SimSun"/>
          <w:sz w:val="24"/>
          <w:szCs w:val="24"/>
          <w:lang w:eastAsia="zh-CN"/>
        </w:rPr>
      </w:pPr>
      <w:proofErr w:type="gramStart"/>
      <w:r w:rsidRPr="00655522">
        <w:rPr>
          <w:rFonts w:eastAsia="SimSun"/>
          <w:sz w:val="24"/>
          <w:szCs w:val="24"/>
          <w:lang w:eastAsia="zh-CN"/>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roofErr w:type="gramEnd"/>
    </w:p>
    <w:p w:rsidR="000D42EC" w:rsidRPr="00655522" w:rsidRDefault="000D42EC" w:rsidP="001054EF">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rsidR="000D42EC" w:rsidRPr="00655522" w:rsidRDefault="000D42EC" w:rsidP="001054EF">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Размещение новых населенных пунктов и строительство объектов капитального строительства без проведения специальных защитных мероприятий по предотвращению негативного воздействия вод в границах зон затопления, подтопления запрещаются.</w:t>
      </w:r>
    </w:p>
    <w:p w:rsidR="000D42EC" w:rsidRPr="00655522" w:rsidRDefault="000D42EC" w:rsidP="001054EF">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В границах зон затопления, подтопления запрещаются:</w:t>
      </w:r>
    </w:p>
    <w:p w:rsidR="000D42EC" w:rsidRPr="00655522" w:rsidRDefault="000D42EC" w:rsidP="001054EF">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1) использование сточных вод в целях регулирования плодородия почв;</w:t>
      </w:r>
    </w:p>
    <w:p w:rsidR="000D42EC" w:rsidRPr="00655522" w:rsidRDefault="000D42EC" w:rsidP="001054EF">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2) размещение кладбищ, скотомогильников, мест захоронения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rsidR="000D42EC" w:rsidRPr="00655522" w:rsidRDefault="000D42EC" w:rsidP="001054EF">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3) осуществление авиационных мер по борьбе с вредными организмами.</w:t>
      </w:r>
    </w:p>
    <w:p w:rsidR="000D42EC" w:rsidRPr="00655522" w:rsidRDefault="000D42EC" w:rsidP="001054EF">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2,0 м. (кроме объектов со специальными требованиями к ограждению их территории). 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rsidR="000D42EC" w:rsidRPr="00655522" w:rsidRDefault="000D42EC" w:rsidP="001054EF">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По границе с соседним земельным участком ограждения должны быть проветриваемыми на высоту не менее 0,5 м от уровня земли ограждения и высотой не более 2,0 м.</w:t>
      </w:r>
    </w:p>
    <w:p w:rsidR="000D42EC" w:rsidRPr="00655522" w:rsidRDefault="000D42EC" w:rsidP="001054EF">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Размещение зданий, строений и сооружений возможно при соблюдении требований статей 31, 32, 33, 34, 35 настоящих Правил.</w:t>
      </w:r>
    </w:p>
    <w:p w:rsidR="000D42EC" w:rsidRPr="00655522" w:rsidRDefault="000D42EC" w:rsidP="001054EF">
      <w:pPr>
        <w:keepLines w:val="0"/>
        <w:overflowPunct/>
        <w:autoSpaceDE/>
        <w:autoSpaceDN/>
        <w:adjustRightInd/>
        <w:spacing w:line="240" w:lineRule="auto"/>
        <w:ind w:firstLine="284"/>
        <w:jc w:val="center"/>
        <w:rPr>
          <w:rFonts w:eastAsia="SimSun"/>
          <w:sz w:val="24"/>
          <w:szCs w:val="24"/>
          <w:lang w:eastAsia="zh-CN"/>
        </w:rPr>
      </w:pPr>
    </w:p>
    <w:p w:rsidR="000D42EC" w:rsidRPr="00655522" w:rsidRDefault="000D42EC" w:rsidP="001054EF">
      <w:pPr>
        <w:keepLines w:val="0"/>
        <w:overflowPunct/>
        <w:autoSpaceDE/>
        <w:autoSpaceDN/>
        <w:adjustRightInd/>
        <w:spacing w:line="240" w:lineRule="auto"/>
        <w:ind w:firstLine="284"/>
        <w:jc w:val="center"/>
        <w:rPr>
          <w:rFonts w:eastAsia="SimSun"/>
          <w:sz w:val="24"/>
          <w:szCs w:val="24"/>
          <w:lang w:eastAsia="zh-CN"/>
        </w:rPr>
      </w:pPr>
      <w:r w:rsidRPr="00655522">
        <w:rPr>
          <w:rFonts w:eastAsia="SimSun"/>
          <w:sz w:val="24"/>
          <w:szCs w:val="24"/>
          <w:lang w:eastAsia="zh-CN"/>
        </w:rPr>
        <w:t>СПЕЦИАЛЬНЫЕ ОБСЛУЖИВАЮЩИЕ И ДЕЛОВЫЕ ЗОНЫ ДЛЯ ОБЪЕКТОВ С БОЛЬШИМИ ЗЕМЕЛЬНЫМИ УЧАСТКАМИ</w:t>
      </w:r>
    </w:p>
    <w:p w:rsidR="000D42EC" w:rsidRPr="00655522" w:rsidRDefault="000D42EC" w:rsidP="001054EF">
      <w:pPr>
        <w:keepLines w:val="0"/>
        <w:widowControl w:val="0"/>
        <w:tabs>
          <w:tab w:val="left" w:pos="1260"/>
        </w:tabs>
        <w:overflowPunct/>
        <w:autoSpaceDE/>
        <w:autoSpaceDN/>
        <w:adjustRightInd/>
        <w:spacing w:line="240" w:lineRule="auto"/>
        <w:ind w:firstLine="284"/>
        <w:jc w:val="center"/>
        <w:rPr>
          <w:rFonts w:eastAsia="SimSun"/>
          <w:sz w:val="24"/>
          <w:szCs w:val="24"/>
          <w:u w:val="single"/>
          <w:lang w:eastAsia="zh-CN"/>
        </w:rPr>
      </w:pPr>
    </w:p>
    <w:p w:rsidR="000D42EC" w:rsidRPr="00655522" w:rsidRDefault="000D42EC" w:rsidP="001054EF">
      <w:pPr>
        <w:keepLines w:val="0"/>
        <w:widowControl w:val="0"/>
        <w:tabs>
          <w:tab w:val="left" w:pos="1260"/>
        </w:tabs>
        <w:overflowPunct/>
        <w:autoSpaceDE/>
        <w:autoSpaceDN/>
        <w:adjustRightInd/>
        <w:spacing w:line="240" w:lineRule="auto"/>
        <w:ind w:firstLine="284"/>
        <w:jc w:val="center"/>
        <w:rPr>
          <w:rFonts w:eastAsia="SimSun"/>
          <w:sz w:val="24"/>
          <w:szCs w:val="24"/>
          <w:u w:val="single"/>
          <w:lang w:eastAsia="zh-CN"/>
        </w:rPr>
      </w:pPr>
      <w:r w:rsidRPr="00655522">
        <w:rPr>
          <w:rFonts w:eastAsia="SimSun"/>
          <w:sz w:val="24"/>
          <w:szCs w:val="24"/>
          <w:u w:val="single"/>
          <w:lang w:eastAsia="zh-CN"/>
        </w:rPr>
        <w:t>ТОД-1. Зона объектов здравоохранения.</w:t>
      </w:r>
    </w:p>
    <w:p w:rsidR="000D42EC" w:rsidRPr="00655522" w:rsidRDefault="000D42EC" w:rsidP="001054EF">
      <w:pPr>
        <w:keepLines w:val="0"/>
        <w:widowControl w:val="0"/>
        <w:tabs>
          <w:tab w:val="left" w:pos="1260"/>
        </w:tabs>
        <w:overflowPunct/>
        <w:autoSpaceDE/>
        <w:autoSpaceDN/>
        <w:adjustRightInd/>
        <w:spacing w:line="240" w:lineRule="auto"/>
        <w:ind w:firstLine="284"/>
        <w:rPr>
          <w:i/>
          <w:iCs/>
          <w:sz w:val="24"/>
          <w:szCs w:val="24"/>
        </w:rPr>
      </w:pPr>
      <w:r w:rsidRPr="00655522">
        <w:rPr>
          <w:i/>
          <w:iCs/>
          <w:sz w:val="24"/>
          <w:szCs w:val="24"/>
        </w:rPr>
        <w:t>Зона ТОД-1 выделена для обеспечения правовых условий формирования объектов здравоохранения, требующих значительные территориальные ресурсы для своего нормального функционирования.</w:t>
      </w:r>
    </w:p>
    <w:p w:rsidR="000D42EC" w:rsidRPr="00655522" w:rsidRDefault="000D42EC" w:rsidP="001054EF">
      <w:pPr>
        <w:keepLines w:val="0"/>
        <w:widowControl w:val="0"/>
        <w:tabs>
          <w:tab w:val="left" w:pos="1260"/>
        </w:tabs>
        <w:overflowPunct/>
        <w:autoSpaceDE/>
        <w:autoSpaceDN/>
        <w:adjustRightInd/>
        <w:spacing w:line="240" w:lineRule="auto"/>
        <w:ind w:firstLine="284"/>
        <w:rPr>
          <w:i/>
          <w:iCs/>
          <w:sz w:val="24"/>
          <w:szCs w:val="24"/>
        </w:rPr>
      </w:pPr>
    </w:p>
    <w:p w:rsidR="000D42EC" w:rsidRPr="00655522" w:rsidRDefault="000D42EC" w:rsidP="001054EF">
      <w:pPr>
        <w:keepLines w:val="0"/>
        <w:tabs>
          <w:tab w:val="left" w:pos="2520"/>
        </w:tabs>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ОСНОВНЫЕ ВИДЫ И ПАРАМЕТРЫ РАЗРЕШЕННОГО ИСПОЛЬЗОВАНИЯ</w:t>
      </w:r>
    </w:p>
    <w:p w:rsidR="000D42EC" w:rsidRPr="00655522" w:rsidRDefault="000D42EC" w:rsidP="001054EF">
      <w:pPr>
        <w:keepLines w:val="0"/>
        <w:tabs>
          <w:tab w:val="left" w:pos="2520"/>
        </w:tabs>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ЗЕМЕЛЬНЫХ УЧАСТКОВ И ОБЪЕКТОВ КАПИТАЛЬНОГО СТРОИТЕЛЬСТВА</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27"/>
        <w:gridCol w:w="3260"/>
        <w:gridCol w:w="3260"/>
      </w:tblGrid>
      <w:tr w:rsidR="00655522" w:rsidRPr="00655522" w:rsidTr="00BF7B87">
        <w:trPr>
          <w:trHeight w:val="20"/>
        </w:trPr>
        <w:tc>
          <w:tcPr>
            <w:tcW w:w="3227" w:type="dxa"/>
            <w:vAlign w:val="center"/>
          </w:tcPr>
          <w:p w:rsidR="000D42EC" w:rsidRPr="00655522" w:rsidRDefault="000D42EC" w:rsidP="00BF7B87">
            <w:pPr>
              <w:keepLines w:val="0"/>
              <w:tabs>
                <w:tab w:val="left" w:pos="2520"/>
              </w:tabs>
              <w:overflowPunct/>
              <w:autoSpaceDE/>
              <w:autoSpaceDN/>
              <w:adjustRightInd/>
              <w:spacing w:line="240" w:lineRule="auto"/>
              <w:ind w:firstLine="0"/>
              <w:jc w:val="center"/>
              <w:rPr>
                <w:rFonts w:eastAsia="SimSun"/>
                <w:sz w:val="24"/>
                <w:szCs w:val="24"/>
                <w:lang w:eastAsia="zh-CN"/>
              </w:rPr>
            </w:pPr>
            <w:r w:rsidRPr="00655522">
              <w:rPr>
                <w:rFonts w:eastAsia="SimSun"/>
                <w:sz w:val="24"/>
                <w:szCs w:val="24"/>
                <w:lang w:eastAsia="zh-CN"/>
              </w:rPr>
              <w:t>ВИДЫ ИСПОЛЬЗОВАНИЯ ЗЕМЕЛЬНЫХ УЧАСТКОВ</w:t>
            </w:r>
          </w:p>
        </w:tc>
        <w:tc>
          <w:tcPr>
            <w:tcW w:w="3260" w:type="dxa"/>
            <w:vAlign w:val="center"/>
          </w:tcPr>
          <w:p w:rsidR="000D42EC" w:rsidRPr="00655522" w:rsidRDefault="000D42EC" w:rsidP="00BF7B87">
            <w:pPr>
              <w:keepLines w:val="0"/>
              <w:tabs>
                <w:tab w:val="left" w:pos="2520"/>
              </w:tabs>
              <w:overflowPunct/>
              <w:autoSpaceDE/>
              <w:autoSpaceDN/>
              <w:adjustRightInd/>
              <w:spacing w:line="240" w:lineRule="auto"/>
              <w:ind w:left="-170" w:firstLine="0"/>
              <w:jc w:val="center"/>
              <w:rPr>
                <w:rFonts w:eastAsia="SimSun"/>
                <w:sz w:val="24"/>
                <w:szCs w:val="24"/>
                <w:lang w:eastAsia="zh-CN"/>
              </w:rPr>
            </w:pPr>
            <w:r w:rsidRPr="00655522">
              <w:rPr>
                <w:rFonts w:eastAsia="SimSun"/>
                <w:sz w:val="24"/>
                <w:szCs w:val="24"/>
                <w:lang w:eastAsia="zh-CN"/>
              </w:rPr>
              <w:t>ВИДЫ ОБЪЕКТОВ КАПИТАЛЬНОГО СТРОИТЕЛЬСТВА</w:t>
            </w:r>
          </w:p>
        </w:tc>
        <w:tc>
          <w:tcPr>
            <w:tcW w:w="3260" w:type="dxa"/>
            <w:vAlign w:val="center"/>
          </w:tcPr>
          <w:p w:rsidR="000D42EC" w:rsidRPr="00655522" w:rsidRDefault="000D42EC" w:rsidP="00BF7B87">
            <w:pPr>
              <w:keepLines w:val="0"/>
              <w:tabs>
                <w:tab w:val="left" w:pos="2520"/>
              </w:tabs>
              <w:overflowPunct/>
              <w:autoSpaceDE/>
              <w:autoSpaceDN/>
              <w:adjustRightInd/>
              <w:spacing w:line="240" w:lineRule="auto"/>
              <w:ind w:firstLine="34"/>
              <w:jc w:val="center"/>
              <w:rPr>
                <w:rFonts w:eastAsia="SimSun"/>
                <w:sz w:val="24"/>
                <w:szCs w:val="24"/>
                <w:lang w:eastAsia="zh-CN"/>
              </w:rPr>
            </w:pPr>
            <w:r w:rsidRPr="00655522">
              <w:rPr>
                <w:rFonts w:eastAsia="SimSun"/>
                <w:sz w:val="24"/>
                <w:szCs w:val="24"/>
                <w:lang w:eastAsia="zh-CN"/>
              </w:rPr>
              <w:t xml:space="preserve">ПАРАМЕТРЫ РАЗРЕШЕННОГО ИСПОЛЬЗОВАНИЯ ЗЕМЕЛЬНЫХ УЧАСТКОВ И ОБЪЕКТОВ </w:t>
            </w:r>
            <w:r w:rsidRPr="00655522">
              <w:rPr>
                <w:rFonts w:eastAsia="SimSun"/>
                <w:sz w:val="24"/>
                <w:szCs w:val="24"/>
                <w:lang w:eastAsia="zh-CN"/>
              </w:rPr>
              <w:lastRenderedPageBreak/>
              <w:t>КАПИТАЛЬНОГО СТРОИТЕЛЬСТВА</w:t>
            </w:r>
          </w:p>
        </w:tc>
      </w:tr>
      <w:tr w:rsidR="00655522" w:rsidRPr="00655522" w:rsidTr="00BF7B87">
        <w:trPr>
          <w:trHeight w:val="421"/>
        </w:trPr>
        <w:tc>
          <w:tcPr>
            <w:tcW w:w="3227" w:type="dxa"/>
          </w:tcPr>
          <w:p w:rsidR="000D42EC" w:rsidRPr="00655522" w:rsidRDefault="000D42EC" w:rsidP="00BF7B87">
            <w:pPr>
              <w:keepLines w:val="0"/>
              <w:overflowPunct/>
              <w:autoSpaceDE/>
              <w:autoSpaceDN/>
              <w:adjustRightInd/>
              <w:spacing w:line="240" w:lineRule="auto"/>
              <w:ind w:firstLine="0"/>
              <w:jc w:val="left"/>
              <w:rPr>
                <w:rFonts w:eastAsia="SimSun"/>
                <w:sz w:val="24"/>
                <w:szCs w:val="24"/>
                <w:lang w:eastAsia="zh-CN"/>
              </w:rPr>
            </w:pPr>
            <w:r w:rsidRPr="00655522">
              <w:rPr>
                <w:rFonts w:eastAsia="SimSun"/>
                <w:sz w:val="24"/>
                <w:szCs w:val="24"/>
                <w:lang w:eastAsia="zh-CN"/>
              </w:rPr>
              <w:lastRenderedPageBreak/>
              <w:t>[</w:t>
            </w:r>
            <w:r w:rsidRPr="00655522">
              <w:rPr>
                <w:sz w:val="24"/>
                <w:szCs w:val="24"/>
                <w:lang w:eastAsia="zh-CN"/>
              </w:rPr>
              <w:t>3.4.1</w:t>
            </w:r>
            <w:r w:rsidRPr="00655522">
              <w:rPr>
                <w:rFonts w:eastAsia="SimSun"/>
                <w:sz w:val="24"/>
                <w:szCs w:val="24"/>
                <w:lang w:eastAsia="zh-CN"/>
              </w:rPr>
              <w:t>] – Амбулаторно-поликлиническое обслуживание</w:t>
            </w:r>
          </w:p>
        </w:tc>
        <w:tc>
          <w:tcPr>
            <w:tcW w:w="3260" w:type="dxa"/>
          </w:tcPr>
          <w:p w:rsidR="000D42EC" w:rsidRPr="00655522" w:rsidRDefault="000D42EC" w:rsidP="00BF7B87">
            <w:pPr>
              <w:keepLines w:val="0"/>
              <w:widowControl w:val="0"/>
              <w:overflowPunct/>
              <w:spacing w:line="240" w:lineRule="auto"/>
              <w:ind w:firstLine="426"/>
              <w:rPr>
                <w:rFonts w:eastAsia="SimSun"/>
                <w:sz w:val="24"/>
                <w:szCs w:val="24"/>
                <w:lang w:eastAsia="zh-CN"/>
              </w:rPr>
            </w:pPr>
            <w:proofErr w:type="gramStart"/>
            <w:r w:rsidRPr="00655522">
              <w:rPr>
                <w:rFonts w:eastAsia="SimSun"/>
                <w:sz w:val="24"/>
                <w:szCs w:val="24"/>
                <w:lang w:eastAsia="zh-CN"/>
              </w:rPr>
              <w:t>Объекты капитального строительства, предназначенные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roofErr w:type="gramEnd"/>
          </w:p>
        </w:tc>
        <w:tc>
          <w:tcPr>
            <w:tcW w:w="3260" w:type="dxa"/>
            <w:vMerge w:val="restart"/>
          </w:tcPr>
          <w:p w:rsidR="000D42EC" w:rsidRPr="00655522" w:rsidRDefault="000D42EC" w:rsidP="00BF7B87">
            <w:pPr>
              <w:keepLines w:val="0"/>
              <w:overflowPunct/>
              <w:autoSpaceDE/>
              <w:autoSpaceDN/>
              <w:adjustRightInd/>
              <w:spacing w:line="240" w:lineRule="auto"/>
              <w:ind w:firstLine="284"/>
              <w:jc w:val="left"/>
              <w:rPr>
                <w:rFonts w:eastAsia="SimSun"/>
                <w:sz w:val="24"/>
                <w:szCs w:val="24"/>
                <w:lang w:eastAsia="zh-CN"/>
              </w:rPr>
            </w:pPr>
            <w:r w:rsidRPr="00655522">
              <w:rPr>
                <w:rFonts w:eastAsia="SimSun"/>
                <w:sz w:val="24"/>
                <w:szCs w:val="24"/>
                <w:lang w:eastAsia="zh-CN"/>
              </w:rPr>
              <w:t>минимальная площадь земельного участка – 10 кв. м;</w:t>
            </w:r>
          </w:p>
          <w:p w:rsidR="000D42EC" w:rsidRPr="00655522" w:rsidRDefault="000D42EC" w:rsidP="00BF7B87">
            <w:pPr>
              <w:keepLines w:val="0"/>
              <w:overflowPunct/>
              <w:autoSpaceDE/>
              <w:autoSpaceDN/>
              <w:adjustRightInd/>
              <w:spacing w:line="240" w:lineRule="auto"/>
              <w:ind w:firstLine="284"/>
              <w:jc w:val="left"/>
              <w:rPr>
                <w:rFonts w:eastAsia="SimSun"/>
                <w:sz w:val="24"/>
                <w:szCs w:val="24"/>
                <w:lang w:eastAsia="zh-CN"/>
              </w:rPr>
            </w:pPr>
            <w:r w:rsidRPr="00655522">
              <w:rPr>
                <w:rFonts w:eastAsia="SimSun"/>
                <w:sz w:val="24"/>
                <w:szCs w:val="24"/>
                <w:lang w:eastAsia="zh-CN"/>
              </w:rPr>
              <w:t>предельное количество этажей - 4;</w:t>
            </w:r>
          </w:p>
          <w:p w:rsidR="000D42EC" w:rsidRPr="00655522" w:rsidRDefault="000D42EC" w:rsidP="00BF7B87">
            <w:pPr>
              <w:keepLines w:val="0"/>
              <w:overflowPunct/>
              <w:autoSpaceDE/>
              <w:adjustRightInd/>
              <w:spacing w:line="240" w:lineRule="auto"/>
              <w:ind w:left="33" w:firstLine="426"/>
              <w:jc w:val="left"/>
              <w:rPr>
                <w:rFonts w:eastAsia="SimSun"/>
                <w:sz w:val="24"/>
                <w:szCs w:val="24"/>
                <w:lang w:eastAsia="zh-CN"/>
              </w:rPr>
            </w:pPr>
            <w:r w:rsidRPr="00655522">
              <w:rPr>
                <w:rFonts w:eastAsia="SimSun"/>
                <w:sz w:val="24"/>
                <w:szCs w:val="24"/>
                <w:lang w:eastAsia="zh-CN"/>
              </w:rPr>
              <w:t xml:space="preserve">минимальный отступ строений от передней границы участка  - </w:t>
            </w:r>
            <w:r w:rsidR="00C63CA4" w:rsidRPr="00655522">
              <w:rPr>
                <w:rFonts w:eastAsia="SimSun"/>
                <w:sz w:val="24"/>
                <w:szCs w:val="24"/>
                <w:lang w:eastAsia="zh-CN"/>
              </w:rPr>
              <w:t>без ограничений</w:t>
            </w:r>
            <w:r w:rsidRPr="00655522">
              <w:rPr>
                <w:rFonts w:eastAsia="SimSun"/>
                <w:sz w:val="24"/>
                <w:szCs w:val="24"/>
                <w:lang w:eastAsia="zh-CN"/>
              </w:rPr>
              <w:t>;</w:t>
            </w:r>
          </w:p>
          <w:p w:rsidR="000D42EC" w:rsidRPr="00655522" w:rsidRDefault="000D42EC" w:rsidP="00BF7B87">
            <w:pPr>
              <w:keepLines w:val="0"/>
              <w:overflowPunct/>
              <w:autoSpaceDE/>
              <w:autoSpaceDN/>
              <w:adjustRightInd/>
              <w:spacing w:line="240" w:lineRule="auto"/>
              <w:ind w:left="33" w:firstLine="273"/>
              <w:jc w:val="left"/>
              <w:rPr>
                <w:rFonts w:eastAsia="SimSun"/>
                <w:sz w:val="24"/>
                <w:szCs w:val="24"/>
                <w:lang w:eastAsia="zh-CN"/>
              </w:rPr>
            </w:pPr>
            <w:r w:rsidRPr="00655522">
              <w:rPr>
                <w:rFonts w:eastAsia="SimSun"/>
                <w:sz w:val="24"/>
                <w:szCs w:val="24"/>
                <w:lang w:eastAsia="zh-CN"/>
              </w:rPr>
              <w:t>максимальный процент застройки в границах земельного участка - 60%.</w:t>
            </w:r>
          </w:p>
          <w:p w:rsidR="000D42EC" w:rsidRPr="00655522" w:rsidRDefault="000D42EC" w:rsidP="00BF7B87">
            <w:pPr>
              <w:tabs>
                <w:tab w:val="left" w:pos="1095"/>
              </w:tabs>
              <w:rPr>
                <w:rFonts w:eastAsia="SimSun"/>
                <w:sz w:val="24"/>
                <w:szCs w:val="24"/>
                <w:lang w:eastAsia="zh-CN"/>
              </w:rPr>
            </w:pPr>
            <w:r w:rsidRPr="00655522">
              <w:rPr>
                <w:rFonts w:eastAsia="SimSun"/>
                <w:sz w:val="24"/>
                <w:szCs w:val="24"/>
                <w:lang w:eastAsia="zh-CN"/>
              </w:rPr>
              <w:tab/>
            </w:r>
          </w:p>
        </w:tc>
      </w:tr>
      <w:tr w:rsidR="00655522" w:rsidRPr="00655522" w:rsidTr="00BF7B87">
        <w:trPr>
          <w:trHeight w:val="421"/>
        </w:trPr>
        <w:tc>
          <w:tcPr>
            <w:tcW w:w="3227" w:type="dxa"/>
          </w:tcPr>
          <w:p w:rsidR="000D42EC" w:rsidRPr="00655522" w:rsidRDefault="000D42EC" w:rsidP="00BF7B87">
            <w:pPr>
              <w:keepLines w:val="0"/>
              <w:overflowPunct/>
              <w:autoSpaceDE/>
              <w:autoSpaceDN/>
              <w:adjustRightInd/>
              <w:spacing w:line="240" w:lineRule="auto"/>
              <w:ind w:firstLine="0"/>
              <w:jc w:val="left"/>
              <w:rPr>
                <w:rFonts w:eastAsia="SimSun"/>
                <w:sz w:val="24"/>
                <w:szCs w:val="24"/>
                <w:lang w:eastAsia="zh-CN"/>
              </w:rPr>
            </w:pPr>
            <w:r w:rsidRPr="00655522">
              <w:rPr>
                <w:rFonts w:eastAsia="SimSun"/>
                <w:sz w:val="24"/>
                <w:szCs w:val="24"/>
                <w:lang w:eastAsia="zh-CN"/>
              </w:rPr>
              <w:t>[</w:t>
            </w:r>
            <w:r w:rsidRPr="00655522">
              <w:rPr>
                <w:sz w:val="24"/>
                <w:szCs w:val="24"/>
                <w:lang w:eastAsia="zh-CN"/>
              </w:rPr>
              <w:t>3.4.2</w:t>
            </w:r>
            <w:r w:rsidRPr="00655522">
              <w:rPr>
                <w:rFonts w:eastAsia="SimSun"/>
                <w:sz w:val="24"/>
                <w:szCs w:val="24"/>
                <w:lang w:eastAsia="zh-CN"/>
              </w:rPr>
              <w:t>] – Стационарное медицинское обслуживание</w:t>
            </w:r>
          </w:p>
        </w:tc>
        <w:tc>
          <w:tcPr>
            <w:tcW w:w="3260" w:type="dxa"/>
          </w:tcPr>
          <w:p w:rsidR="000D42EC" w:rsidRPr="00655522" w:rsidRDefault="000D42EC" w:rsidP="00BF7B87">
            <w:pPr>
              <w:keepLines w:val="0"/>
              <w:widowControl w:val="0"/>
              <w:overflowPunct/>
              <w:spacing w:line="240" w:lineRule="auto"/>
              <w:ind w:firstLine="426"/>
              <w:rPr>
                <w:rFonts w:eastAsia="SimSun"/>
                <w:sz w:val="24"/>
                <w:szCs w:val="24"/>
                <w:lang w:eastAsia="zh-CN"/>
              </w:rPr>
            </w:pPr>
            <w:r w:rsidRPr="00655522">
              <w:rPr>
                <w:rFonts w:eastAsia="SimSun"/>
                <w:sz w:val="24"/>
                <w:szCs w:val="24"/>
                <w:lang w:eastAsia="zh-CN"/>
              </w:rPr>
              <w:t>Объекты капитального строительства, предназначенные для оказания гражданам медицинской помощи в стационарах (больницы, родильные дома, научно-медицинские учреждения и прочие объекты, обеспечивающие оказание услуги по лечению в стационаре);</w:t>
            </w:r>
          </w:p>
          <w:p w:rsidR="000D42EC" w:rsidRPr="00655522" w:rsidRDefault="000D42EC" w:rsidP="00BF7B87">
            <w:pPr>
              <w:keepLines w:val="0"/>
              <w:widowControl w:val="0"/>
              <w:overflowPunct/>
              <w:spacing w:line="240" w:lineRule="auto"/>
              <w:ind w:firstLine="426"/>
              <w:rPr>
                <w:rFonts w:eastAsia="SimSun"/>
                <w:sz w:val="24"/>
                <w:szCs w:val="24"/>
                <w:lang w:eastAsia="zh-CN"/>
              </w:rPr>
            </w:pPr>
            <w:r w:rsidRPr="00655522">
              <w:rPr>
                <w:rFonts w:eastAsia="SimSun"/>
                <w:sz w:val="24"/>
                <w:szCs w:val="24"/>
                <w:lang w:eastAsia="zh-CN"/>
              </w:rPr>
              <w:t>Станции скорой помощи.</w:t>
            </w:r>
          </w:p>
        </w:tc>
        <w:tc>
          <w:tcPr>
            <w:tcW w:w="3260" w:type="dxa"/>
            <w:vMerge/>
          </w:tcPr>
          <w:p w:rsidR="000D42EC" w:rsidRPr="00655522" w:rsidRDefault="000D42EC" w:rsidP="00BF7B87">
            <w:pPr>
              <w:keepLines w:val="0"/>
              <w:overflowPunct/>
              <w:autoSpaceDE/>
              <w:autoSpaceDN/>
              <w:adjustRightInd/>
              <w:spacing w:line="240" w:lineRule="auto"/>
              <w:ind w:firstLine="284"/>
              <w:jc w:val="left"/>
              <w:rPr>
                <w:rFonts w:eastAsia="SimSun"/>
                <w:sz w:val="24"/>
                <w:szCs w:val="24"/>
                <w:lang w:eastAsia="zh-CN"/>
              </w:rPr>
            </w:pPr>
          </w:p>
        </w:tc>
      </w:tr>
      <w:tr w:rsidR="00655522" w:rsidRPr="00655522" w:rsidTr="00BF7B87">
        <w:trPr>
          <w:trHeight w:val="421"/>
        </w:trPr>
        <w:tc>
          <w:tcPr>
            <w:tcW w:w="3227" w:type="dxa"/>
          </w:tcPr>
          <w:p w:rsidR="000D42EC" w:rsidRPr="00655522" w:rsidRDefault="000D42EC" w:rsidP="00BF7B87">
            <w:pPr>
              <w:keepLines w:val="0"/>
              <w:overflowPunct/>
              <w:autoSpaceDE/>
              <w:autoSpaceDN/>
              <w:adjustRightInd/>
              <w:spacing w:line="240" w:lineRule="auto"/>
              <w:ind w:firstLine="0"/>
              <w:jc w:val="left"/>
              <w:rPr>
                <w:rFonts w:eastAsia="SimSun"/>
                <w:sz w:val="24"/>
                <w:szCs w:val="24"/>
                <w:lang w:eastAsia="zh-CN"/>
              </w:rPr>
            </w:pPr>
            <w:r w:rsidRPr="00655522">
              <w:rPr>
                <w:rFonts w:eastAsia="SimSun"/>
                <w:sz w:val="24"/>
                <w:szCs w:val="24"/>
                <w:lang w:eastAsia="zh-CN"/>
              </w:rPr>
              <w:t>[</w:t>
            </w:r>
            <w:r w:rsidRPr="00655522">
              <w:rPr>
                <w:sz w:val="24"/>
                <w:szCs w:val="24"/>
                <w:lang w:eastAsia="zh-CN"/>
              </w:rPr>
              <w:t>3.2</w:t>
            </w:r>
            <w:r w:rsidRPr="00655522">
              <w:rPr>
                <w:rFonts w:eastAsia="SimSun"/>
                <w:sz w:val="24"/>
                <w:szCs w:val="24"/>
                <w:lang w:eastAsia="zh-CN"/>
              </w:rPr>
              <w:t>] - Социальное обслуживание</w:t>
            </w:r>
          </w:p>
        </w:tc>
        <w:tc>
          <w:tcPr>
            <w:tcW w:w="3260" w:type="dxa"/>
          </w:tcPr>
          <w:p w:rsidR="000D42EC" w:rsidRPr="00655522" w:rsidRDefault="000D42EC" w:rsidP="00BF7B87">
            <w:pPr>
              <w:keepLines w:val="0"/>
              <w:overflowPunct/>
              <w:autoSpaceDE/>
              <w:autoSpaceDN/>
              <w:adjustRightInd/>
              <w:spacing w:line="240" w:lineRule="auto"/>
              <w:ind w:firstLine="284"/>
              <w:jc w:val="left"/>
              <w:rPr>
                <w:rFonts w:eastAsia="SimSun"/>
                <w:sz w:val="24"/>
                <w:szCs w:val="24"/>
                <w:lang w:eastAsia="zh-CN"/>
              </w:rPr>
            </w:pPr>
            <w:proofErr w:type="gramStart"/>
            <w:r w:rsidRPr="00655522">
              <w:rPr>
                <w:rFonts w:eastAsia="SimSun"/>
                <w:sz w:val="24"/>
                <w:szCs w:val="24"/>
                <w:lang w:eastAsia="zh-CN"/>
              </w:rPr>
              <w:t xml:space="preserve">Объекты капитального строительства, предназначенные для оказания гражданам социальной помощи (дома престарелых, дома ребенка, детские дома, пункты питания малоимущих граждан, пункты ночлега для </w:t>
            </w:r>
            <w:proofErr w:type="gramEnd"/>
          </w:p>
          <w:p w:rsidR="000D42EC" w:rsidRPr="00655522" w:rsidRDefault="000D42EC" w:rsidP="00BF7B87">
            <w:pPr>
              <w:keepLines w:val="0"/>
              <w:overflowPunct/>
              <w:autoSpaceDE/>
              <w:autoSpaceDN/>
              <w:adjustRightInd/>
              <w:spacing w:line="240" w:lineRule="auto"/>
              <w:ind w:firstLine="284"/>
              <w:jc w:val="left"/>
              <w:rPr>
                <w:rFonts w:eastAsia="SimSun"/>
                <w:sz w:val="24"/>
                <w:szCs w:val="24"/>
                <w:lang w:eastAsia="zh-CN"/>
              </w:rPr>
            </w:pPr>
            <w:r w:rsidRPr="00655522">
              <w:rPr>
                <w:rFonts w:eastAsia="SimSun"/>
                <w:sz w:val="24"/>
                <w:szCs w:val="24"/>
                <w:lang w:eastAsia="zh-CN"/>
              </w:rPr>
              <w:t>бездомных граждан, службы психологической и бесплатной юридической помощи, социальные, пенсионные и иные службы, в которых осуществляется прием граждан по вопросам оказания социальной помощи и назначения социальных или пенсионных выплат);</w:t>
            </w:r>
          </w:p>
        </w:tc>
        <w:tc>
          <w:tcPr>
            <w:tcW w:w="3260" w:type="dxa"/>
            <w:vMerge/>
          </w:tcPr>
          <w:p w:rsidR="000D42EC" w:rsidRPr="00655522" w:rsidRDefault="000D42EC" w:rsidP="00BF7B87">
            <w:pPr>
              <w:keepLines w:val="0"/>
              <w:overflowPunct/>
              <w:autoSpaceDE/>
              <w:autoSpaceDN/>
              <w:adjustRightInd/>
              <w:spacing w:line="240" w:lineRule="auto"/>
              <w:ind w:firstLine="284"/>
              <w:jc w:val="left"/>
              <w:rPr>
                <w:rFonts w:eastAsia="SimSun"/>
                <w:sz w:val="24"/>
                <w:szCs w:val="24"/>
                <w:lang w:eastAsia="zh-CN"/>
              </w:rPr>
            </w:pPr>
          </w:p>
        </w:tc>
      </w:tr>
      <w:tr w:rsidR="00655522" w:rsidRPr="00655522" w:rsidTr="00BF7B87">
        <w:trPr>
          <w:trHeight w:val="421"/>
        </w:trPr>
        <w:tc>
          <w:tcPr>
            <w:tcW w:w="3227" w:type="dxa"/>
          </w:tcPr>
          <w:p w:rsidR="000D42EC" w:rsidRPr="00655522" w:rsidRDefault="000D42EC" w:rsidP="00BF7B87">
            <w:pPr>
              <w:keepLines w:val="0"/>
              <w:overflowPunct/>
              <w:autoSpaceDE/>
              <w:autoSpaceDN/>
              <w:adjustRightInd/>
              <w:spacing w:line="240" w:lineRule="auto"/>
              <w:ind w:firstLine="0"/>
              <w:jc w:val="left"/>
              <w:rPr>
                <w:rFonts w:eastAsia="SimSun"/>
                <w:sz w:val="24"/>
                <w:szCs w:val="24"/>
                <w:lang w:eastAsia="zh-CN"/>
              </w:rPr>
            </w:pPr>
            <w:r w:rsidRPr="00655522">
              <w:rPr>
                <w:rFonts w:eastAsia="SimSun"/>
                <w:sz w:val="24"/>
                <w:szCs w:val="24"/>
                <w:lang w:eastAsia="zh-CN"/>
              </w:rPr>
              <w:t>[</w:t>
            </w:r>
            <w:r w:rsidRPr="00655522">
              <w:rPr>
                <w:sz w:val="24"/>
                <w:szCs w:val="24"/>
                <w:lang w:eastAsia="zh-CN"/>
              </w:rPr>
              <w:t>4.4</w:t>
            </w:r>
            <w:r w:rsidRPr="00655522">
              <w:rPr>
                <w:rFonts w:eastAsia="SimSun"/>
                <w:sz w:val="24"/>
                <w:szCs w:val="24"/>
                <w:lang w:eastAsia="zh-CN"/>
              </w:rPr>
              <w:t>] – Магазины</w:t>
            </w:r>
          </w:p>
        </w:tc>
        <w:tc>
          <w:tcPr>
            <w:tcW w:w="3260" w:type="dxa"/>
          </w:tcPr>
          <w:p w:rsidR="000D42EC" w:rsidRPr="00655522" w:rsidRDefault="000D42EC" w:rsidP="00BF7B87">
            <w:pPr>
              <w:keepLines w:val="0"/>
              <w:overflowPunct/>
              <w:autoSpaceDE/>
              <w:autoSpaceDN/>
              <w:adjustRightInd/>
              <w:spacing w:line="240" w:lineRule="auto"/>
              <w:ind w:firstLine="284"/>
              <w:jc w:val="left"/>
              <w:rPr>
                <w:rFonts w:eastAsia="SimSun"/>
                <w:sz w:val="24"/>
                <w:szCs w:val="24"/>
                <w:lang w:eastAsia="zh-CN"/>
              </w:rPr>
            </w:pPr>
            <w:r w:rsidRPr="00655522">
              <w:rPr>
                <w:rFonts w:eastAsia="SimSun"/>
                <w:sz w:val="24"/>
                <w:szCs w:val="24"/>
                <w:lang w:eastAsia="zh-CN"/>
              </w:rPr>
              <w:t xml:space="preserve">Магазины продовольственных, </w:t>
            </w:r>
            <w:r w:rsidRPr="00655522">
              <w:rPr>
                <w:rFonts w:eastAsia="SimSun"/>
                <w:sz w:val="24"/>
                <w:szCs w:val="24"/>
                <w:lang w:eastAsia="zh-CN"/>
              </w:rPr>
              <w:lastRenderedPageBreak/>
              <w:t>промышленных и смешанных товаров</w:t>
            </w:r>
            <w:proofErr w:type="gramStart"/>
            <w:r w:rsidRPr="00655522">
              <w:rPr>
                <w:rFonts w:eastAsia="SimSun"/>
                <w:sz w:val="24"/>
                <w:szCs w:val="24"/>
                <w:lang w:eastAsia="zh-CN"/>
              </w:rPr>
              <w:t xml:space="preserve"> ;</w:t>
            </w:r>
            <w:proofErr w:type="gramEnd"/>
          </w:p>
          <w:p w:rsidR="000D42EC" w:rsidRPr="00655522" w:rsidRDefault="000D42EC" w:rsidP="00BF7B87">
            <w:pPr>
              <w:keepLines w:val="0"/>
              <w:overflowPunct/>
              <w:autoSpaceDE/>
              <w:autoSpaceDN/>
              <w:adjustRightInd/>
              <w:spacing w:line="240" w:lineRule="auto"/>
              <w:ind w:firstLine="284"/>
              <w:jc w:val="left"/>
              <w:rPr>
                <w:rFonts w:eastAsia="SimSun"/>
                <w:sz w:val="24"/>
                <w:szCs w:val="24"/>
                <w:lang w:eastAsia="zh-CN"/>
              </w:rPr>
            </w:pPr>
            <w:r w:rsidRPr="00655522">
              <w:rPr>
                <w:rFonts w:eastAsia="SimSun"/>
                <w:sz w:val="24"/>
                <w:szCs w:val="24"/>
                <w:lang w:eastAsia="zh-CN"/>
              </w:rPr>
              <w:t xml:space="preserve">Аптеки групп: I - II, III - V, VI - VIII; </w:t>
            </w:r>
          </w:p>
        </w:tc>
        <w:tc>
          <w:tcPr>
            <w:tcW w:w="3260" w:type="dxa"/>
            <w:vMerge/>
          </w:tcPr>
          <w:p w:rsidR="000D42EC" w:rsidRPr="00655522" w:rsidRDefault="000D42EC" w:rsidP="00BF7B87">
            <w:pPr>
              <w:keepLines w:val="0"/>
              <w:overflowPunct/>
              <w:autoSpaceDE/>
              <w:autoSpaceDN/>
              <w:adjustRightInd/>
              <w:spacing w:line="240" w:lineRule="auto"/>
              <w:ind w:firstLine="284"/>
              <w:jc w:val="left"/>
              <w:rPr>
                <w:rFonts w:eastAsia="SimSun"/>
                <w:sz w:val="24"/>
                <w:szCs w:val="24"/>
                <w:lang w:eastAsia="zh-CN"/>
              </w:rPr>
            </w:pPr>
          </w:p>
        </w:tc>
      </w:tr>
      <w:tr w:rsidR="00655522" w:rsidRPr="00655522" w:rsidTr="00BF7B87">
        <w:trPr>
          <w:trHeight w:val="421"/>
        </w:trPr>
        <w:tc>
          <w:tcPr>
            <w:tcW w:w="3227" w:type="dxa"/>
          </w:tcPr>
          <w:p w:rsidR="000D42EC" w:rsidRPr="00655522" w:rsidRDefault="000D42EC" w:rsidP="00BF7B87">
            <w:pPr>
              <w:keepLines w:val="0"/>
              <w:overflowPunct/>
              <w:autoSpaceDE/>
              <w:autoSpaceDN/>
              <w:adjustRightInd/>
              <w:spacing w:line="240" w:lineRule="auto"/>
              <w:ind w:firstLine="0"/>
              <w:jc w:val="left"/>
              <w:rPr>
                <w:rFonts w:eastAsia="SimSun"/>
                <w:sz w:val="24"/>
                <w:szCs w:val="24"/>
                <w:lang w:eastAsia="zh-CN"/>
              </w:rPr>
            </w:pPr>
            <w:r w:rsidRPr="00655522">
              <w:rPr>
                <w:rFonts w:eastAsia="SimSun"/>
                <w:sz w:val="24"/>
                <w:szCs w:val="24"/>
                <w:lang w:eastAsia="zh-CN"/>
              </w:rPr>
              <w:lastRenderedPageBreak/>
              <w:t>[</w:t>
            </w:r>
            <w:r w:rsidRPr="00655522">
              <w:rPr>
                <w:sz w:val="24"/>
                <w:szCs w:val="24"/>
                <w:lang w:eastAsia="zh-CN"/>
              </w:rPr>
              <w:t>3.9</w:t>
            </w:r>
            <w:r w:rsidRPr="00655522">
              <w:rPr>
                <w:rFonts w:eastAsia="SimSun"/>
                <w:sz w:val="24"/>
                <w:szCs w:val="24"/>
                <w:lang w:eastAsia="zh-CN"/>
              </w:rPr>
              <w:t>] - Обеспечение научной деятельности</w:t>
            </w:r>
          </w:p>
        </w:tc>
        <w:tc>
          <w:tcPr>
            <w:tcW w:w="3260" w:type="dxa"/>
          </w:tcPr>
          <w:p w:rsidR="000D42EC" w:rsidRPr="00655522" w:rsidRDefault="000D42EC" w:rsidP="00BF7B87">
            <w:pPr>
              <w:keepLines w:val="0"/>
              <w:overflowPunct/>
              <w:autoSpaceDE/>
              <w:autoSpaceDN/>
              <w:adjustRightInd/>
              <w:spacing w:line="240" w:lineRule="auto"/>
              <w:ind w:firstLine="284"/>
              <w:jc w:val="left"/>
              <w:rPr>
                <w:rFonts w:eastAsia="SimSun"/>
                <w:sz w:val="24"/>
                <w:szCs w:val="24"/>
                <w:lang w:eastAsia="zh-CN"/>
              </w:rPr>
            </w:pPr>
            <w:r w:rsidRPr="00655522">
              <w:rPr>
                <w:rFonts w:eastAsia="SimSun"/>
                <w:sz w:val="24"/>
                <w:szCs w:val="24"/>
                <w:lang w:eastAsia="zh-CN"/>
              </w:rPr>
              <w:t>Научно-исследовательские организации медицинского профиля;</w:t>
            </w:r>
          </w:p>
        </w:tc>
        <w:tc>
          <w:tcPr>
            <w:tcW w:w="3260" w:type="dxa"/>
            <w:vMerge/>
          </w:tcPr>
          <w:p w:rsidR="000D42EC" w:rsidRPr="00655522" w:rsidRDefault="000D42EC" w:rsidP="00BF7B87">
            <w:pPr>
              <w:keepLines w:val="0"/>
              <w:overflowPunct/>
              <w:autoSpaceDE/>
              <w:autoSpaceDN/>
              <w:adjustRightInd/>
              <w:spacing w:line="240" w:lineRule="auto"/>
              <w:ind w:firstLine="284"/>
              <w:jc w:val="left"/>
              <w:rPr>
                <w:rFonts w:eastAsia="SimSun"/>
                <w:sz w:val="24"/>
                <w:szCs w:val="24"/>
                <w:lang w:eastAsia="zh-CN"/>
              </w:rPr>
            </w:pPr>
          </w:p>
        </w:tc>
      </w:tr>
      <w:tr w:rsidR="00655522" w:rsidRPr="00655522" w:rsidTr="00BF7B87">
        <w:trPr>
          <w:trHeight w:val="421"/>
        </w:trPr>
        <w:tc>
          <w:tcPr>
            <w:tcW w:w="3227" w:type="dxa"/>
          </w:tcPr>
          <w:p w:rsidR="000D42EC" w:rsidRPr="00655522" w:rsidRDefault="000D42EC" w:rsidP="00BF7B87">
            <w:pPr>
              <w:keepLines w:val="0"/>
              <w:overflowPunct/>
              <w:autoSpaceDE/>
              <w:autoSpaceDN/>
              <w:adjustRightInd/>
              <w:spacing w:line="240" w:lineRule="auto"/>
              <w:ind w:firstLine="0"/>
              <w:jc w:val="left"/>
              <w:rPr>
                <w:rFonts w:eastAsia="SimSun"/>
                <w:sz w:val="24"/>
                <w:szCs w:val="24"/>
                <w:lang w:eastAsia="zh-CN"/>
              </w:rPr>
            </w:pPr>
            <w:r w:rsidRPr="00655522">
              <w:rPr>
                <w:rFonts w:eastAsia="SimSun"/>
                <w:sz w:val="24"/>
                <w:szCs w:val="24"/>
                <w:lang w:eastAsia="zh-CN"/>
              </w:rPr>
              <w:t>[</w:t>
            </w:r>
            <w:r w:rsidRPr="00655522">
              <w:rPr>
                <w:sz w:val="24"/>
                <w:szCs w:val="24"/>
                <w:lang w:eastAsia="zh-CN"/>
              </w:rPr>
              <w:t>3.5.2</w:t>
            </w:r>
            <w:r w:rsidRPr="00655522">
              <w:rPr>
                <w:rFonts w:eastAsia="SimSun"/>
                <w:sz w:val="24"/>
                <w:szCs w:val="24"/>
                <w:lang w:eastAsia="zh-CN"/>
              </w:rPr>
              <w:t>] - Среднее и высшее профессиональное образование</w:t>
            </w:r>
          </w:p>
        </w:tc>
        <w:tc>
          <w:tcPr>
            <w:tcW w:w="3260" w:type="dxa"/>
          </w:tcPr>
          <w:p w:rsidR="000D42EC" w:rsidRPr="00655522" w:rsidRDefault="000D42EC" w:rsidP="00BF7B87">
            <w:pPr>
              <w:keepLines w:val="0"/>
              <w:overflowPunct/>
              <w:autoSpaceDE/>
              <w:autoSpaceDN/>
              <w:adjustRightInd/>
              <w:spacing w:line="240" w:lineRule="auto"/>
              <w:ind w:firstLine="284"/>
              <w:jc w:val="left"/>
              <w:rPr>
                <w:rFonts w:eastAsia="SimSun"/>
                <w:sz w:val="24"/>
                <w:szCs w:val="24"/>
                <w:lang w:eastAsia="zh-CN"/>
              </w:rPr>
            </w:pPr>
            <w:r w:rsidRPr="00655522">
              <w:rPr>
                <w:rFonts w:eastAsia="SimSun"/>
                <w:sz w:val="24"/>
                <w:szCs w:val="24"/>
                <w:lang w:eastAsia="zh-CN"/>
              </w:rPr>
              <w:t xml:space="preserve">Учебные и лабораторные корпуса медицинского назначения; </w:t>
            </w:r>
          </w:p>
        </w:tc>
        <w:tc>
          <w:tcPr>
            <w:tcW w:w="3260" w:type="dxa"/>
            <w:vMerge/>
          </w:tcPr>
          <w:p w:rsidR="000D42EC" w:rsidRPr="00655522" w:rsidRDefault="000D42EC" w:rsidP="00BF7B87">
            <w:pPr>
              <w:keepLines w:val="0"/>
              <w:overflowPunct/>
              <w:autoSpaceDE/>
              <w:autoSpaceDN/>
              <w:adjustRightInd/>
              <w:spacing w:line="240" w:lineRule="auto"/>
              <w:ind w:firstLine="284"/>
              <w:jc w:val="left"/>
              <w:rPr>
                <w:rFonts w:eastAsia="SimSun"/>
                <w:sz w:val="24"/>
                <w:szCs w:val="24"/>
                <w:lang w:eastAsia="zh-CN"/>
              </w:rPr>
            </w:pPr>
          </w:p>
        </w:tc>
      </w:tr>
      <w:tr w:rsidR="00655522" w:rsidRPr="00655522" w:rsidTr="00BF7B87">
        <w:trPr>
          <w:trHeight w:val="421"/>
        </w:trPr>
        <w:tc>
          <w:tcPr>
            <w:tcW w:w="3227" w:type="dxa"/>
          </w:tcPr>
          <w:p w:rsidR="000D42EC" w:rsidRPr="00655522" w:rsidRDefault="000D42EC" w:rsidP="00BF7B87">
            <w:pPr>
              <w:keepLines w:val="0"/>
              <w:overflowPunct/>
              <w:autoSpaceDE/>
              <w:autoSpaceDN/>
              <w:adjustRightInd/>
              <w:spacing w:line="240" w:lineRule="auto"/>
              <w:ind w:firstLine="0"/>
              <w:jc w:val="left"/>
              <w:rPr>
                <w:rFonts w:eastAsia="SimSun"/>
                <w:sz w:val="24"/>
                <w:szCs w:val="24"/>
                <w:lang w:eastAsia="zh-CN"/>
              </w:rPr>
            </w:pPr>
            <w:r w:rsidRPr="00655522">
              <w:rPr>
                <w:rFonts w:eastAsia="SimSun"/>
                <w:sz w:val="24"/>
                <w:szCs w:val="24"/>
                <w:lang w:eastAsia="zh-CN"/>
              </w:rPr>
              <w:t>[</w:t>
            </w:r>
            <w:r w:rsidRPr="00655522">
              <w:rPr>
                <w:sz w:val="24"/>
                <w:szCs w:val="24"/>
                <w:lang w:eastAsia="zh-CN"/>
              </w:rPr>
              <w:t>3.8</w:t>
            </w:r>
            <w:r w:rsidRPr="00655522">
              <w:rPr>
                <w:rFonts w:eastAsia="SimSun"/>
                <w:sz w:val="24"/>
                <w:szCs w:val="24"/>
                <w:lang w:eastAsia="zh-CN"/>
              </w:rPr>
              <w:t>] - Общественное управление</w:t>
            </w:r>
          </w:p>
        </w:tc>
        <w:tc>
          <w:tcPr>
            <w:tcW w:w="3260" w:type="dxa"/>
          </w:tcPr>
          <w:p w:rsidR="000D42EC" w:rsidRPr="00655522" w:rsidRDefault="000D42EC" w:rsidP="00BF7B87">
            <w:pPr>
              <w:keepLines w:val="0"/>
              <w:overflowPunct/>
              <w:autoSpaceDE/>
              <w:autoSpaceDN/>
              <w:adjustRightInd/>
              <w:spacing w:line="240" w:lineRule="auto"/>
              <w:ind w:firstLine="284"/>
              <w:jc w:val="left"/>
              <w:rPr>
                <w:rFonts w:eastAsia="SimSun"/>
                <w:sz w:val="24"/>
                <w:szCs w:val="24"/>
                <w:lang w:eastAsia="zh-CN"/>
              </w:rPr>
            </w:pPr>
            <w:r w:rsidRPr="00655522">
              <w:rPr>
                <w:rFonts w:eastAsia="SimSun"/>
                <w:sz w:val="24"/>
                <w:szCs w:val="24"/>
                <w:lang w:eastAsia="zh-CN"/>
              </w:rPr>
              <w:t xml:space="preserve">Объекты судмедэкспертизы, </w:t>
            </w:r>
            <w:proofErr w:type="gramStart"/>
            <w:r w:rsidRPr="00655522">
              <w:rPr>
                <w:rFonts w:eastAsia="SimSun"/>
                <w:sz w:val="24"/>
                <w:szCs w:val="24"/>
                <w:lang w:eastAsia="zh-CN"/>
              </w:rPr>
              <w:t>патолого-анатомическое</w:t>
            </w:r>
            <w:proofErr w:type="gramEnd"/>
            <w:r w:rsidRPr="00655522">
              <w:rPr>
                <w:rFonts w:eastAsia="SimSun"/>
                <w:sz w:val="24"/>
                <w:szCs w:val="24"/>
                <w:lang w:eastAsia="zh-CN"/>
              </w:rPr>
              <w:t xml:space="preserve"> бюро, морги, дезинфекционные станции; </w:t>
            </w:r>
          </w:p>
        </w:tc>
        <w:tc>
          <w:tcPr>
            <w:tcW w:w="3260" w:type="dxa"/>
            <w:vMerge/>
          </w:tcPr>
          <w:p w:rsidR="000D42EC" w:rsidRPr="00655522" w:rsidRDefault="000D42EC" w:rsidP="00BF7B87">
            <w:pPr>
              <w:keepLines w:val="0"/>
              <w:overflowPunct/>
              <w:autoSpaceDE/>
              <w:autoSpaceDN/>
              <w:adjustRightInd/>
              <w:spacing w:line="240" w:lineRule="auto"/>
              <w:ind w:firstLine="284"/>
              <w:jc w:val="left"/>
              <w:rPr>
                <w:rFonts w:eastAsia="SimSun"/>
                <w:sz w:val="24"/>
                <w:szCs w:val="24"/>
                <w:lang w:eastAsia="zh-CN"/>
              </w:rPr>
            </w:pPr>
          </w:p>
        </w:tc>
      </w:tr>
      <w:tr w:rsidR="00655522" w:rsidRPr="00655522" w:rsidTr="00BF7B87">
        <w:trPr>
          <w:trHeight w:val="20"/>
        </w:trPr>
        <w:tc>
          <w:tcPr>
            <w:tcW w:w="3227" w:type="dxa"/>
          </w:tcPr>
          <w:p w:rsidR="000D42EC" w:rsidRPr="00655522" w:rsidRDefault="000D42EC" w:rsidP="00BF7B87">
            <w:pPr>
              <w:spacing w:line="240" w:lineRule="auto"/>
              <w:ind w:firstLine="0"/>
              <w:jc w:val="left"/>
              <w:rPr>
                <w:rFonts w:eastAsia="SimSun"/>
                <w:sz w:val="24"/>
                <w:szCs w:val="24"/>
                <w:lang w:eastAsia="zh-CN"/>
              </w:rPr>
            </w:pPr>
            <w:r w:rsidRPr="00655522">
              <w:rPr>
                <w:rFonts w:eastAsia="SimSun"/>
                <w:sz w:val="24"/>
                <w:szCs w:val="24"/>
                <w:lang w:eastAsia="zh-CN"/>
              </w:rPr>
              <w:t>[3.10.1] - Амбулаторное ветеринарное обслуживание</w:t>
            </w:r>
          </w:p>
        </w:tc>
        <w:tc>
          <w:tcPr>
            <w:tcW w:w="3260" w:type="dxa"/>
          </w:tcPr>
          <w:p w:rsidR="000D42EC" w:rsidRPr="00655522" w:rsidRDefault="000D42EC" w:rsidP="00BF7B87">
            <w:pPr>
              <w:keepLines w:val="0"/>
              <w:overflowPunct/>
              <w:autoSpaceDE/>
              <w:autoSpaceDN/>
              <w:adjustRightInd/>
              <w:spacing w:line="240" w:lineRule="auto"/>
              <w:ind w:firstLine="284"/>
              <w:jc w:val="left"/>
              <w:rPr>
                <w:rFonts w:eastAsia="SimSun"/>
                <w:sz w:val="24"/>
                <w:szCs w:val="24"/>
                <w:lang w:eastAsia="zh-CN"/>
              </w:rPr>
            </w:pPr>
            <w:r w:rsidRPr="00655522">
              <w:rPr>
                <w:rFonts w:eastAsia="SimSun"/>
                <w:sz w:val="24"/>
                <w:szCs w:val="24"/>
                <w:lang w:eastAsia="zh-CN"/>
              </w:rPr>
              <w:t>Объекты капитального строительства, предназначенных для оказания ветеринарных услуг без содержания животных;</w:t>
            </w:r>
          </w:p>
        </w:tc>
        <w:tc>
          <w:tcPr>
            <w:tcW w:w="3260" w:type="dxa"/>
            <w:vMerge/>
          </w:tcPr>
          <w:p w:rsidR="000D42EC" w:rsidRPr="00655522" w:rsidRDefault="000D42EC" w:rsidP="00BF7B87">
            <w:pPr>
              <w:keepLines w:val="0"/>
              <w:tabs>
                <w:tab w:val="left" w:pos="1134"/>
              </w:tabs>
              <w:overflowPunct/>
              <w:autoSpaceDE/>
              <w:autoSpaceDN/>
              <w:adjustRightInd/>
              <w:spacing w:line="240" w:lineRule="auto"/>
              <w:ind w:firstLine="426"/>
              <w:jc w:val="left"/>
              <w:rPr>
                <w:rFonts w:eastAsia="SimSun"/>
                <w:sz w:val="24"/>
                <w:szCs w:val="24"/>
                <w:lang w:eastAsia="zh-CN"/>
              </w:rPr>
            </w:pPr>
          </w:p>
        </w:tc>
      </w:tr>
      <w:tr w:rsidR="00655522" w:rsidRPr="00655522" w:rsidTr="00BF7B87">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369"/>
        </w:trPr>
        <w:tc>
          <w:tcPr>
            <w:tcW w:w="3227" w:type="dxa"/>
            <w:tcBorders>
              <w:top w:val="single" w:sz="4" w:space="0" w:color="auto"/>
            </w:tcBorders>
          </w:tcPr>
          <w:p w:rsidR="000D42EC" w:rsidRPr="00655522" w:rsidRDefault="000D42EC" w:rsidP="00BF7B87">
            <w:pPr>
              <w:tabs>
                <w:tab w:val="left" w:pos="2520"/>
              </w:tabs>
              <w:spacing w:line="240" w:lineRule="auto"/>
              <w:ind w:firstLine="0"/>
              <w:jc w:val="left"/>
              <w:rPr>
                <w:rFonts w:eastAsia="SimSun"/>
                <w:sz w:val="24"/>
                <w:szCs w:val="24"/>
                <w:lang w:eastAsia="zh-CN"/>
              </w:rPr>
            </w:pPr>
            <w:r w:rsidRPr="00655522">
              <w:rPr>
                <w:rFonts w:eastAsia="SimSun"/>
                <w:sz w:val="24"/>
                <w:szCs w:val="24"/>
                <w:lang w:eastAsia="zh-CN"/>
              </w:rPr>
              <w:t>[3.1] - Коммунальное обслуживание.</w:t>
            </w:r>
          </w:p>
        </w:tc>
        <w:tc>
          <w:tcPr>
            <w:tcW w:w="3260" w:type="dxa"/>
            <w:vAlign w:val="center"/>
          </w:tcPr>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 xml:space="preserve">Объекты инженерного обеспечения и объекты вспомогательного инженерного назначения. </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Котельные, водозаборы, насосные станции, трансформаторные подстанции, телефонные станции, стоянки, гаражи и мастерские для обслуживания уборочной и аварийной техники; сооружения связи;</w:t>
            </w:r>
          </w:p>
        </w:tc>
        <w:tc>
          <w:tcPr>
            <w:tcW w:w="3260" w:type="dxa"/>
          </w:tcPr>
          <w:p w:rsidR="000D42EC" w:rsidRPr="00655522" w:rsidRDefault="000D42EC" w:rsidP="00BF7B87">
            <w:pPr>
              <w:keepLines w:val="0"/>
              <w:tabs>
                <w:tab w:val="left" w:pos="1134"/>
              </w:tabs>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минимальная площадь земельных участков - 5 кв. м;</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максимальное количество надземных этажей – 5 этажей;</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максимальная высота зданий, строений, сооружений от уровня земли - 20 м;</w:t>
            </w:r>
          </w:p>
          <w:p w:rsidR="000D42EC" w:rsidRPr="00655522" w:rsidRDefault="000D42EC" w:rsidP="00BF7B87">
            <w:pPr>
              <w:keepLines w:val="0"/>
              <w:tabs>
                <w:tab w:val="left" w:pos="2520"/>
              </w:tabs>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максимальный процент застройки в границах земельного участка – 80%</w:t>
            </w:r>
          </w:p>
        </w:tc>
      </w:tr>
      <w:tr w:rsidR="00655522" w:rsidRPr="00655522" w:rsidTr="00BF7B87">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1104"/>
        </w:trPr>
        <w:tc>
          <w:tcPr>
            <w:tcW w:w="3227" w:type="dxa"/>
            <w:tcBorders>
              <w:top w:val="single" w:sz="4" w:space="0" w:color="auto"/>
            </w:tcBorders>
          </w:tcPr>
          <w:p w:rsidR="000D42EC" w:rsidRPr="00655522" w:rsidRDefault="000D42EC" w:rsidP="00BF7B87">
            <w:pPr>
              <w:tabs>
                <w:tab w:val="left" w:pos="2520"/>
              </w:tabs>
              <w:spacing w:line="240" w:lineRule="auto"/>
              <w:ind w:firstLine="0"/>
              <w:jc w:val="left"/>
              <w:rPr>
                <w:rFonts w:eastAsia="SimSun"/>
                <w:sz w:val="24"/>
                <w:szCs w:val="24"/>
                <w:lang w:eastAsia="zh-CN"/>
              </w:rPr>
            </w:pPr>
            <w:r w:rsidRPr="00655522">
              <w:rPr>
                <w:rFonts w:eastAsia="SimSun"/>
                <w:sz w:val="24"/>
                <w:szCs w:val="24"/>
                <w:lang w:eastAsia="zh-CN"/>
              </w:rPr>
              <w:t>[4.1] - Деловое управление</w:t>
            </w:r>
          </w:p>
        </w:tc>
        <w:tc>
          <w:tcPr>
            <w:tcW w:w="3260" w:type="dxa"/>
            <w:vAlign w:val="center"/>
          </w:tcPr>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 xml:space="preserve">Административные здания и помещения учреждений здравоохранения; </w:t>
            </w:r>
          </w:p>
        </w:tc>
        <w:tc>
          <w:tcPr>
            <w:tcW w:w="3260" w:type="dxa"/>
            <w:vMerge w:val="restart"/>
            <w:vAlign w:val="center"/>
          </w:tcPr>
          <w:p w:rsidR="000D42EC" w:rsidRPr="00655522" w:rsidRDefault="000D42EC" w:rsidP="00BF7B87">
            <w:pPr>
              <w:keepLines w:val="0"/>
              <w:tabs>
                <w:tab w:val="left" w:pos="1134"/>
              </w:tabs>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минимальная/ минимальная площадь земельного участка – 300/10000 кв. м;</w:t>
            </w:r>
          </w:p>
          <w:p w:rsidR="000D42EC" w:rsidRPr="00655522" w:rsidRDefault="000D42EC" w:rsidP="00BF7B87">
            <w:pPr>
              <w:keepLines w:val="0"/>
              <w:tabs>
                <w:tab w:val="left" w:pos="1134"/>
              </w:tabs>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 минимальные отступы от границ участка - 3 м, с учетом соблюдения требований технических регламентов;</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максимальное количество надземных этажей – 5 этажей;</w:t>
            </w:r>
          </w:p>
          <w:p w:rsidR="000D42EC" w:rsidRPr="00655522" w:rsidRDefault="000D42EC" w:rsidP="00BF7B87">
            <w:pPr>
              <w:keepLines w:val="0"/>
              <w:tabs>
                <w:tab w:val="left" w:pos="1134"/>
              </w:tabs>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 максимальная высота зданий - 15 м от планировочной отметки земли;</w:t>
            </w:r>
          </w:p>
          <w:p w:rsidR="000D42EC" w:rsidRPr="00655522" w:rsidRDefault="000D42EC" w:rsidP="00BF7B87">
            <w:pPr>
              <w:keepLines w:val="0"/>
              <w:tabs>
                <w:tab w:val="left" w:pos="1134"/>
              </w:tabs>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 максимальный процент застройки в границах земельного участка – 40%.</w:t>
            </w:r>
          </w:p>
        </w:tc>
      </w:tr>
      <w:tr w:rsidR="00655522" w:rsidRPr="00655522" w:rsidTr="00BF7B87">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369"/>
        </w:trPr>
        <w:tc>
          <w:tcPr>
            <w:tcW w:w="3227" w:type="dxa"/>
            <w:tcBorders>
              <w:top w:val="single" w:sz="4" w:space="0" w:color="auto"/>
            </w:tcBorders>
          </w:tcPr>
          <w:p w:rsidR="000D42EC" w:rsidRPr="00655522" w:rsidRDefault="000D42EC" w:rsidP="00BF7B87">
            <w:pPr>
              <w:tabs>
                <w:tab w:val="left" w:pos="2520"/>
              </w:tabs>
              <w:spacing w:line="240" w:lineRule="auto"/>
              <w:ind w:firstLine="0"/>
              <w:jc w:val="left"/>
              <w:rPr>
                <w:rFonts w:eastAsia="SimSun"/>
                <w:sz w:val="24"/>
                <w:szCs w:val="24"/>
                <w:lang w:eastAsia="zh-CN"/>
              </w:rPr>
            </w:pPr>
            <w:r w:rsidRPr="00655522">
              <w:rPr>
                <w:rFonts w:eastAsia="SimSun"/>
                <w:sz w:val="24"/>
                <w:szCs w:val="24"/>
                <w:lang w:eastAsia="zh-CN"/>
              </w:rPr>
              <w:t>[3.7] - Религиозное использование</w:t>
            </w:r>
          </w:p>
        </w:tc>
        <w:tc>
          <w:tcPr>
            <w:tcW w:w="3260" w:type="dxa"/>
            <w:vAlign w:val="center"/>
          </w:tcPr>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 xml:space="preserve">Объекты капитального строительства, предназначенных для отправления религиозных обрядов; </w:t>
            </w:r>
          </w:p>
        </w:tc>
        <w:tc>
          <w:tcPr>
            <w:tcW w:w="3260" w:type="dxa"/>
            <w:vMerge/>
            <w:vAlign w:val="center"/>
          </w:tcPr>
          <w:p w:rsidR="000D42EC" w:rsidRPr="00655522" w:rsidRDefault="000D42EC" w:rsidP="00BF7B87">
            <w:pPr>
              <w:keepLines w:val="0"/>
              <w:tabs>
                <w:tab w:val="left" w:pos="1134"/>
              </w:tabs>
              <w:overflowPunct/>
              <w:autoSpaceDE/>
              <w:autoSpaceDN/>
              <w:adjustRightInd/>
              <w:spacing w:line="240" w:lineRule="auto"/>
              <w:ind w:firstLine="426"/>
              <w:jc w:val="left"/>
              <w:rPr>
                <w:rFonts w:eastAsia="SimSun"/>
                <w:sz w:val="24"/>
                <w:szCs w:val="24"/>
                <w:lang w:eastAsia="zh-CN"/>
              </w:rPr>
            </w:pPr>
          </w:p>
        </w:tc>
      </w:tr>
      <w:tr w:rsidR="00655522" w:rsidRPr="00655522" w:rsidTr="00BF7B87">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369"/>
        </w:trPr>
        <w:tc>
          <w:tcPr>
            <w:tcW w:w="3227" w:type="dxa"/>
            <w:tcBorders>
              <w:top w:val="single" w:sz="4" w:space="0" w:color="auto"/>
            </w:tcBorders>
          </w:tcPr>
          <w:p w:rsidR="000D42EC" w:rsidRPr="00655522" w:rsidRDefault="000D42EC" w:rsidP="00BF7B87">
            <w:pPr>
              <w:tabs>
                <w:tab w:val="left" w:pos="2520"/>
              </w:tabs>
              <w:spacing w:line="240" w:lineRule="auto"/>
              <w:ind w:firstLine="0"/>
              <w:jc w:val="left"/>
              <w:rPr>
                <w:rFonts w:eastAsia="SimSun"/>
                <w:sz w:val="24"/>
                <w:szCs w:val="24"/>
                <w:lang w:eastAsia="zh-CN"/>
              </w:rPr>
            </w:pPr>
            <w:r w:rsidRPr="00655522">
              <w:rPr>
                <w:rFonts w:eastAsia="SimSun"/>
                <w:sz w:val="24"/>
                <w:szCs w:val="24"/>
                <w:lang w:eastAsia="zh-CN"/>
              </w:rPr>
              <w:t>[8.3] - Обеспечение внутреннего правопорядка</w:t>
            </w:r>
          </w:p>
        </w:tc>
        <w:tc>
          <w:tcPr>
            <w:tcW w:w="3260" w:type="dxa"/>
          </w:tcPr>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Объекты гражданской обороны (убежища, противорадиационные укрытия и т.п.), объекты пожарной охраны, пожарные депо;</w:t>
            </w:r>
          </w:p>
        </w:tc>
        <w:tc>
          <w:tcPr>
            <w:tcW w:w="3260" w:type="dxa"/>
            <w:vMerge/>
            <w:vAlign w:val="center"/>
          </w:tcPr>
          <w:p w:rsidR="000D42EC" w:rsidRPr="00655522" w:rsidRDefault="000D42EC" w:rsidP="00BF7B87">
            <w:pPr>
              <w:keepLines w:val="0"/>
              <w:tabs>
                <w:tab w:val="left" w:pos="1134"/>
              </w:tabs>
              <w:overflowPunct/>
              <w:autoSpaceDE/>
              <w:autoSpaceDN/>
              <w:adjustRightInd/>
              <w:spacing w:line="240" w:lineRule="auto"/>
              <w:ind w:firstLine="426"/>
              <w:jc w:val="left"/>
              <w:rPr>
                <w:rFonts w:eastAsia="SimSun"/>
                <w:sz w:val="24"/>
                <w:szCs w:val="24"/>
                <w:lang w:eastAsia="zh-CN"/>
              </w:rPr>
            </w:pPr>
          </w:p>
        </w:tc>
      </w:tr>
      <w:tr w:rsidR="00655522" w:rsidRPr="00655522" w:rsidTr="00BF7B87">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369"/>
        </w:trPr>
        <w:tc>
          <w:tcPr>
            <w:tcW w:w="3227" w:type="dxa"/>
            <w:tcBorders>
              <w:top w:val="single" w:sz="4" w:space="0" w:color="auto"/>
            </w:tcBorders>
          </w:tcPr>
          <w:p w:rsidR="000D42EC" w:rsidRPr="00655522" w:rsidRDefault="000D42EC" w:rsidP="00BF7B87">
            <w:pPr>
              <w:tabs>
                <w:tab w:val="left" w:pos="2520"/>
              </w:tabs>
              <w:spacing w:line="240" w:lineRule="auto"/>
              <w:ind w:firstLine="0"/>
              <w:jc w:val="left"/>
              <w:rPr>
                <w:rFonts w:eastAsia="SimSun"/>
                <w:sz w:val="24"/>
                <w:szCs w:val="24"/>
                <w:lang w:eastAsia="zh-CN"/>
              </w:rPr>
            </w:pPr>
            <w:r w:rsidRPr="00655522">
              <w:rPr>
                <w:rFonts w:eastAsia="SimSun"/>
                <w:sz w:val="24"/>
                <w:szCs w:val="24"/>
                <w:lang w:eastAsia="zh-CN"/>
              </w:rPr>
              <w:lastRenderedPageBreak/>
              <w:t xml:space="preserve">[2.5] - </w:t>
            </w:r>
            <w:proofErr w:type="spellStart"/>
            <w:r w:rsidRPr="00655522">
              <w:rPr>
                <w:rFonts w:eastAsia="SimSun"/>
                <w:sz w:val="24"/>
                <w:szCs w:val="24"/>
                <w:lang w:eastAsia="zh-CN"/>
              </w:rPr>
              <w:t>Среднеэтажная</w:t>
            </w:r>
            <w:proofErr w:type="spellEnd"/>
            <w:r w:rsidRPr="00655522">
              <w:rPr>
                <w:rFonts w:eastAsia="SimSun"/>
                <w:sz w:val="24"/>
                <w:szCs w:val="24"/>
                <w:lang w:eastAsia="zh-CN"/>
              </w:rPr>
              <w:t xml:space="preserve"> жилая застройка</w:t>
            </w:r>
          </w:p>
        </w:tc>
        <w:tc>
          <w:tcPr>
            <w:tcW w:w="3260" w:type="dxa"/>
          </w:tcPr>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 xml:space="preserve">Многоквартирные </w:t>
            </w:r>
            <w:proofErr w:type="spellStart"/>
            <w:r w:rsidRPr="00655522">
              <w:rPr>
                <w:rFonts w:eastAsia="SimSun"/>
                <w:sz w:val="24"/>
                <w:szCs w:val="24"/>
                <w:lang w:eastAsia="zh-CN"/>
              </w:rPr>
              <w:t>среднеэтажные</w:t>
            </w:r>
            <w:proofErr w:type="spellEnd"/>
            <w:r w:rsidRPr="00655522">
              <w:rPr>
                <w:rFonts w:eastAsia="SimSun"/>
                <w:sz w:val="24"/>
                <w:szCs w:val="24"/>
                <w:lang w:eastAsia="zh-CN"/>
              </w:rPr>
              <w:t xml:space="preserve"> жилые дома  5 - 8 этажей (секционные, галерейные, коридорные).</w:t>
            </w:r>
          </w:p>
        </w:tc>
        <w:tc>
          <w:tcPr>
            <w:tcW w:w="3260" w:type="dxa"/>
            <w:vAlign w:val="center"/>
          </w:tcPr>
          <w:p w:rsidR="000D42EC" w:rsidRPr="00655522" w:rsidRDefault="000D42EC" w:rsidP="00BF7B87">
            <w:pPr>
              <w:keepLines w:val="0"/>
              <w:tabs>
                <w:tab w:val="left" w:pos="1134"/>
              </w:tabs>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 xml:space="preserve">минимальная/максимальная площадь земельного участка – 1000/15000 </w:t>
            </w:r>
            <w:proofErr w:type="spellStart"/>
            <w:r w:rsidRPr="00655522">
              <w:rPr>
                <w:rFonts w:eastAsia="SimSun"/>
                <w:sz w:val="24"/>
                <w:szCs w:val="24"/>
                <w:lang w:eastAsia="zh-CN"/>
              </w:rPr>
              <w:t>кв</w:t>
            </w:r>
            <w:proofErr w:type="gramStart"/>
            <w:r w:rsidRPr="00655522">
              <w:rPr>
                <w:rFonts w:eastAsia="SimSun"/>
                <w:sz w:val="24"/>
                <w:szCs w:val="24"/>
                <w:lang w:eastAsia="zh-CN"/>
              </w:rPr>
              <w:t>.м</w:t>
            </w:r>
            <w:proofErr w:type="spellEnd"/>
            <w:proofErr w:type="gramEnd"/>
            <w:r w:rsidRPr="00655522">
              <w:rPr>
                <w:rFonts w:eastAsia="SimSun"/>
                <w:sz w:val="24"/>
                <w:szCs w:val="24"/>
                <w:lang w:eastAsia="zh-CN"/>
              </w:rPr>
              <w:t>;</w:t>
            </w:r>
          </w:p>
          <w:p w:rsidR="000D42EC" w:rsidRPr="00655522" w:rsidRDefault="000D42EC" w:rsidP="00BF7B87">
            <w:pPr>
              <w:keepLines w:val="0"/>
              <w:tabs>
                <w:tab w:val="left" w:pos="1134"/>
              </w:tabs>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 xml:space="preserve">максимальное количество надземных этажей – 8 </w:t>
            </w:r>
            <w:proofErr w:type="spellStart"/>
            <w:r w:rsidRPr="00655522">
              <w:rPr>
                <w:rFonts w:eastAsia="SimSun"/>
                <w:sz w:val="24"/>
                <w:szCs w:val="24"/>
                <w:lang w:eastAsia="zh-CN"/>
              </w:rPr>
              <w:t>эт</w:t>
            </w:r>
            <w:proofErr w:type="spellEnd"/>
            <w:r w:rsidRPr="00655522">
              <w:rPr>
                <w:rFonts w:eastAsia="SimSun"/>
                <w:sz w:val="24"/>
                <w:szCs w:val="24"/>
                <w:lang w:eastAsia="zh-CN"/>
              </w:rPr>
              <w:t>.;</w:t>
            </w:r>
          </w:p>
          <w:p w:rsidR="000D42EC" w:rsidRPr="00655522" w:rsidRDefault="000D42EC" w:rsidP="00BF7B87">
            <w:pPr>
              <w:keepLines w:val="0"/>
              <w:tabs>
                <w:tab w:val="left" w:pos="1134"/>
              </w:tabs>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максимальный процент застройки в границах земельного участка – 40%;</w:t>
            </w:r>
          </w:p>
        </w:tc>
      </w:tr>
      <w:tr w:rsidR="00655522" w:rsidRPr="00655522" w:rsidTr="00BF7B87">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1000"/>
        </w:trPr>
        <w:tc>
          <w:tcPr>
            <w:tcW w:w="3227" w:type="dxa"/>
            <w:vMerge w:val="restart"/>
            <w:tcBorders>
              <w:top w:val="single" w:sz="4" w:space="0" w:color="auto"/>
            </w:tcBorders>
          </w:tcPr>
          <w:p w:rsidR="000D42EC" w:rsidRPr="00655522" w:rsidRDefault="000D42EC" w:rsidP="00BF7B87">
            <w:pPr>
              <w:widowControl w:val="0"/>
              <w:overflowPunct/>
              <w:autoSpaceDE/>
              <w:autoSpaceDN/>
              <w:adjustRightInd/>
              <w:spacing w:line="240" w:lineRule="auto"/>
              <w:ind w:firstLine="0"/>
              <w:rPr>
                <w:rFonts w:eastAsia="SimSun"/>
                <w:sz w:val="24"/>
                <w:szCs w:val="24"/>
                <w:lang w:eastAsia="zh-CN"/>
              </w:rPr>
            </w:pPr>
            <w:r w:rsidRPr="00655522">
              <w:rPr>
                <w:rFonts w:eastAsia="SimSun"/>
                <w:sz w:val="24"/>
                <w:szCs w:val="24"/>
                <w:lang w:eastAsia="zh-CN"/>
              </w:rPr>
              <w:t xml:space="preserve"> [</w:t>
            </w:r>
            <w:r w:rsidRPr="00655522">
              <w:rPr>
                <w:sz w:val="24"/>
                <w:szCs w:val="24"/>
                <w:lang w:eastAsia="zh-CN"/>
              </w:rPr>
              <w:t>2.1.1</w:t>
            </w:r>
            <w:r w:rsidRPr="00655522">
              <w:rPr>
                <w:rFonts w:eastAsia="SimSun"/>
                <w:sz w:val="24"/>
                <w:szCs w:val="24"/>
                <w:lang w:eastAsia="zh-CN"/>
              </w:rPr>
              <w:t>] - Малоэтажная многоквартирная жилая застройка</w:t>
            </w:r>
          </w:p>
        </w:tc>
        <w:tc>
          <w:tcPr>
            <w:tcW w:w="3260" w:type="dxa"/>
          </w:tcPr>
          <w:p w:rsidR="000D42EC" w:rsidRPr="00655522" w:rsidRDefault="000D42EC" w:rsidP="00BF7B87">
            <w:pPr>
              <w:widowControl w:val="0"/>
              <w:overflowPunct/>
              <w:autoSpaceDE/>
              <w:autoSpaceDN/>
              <w:adjustRightInd/>
              <w:spacing w:line="240" w:lineRule="auto"/>
              <w:ind w:firstLine="426"/>
              <w:rPr>
                <w:sz w:val="24"/>
                <w:szCs w:val="24"/>
              </w:rPr>
            </w:pPr>
            <w:r w:rsidRPr="00655522">
              <w:rPr>
                <w:sz w:val="24"/>
                <w:szCs w:val="24"/>
              </w:rPr>
              <w:t>Многоквартирные жилые дома (блокированного типа);</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p>
        </w:tc>
        <w:tc>
          <w:tcPr>
            <w:tcW w:w="3260" w:type="dxa"/>
            <w:vMerge w:val="restart"/>
          </w:tcPr>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 xml:space="preserve">минимальная/максимальная площадь земельных </w:t>
            </w:r>
            <w:proofErr w:type="spellStart"/>
            <w:r w:rsidRPr="00655522">
              <w:rPr>
                <w:rFonts w:eastAsia="SimSun"/>
                <w:sz w:val="24"/>
                <w:szCs w:val="24"/>
                <w:lang w:eastAsia="zh-CN"/>
              </w:rPr>
              <w:t>приквартирных</w:t>
            </w:r>
            <w:proofErr w:type="spellEnd"/>
            <w:r w:rsidRPr="00655522">
              <w:rPr>
                <w:rFonts w:eastAsia="SimSun"/>
                <w:sz w:val="24"/>
                <w:szCs w:val="24"/>
                <w:lang w:eastAsia="zh-CN"/>
              </w:rPr>
              <w:t xml:space="preserve"> участков  – 400/3500 кв. м;</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 xml:space="preserve">максимальное количество надземных этажей – 4 </w:t>
            </w:r>
            <w:proofErr w:type="spellStart"/>
            <w:r w:rsidRPr="00655522">
              <w:rPr>
                <w:rFonts w:eastAsia="SimSun"/>
                <w:sz w:val="24"/>
                <w:szCs w:val="24"/>
                <w:lang w:eastAsia="zh-CN"/>
              </w:rPr>
              <w:t>эт</w:t>
            </w:r>
            <w:proofErr w:type="spellEnd"/>
            <w:r w:rsidRPr="00655522">
              <w:rPr>
                <w:rFonts w:eastAsia="SimSun"/>
                <w:sz w:val="24"/>
                <w:szCs w:val="24"/>
                <w:lang w:eastAsia="zh-CN"/>
              </w:rPr>
              <w:t xml:space="preserve">.;  </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максимальный процент застройки в границах земельного участка – 60%;</w:t>
            </w:r>
          </w:p>
        </w:tc>
      </w:tr>
      <w:tr w:rsidR="00655522" w:rsidRPr="00655522" w:rsidTr="00BF7B87">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1725"/>
        </w:trPr>
        <w:tc>
          <w:tcPr>
            <w:tcW w:w="3227" w:type="dxa"/>
            <w:vMerge/>
          </w:tcPr>
          <w:p w:rsidR="000D42EC" w:rsidRPr="00655522" w:rsidRDefault="000D42EC" w:rsidP="00BF7B87">
            <w:pPr>
              <w:tabs>
                <w:tab w:val="left" w:pos="2520"/>
              </w:tabs>
              <w:spacing w:line="240" w:lineRule="auto"/>
              <w:ind w:firstLine="0"/>
              <w:jc w:val="left"/>
              <w:rPr>
                <w:rFonts w:eastAsia="SimSun"/>
                <w:sz w:val="24"/>
                <w:szCs w:val="24"/>
                <w:lang w:eastAsia="zh-CN"/>
              </w:rPr>
            </w:pPr>
          </w:p>
        </w:tc>
        <w:tc>
          <w:tcPr>
            <w:tcW w:w="3260" w:type="dxa"/>
          </w:tcPr>
          <w:p w:rsidR="000D42EC" w:rsidRPr="00655522" w:rsidRDefault="000D42EC" w:rsidP="00BF7B87">
            <w:pPr>
              <w:keepLines w:val="0"/>
              <w:widowControl w:val="0"/>
              <w:overflowPunct/>
              <w:autoSpaceDE/>
              <w:autoSpaceDN/>
              <w:adjustRightInd/>
              <w:spacing w:line="240" w:lineRule="auto"/>
              <w:ind w:firstLine="426"/>
              <w:rPr>
                <w:sz w:val="24"/>
                <w:szCs w:val="24"/>
              </w:rPr>
            </w:pPr>
            <w:r w:rsidRPr="00655522">
              <w:rPr>
                <w:sz w:val="24"/>
                <w:szCs w:val="24"/>
              </w:rPr>
              <w:t>Многоквартирные  жилые дома (секционные, галерейные, коридорные).</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p>
        </w:tc>
        <w:tc>
          <w:tcPr>
            <w:tcW w:w="3260" w:type="dxa"/>
            <w:vMerge/>
          </w:tcPr>
          <w:p w:rsidR="000D42EC" w:rsidRPr="00655522" w:rsidRDefault="000D42EC" w:rsidP="00BF7B87">
            <w:pPr>
              <w:keepLines w:val="0"/>
              <w:tabs>
                <w:tab w:val="left" w:pos="1134"/>
              </w:tabs>
              <w:overflowPunct/>
              <w:autoSpaceDE/>
              <w:autoSpaceDN/>
              <w:adjustRightInd/>
              <w:spacing w:line="240" w:lineRule="auto"/>
              <w:ind w:firstLine="426"/>
              <w:jc w:val="left"/>
              <w:rPr>
                <w:rFonts w:eastAsia="SimSun"/>
                <w:sz w:val="24"/>
                <w:szCs w:val="24"/>
                <w:lang w:eastAsia="zh-CN"/>
              </w:rPr>
            </w:pPr>
          </w:p>
        </w:tc>
      </w:tr>
      <w:tr w:rsidR="00655522" w:rsidRPr="00655522" w:rsidTr="00BF7B87">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369"/>
        </w:trPr>
        <w:tc>
          <w:tcPr>
            <w:tcW w:w="3227" w:type="dxa"/>
            <w:tcBorders>
              <w:top w:val="single" w:sz="4" w:space="0" w:color="auto"/>
            </w:tcBorders>
          </w:tcPr>
          <w:p w:rsidR="000D42EC" w:rsidRPr="00655522" w:rsidRDefault="000D42EC" w:rsidP="00BF7B87">
            <w:pPr>
              <w:tabs>
                <w:tab w:val="left" w:pos="2520"/>
              </w:tabs>
              <w:spacing w:line="240" w:lineRule="auto"/>
              <w:ind w:firstLine="0"/>
              <w:jc w:val="left"/>
              <w:rPr>
                <w:rFonts w:eastAsia="SimSun"/>
                <w:sz w:val="24"/>
                <w:szCs w:val="24"/>
                <w:lang w:eastAsia="zh-CN"/>
              </w:rPr>
            </w:pPr>
            <w:r w:rsidRPr="00655522">
              <w:rPr>
                <w:rFonts w:eastAsia="SimSun"/>
                <w:sz w:val="24"/>
                <w:szCs w:val="24"/>
                <w:lang w:eastAsia="zh-CN"/>
              </w:rPr>
              <w:t>[2.7.1] - Объекты гаражного назначения</w:t>
            </w:r>
          </w:p>
        </w:tc>
        <w:tc>
          <w:tcPr>
            <w:tcW w:w="3260" w:type="dxa"/>
            <w:vMerge w:val="restart"/>
          </w:tcPr>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Автостоянки боксового типа для постоянного хранения автомобилей и других транспортных средств;</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гаражи;</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Стоянки для автомобилей надземного открытого и закрытого типов, гаражно-строительные кооперативы, подземные автостоянки, автостоянки с пандусами (рампами) и механизированные автостоянки.</w:t>
            </w:r>
          </w:p>
        </w:tc>
        <w:tc>
          <w:tcPr>
            <w:tcW w:w="3260" w:type="dxa"/>
            <w:vMerge w:val="restart"/>
          </w:tcPr>
          <w:p w:rsidR="000D42EC" w:rsidRPr="00655522" w:rsidRDefault="000D42EC" w:rsidP="00BF7B87">
            <w:pPr>
              <w:keepLines w:val="0"/>
              <w:tabs>
                <w:tab w:val="left" w:pos="1134"/>
              </w:tabs>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минимальная/максимальная площадь земельных участков – 18/1000 кв. м;</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максимальное количество надземных этажей – 2 этажа;</w:t>
            </w:r>
          </w:p>
          <w:p w:rsidR="000D42EC" w:rsidRPr="00655522" w:rsidRDefault="000D42EC" w:rsidP="00BF7B87">
            <w:pPr>
              <w:keepLines w:val="0"/>
              <w:tabs>
                <w:tab w:val="left" w:pos="1134"/>
              </w:tabs>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максимальная высота зданий, строений, сооружений от уровня земли - 12 м;</w:t>
            </w:r>
          </w:p>
          <w:p w:rsidR="000D42EC" w:rsidRPr="00655522" w:rsidRDefault="000D42EC" w:rsidP="00BF7B87">
            <w:pPr>
              <w:keepLines w:val="0"/>
              <w:tabs>
                <w:tab w:val="left" w:pos="1134"/>
              </w:tabs>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максимальный процент застройки в границах земельного участка – 60%;</w:t>
            </w:r>
          </w:p>
          <w:p w:rsidR="000D42EC" w:rsidRPr="00655522" w:rsidRDefault="000D42EC" w:rsidP="00BF7B87">
            <w:pPr>
              <w:keepLines w:val="0"/>
              <w:tabs>
                <w:tab w:val="left" w:pos="1134"/>
              </w:tabs>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 xml:space="preserve">вместимость до 300 </w:t>
            </w:r>
            <w:proofErr w:type="spellStart"/>
            <w:r w:rsidRPr="00655522">
              <w:rPr>
                <w:rFonts w:eastAsia="SimSun"/>
                <w:sz w:val="24"/>
                <w:szCs w:val="24"/>
                <w:lang w:eastAsia="zh-CN"/>
              </w:rPr>
              <w:t>машино</w:t>
            </w:r>
            <w:proofErr w:type="spellEnd"/>
            <w:r w:rsidRPr="00655522">
              <w:rPr>
                <w:rFonts w:eastAsia="SimSun"/>
                <w:sz w:val="24"/>
                <w:szCs w:val="24"/>
                <w:lang w:eastAsia="zh-CN"/>
              </w:rPr>
              <w:t xml:space="preserve">-мест, </w:t>
            </w:r>
            <w:proofErr w:type="gramStart"/>
            <w:r w:rsidRPr="00655522">
              <w:rPr>
                <w:rFonts w:eastAsia="SimSun"/>
                <w:sz w:val="24"/>
                <w:szCs w:val="24"/>
                <w:lang w:eastAsia="zh-CN"/>
              </w:rPr>
              <w:t>встроенные</w:t>
            </w:r>
            <w:proofErr w:type="gramEnd"/>
            <w:r w:rsidRPr="00655522">
              <w:rPr>
                <w:rFonts w:eastAsia="SimSun"/>
                <w:sz w:val="24"/>
                <w:szCs w:val="24"/>
                <w:lang w:eastAsia="zh-CN"/>
              </w:rPr>
              <w:t xml:space="preserve">, пристроенные до 150 </w:t>
            </w:r>
            <w:proofErr w:type="spellStart"/>
            <w:r w:rsidRPr="00655522">
              <w:rPr>
                <w:rFonts w:eastAsia="SimSun"/>
                <w:sz w:val="24"/>
                <w:szCs w:val="24"/>
                <w:lang w:eastAsia="zh-CN"/>
              </w:rPr>
              <w:t>машино</w:t>
            </w:r>
            <w:proofErr w:type="spellEnd"/>
            <w:r w:rsidRPr="00655522">
              <w:rPr>
                <w:rFonts w:eastAsia="SimSun"/>
                <w:sz w:val="24"/>
                <w:szCs w:val="24"/>
                <w:lang w:eastAsia="zh-CN"/>
              </w:rPr>
              <w:t>-мест;</w:t>
            </w:r>
          </w:p>
        </w:tc>
      </w:tr>
      <w:tr w:rsidR="00655522" w:rsidRPr="00655522" w:rsidTr="00BF7B87">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369"/>
        </w:trPr>
        <w:tc>
          <w:tcPr>
            <w:tcW w:w="3227" w:type="dxa"/>
            <w:tcBorders>
              <w:top w:val="single" w:sz="4" w:space="0" w:color="auto"/>
              <w:bottom w:val="single" w:sz="4" w:space="0" w:color="auto"/>
            </w:tcBorders>
          </w:tcPr>
          <w:p w:rsidR="000D42EC" w:rsidRPr="00655522" w:rsidRDefault="000D42EC" w:rsidP="00BF7B87">
            <w:pPr>
              <w:tabs>
                <w:tab w:val="left" w:pos="2520"/>
              </w:tabs>
              <w:spacing w:line="240" w:lineRule="auto"/>
              <w:ind w:firstLine="0"/>
              <w:jc w:val="left"/>
              <w:rPr>
                <w:rFonts w:eastAsia="SimSun"/>
                <w:sz w:val="24"/>
                <w:szCs w:val="24"/>
                <w:lang w:eastAsia="zh-CN"/>
              </w:rPr>
            </w:pPr>
            <w:r w:rsidRPr="00655522">
              <w:rPr>
                <w:rFonts w:eastAsia="SimSun"/>
                <w:sz w:val="24"/>
                <w:szCs w:val="24"/>
                <w:lang w:eastAsia="zh-CN"/>
              </w:rPr>
              <w:t>[4.9] - Обслуживание автотранспорта</w:t>
            </w:r>
          </w:p>
        </w:tc>
        <w:tc>
          <w:tcPr>
            <w:tcW w:w="3260" w:type="dxa"/>
            <w:vMerge/>
          </w:tcPr>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p>
        </w:tc>
        <w:tc>
          <w:tcPr>
            <w:tcW w:w="3260" w:type="dxa"/>
            <w:vMerge/>
            <w:vAlign w:val="center"/>
          </w:tcPr>
          <w:p w:rsidR="000D42EC" w:rsidRPr="00655522" w:rsidRDefault="000D42EC" w:rsidP="00BF7B87">
            <w:pPr>
              <w:keepLines w:val="0"/>
              <w:tabs>
                <w:tab w:val="left" w:pos="1134"/>
              </w:tabs>
              <w:overflowPunct/>
              <w:autoSpaceDE/>
              <w:autoSpaceDN/>
              <w:adjustRightInd/>
              <w:spacing w:line="240" w:lineRule="auto"/>
              <w:ind w:firstLine="426"/>
              <w:jc w:val="left"/>
              <w:rPr>
                <w:rFonts w:eastAsia="SimSun"/>
                <w:sz w:val="24"/>
                <w:szCs w:val="24"/>
                <w:lang w:eastAsia="zh-CN"/>
              </w:rPr>
            </w:pPr>
          </w:p>
        </w:tc>
      </w:tr>
      <w:tr w:rsidR="000D42EC" w:rsidRPr="00655522" w:rsidTr="00BF7B87">
        <w:trPr>
          <w:trHeight w:val="421"/>
        </w:trPr>
        <w:tc>
          <w:tcPr>
            <w:tcW w:w="3227" w:type="dxa"/>
          </w:tcPr>
          <w:p w:rsidR="000D42EC" w:rsidRPr="00655522" w:rsidRDefault="000D42EC" w:rsidP="00BF7B87">
            <w:pPr>
              <w:widowControl w:val="0"/>
              <w:spacing w:line="240" w:lineRule="auto"/>
              <w:ind w:firstLine="0"/>
              <w:rPr>
                <w:rFonts w:eastAsia="SimSun"/>
                <w:sz w:val="24"/>
                <w:szCs w:val="24"/>
                <w:lang w:eastAsia="zh-CN"/>
              </w:rPr>
            </w:pPr>
            <w:r w:rsidRPr="00655522">
              <w:rPr>
                <w:rFonts w:eastAsia="SimSun"/>
                <w:sz w:val="24"/>
                <w:szCs w:val="24"/>
                <w:lang w:eastAsia="zh-CN"/>
              </w:rPr>
              <w:t>[12.0] – Земельные участки (территории) общего пользования</w:t>
            </w:r>
          </w:p>
        </w:tc>
        <w:tc>
          <w:tcPr>
            <w:tcW w:w="3260" w:type="dxa"/>
          </w:tcPr>
          <w:p w:rsidR="000D42EC" w:rsidRPr="00655522" w:rsidRDefault="000D42EC" w:rsidP="00BF7B87">
            <w:pPr>
              <w:keepLines w:val="0"/>
              <w:overflowPunct/>
              <w:autoSpaceDE/>
              <w:autoSpaceDN/>
              <w:adjustRightInd/>
              <w:spacing w:line="240" w:lineRule="auto"/>
              <w:ind w:firstLine="284"/>
              <w:jc w:val="left"/>
              <w:rPr>
                <w:rFonts w:eastAsia="SimSun"/>
                <w:sz w:val="24"/>
                <w:szCs w:val="24"/>
                <w:lang w:eastAsia="zh-CN"/>
              </w:rPr>
            </w:pPr>
            <w:r w:rsidRPr="00655522">
              <w:rPr>
                <w:sz w:val="24"/>
                <w:szCs w:val="24"/>
                <w:shd w:val="clear" w:color="auto" w:fill="FFFFFF"/>
              </w:rPr>
              <w:t>Объекты улично-дорожной сети, автомобильные дороги и пешеходные тротуары в границах населенных пунктов, пешеходные переходы, набережные, скверы, бульвары, площади, проезды, малые архитектурные формы благоустройства</w:t>
            </w:r>
          </w:p>
        </w:tc>
        <w:tc>
          <w:tcPr>
            <w:tcW w:w="3260" w:type="dxa"/>
          </w:tcPr>
          <w:p w:rsidR="000D42EC" w:rsidRPr="00655522" w:rsidRDefault="000D42EC" w:rsidP="00D33920">
            <w:pPr>
              <w:keepLines w:val="0"/>
              <w:overflowPunct/>
              <w:autoSpaceDE/>
              <w:autoSpaceDN/>
              <w:adjustRightInd/>
              <w:spacing w:line="240" w:lineRule="auto"/>
              <w:ind w:firstLine="0"/>
              <w:jc w:val="left"/>
              <w:rPr>
                <w:rFonts w:eastAsia="SimSun"/>
                <w:sz w:val="24"/>
                <w:szCs w:val="24"/>
                <w:lang w:eastAsia="zh-CN"/>
              </w:rPr>
            </w:pPr>
            <w:r w:rsidRPr="00655522">
              <w:rPr>
                <w:rFonts w:eastAsia="SimSun"/>
                <w:sz w:val="24"/>
                <w:szCs w:val="24"/>
                <w:lang w:eastAsia="zh-CN"/>
              </w:rPr>
              <w:t>Минимальная/максимальная площадь земельных участков, максимальный процент застройки в границах земельного участка, предельное количество этажей или предельная высота зданий, строений</w:t>
            </w:r>
            <w:proofErr w:type="gramStart"/>
            <w:r w:rsidRPr="00655522">
              <w:rPr>
                <w:rFonts w:eastAsia="SimSun"/>
                <w:sz w:val="24"/>
                <w:szCs w:val="24"/>
                <w:lang w:eastAsia="zh-CN"/>
              </w:rPr>
              <w:t xml:space="preserve"> ,</w:t>
            </w:r>
            <w:proofErr w:type="gramEnd"/>
            <w:r w:rsidRPr="00655522">
              <w:rPr>
                <w:rFonts w:eastAsia="SimSun"/>
                <w:sz w:val="24"/>
                <w:szCs w:val="24"/>
                <w:lang w:eastAsia="zh-CN"/>
              </w:rPr>
              <w:t xml:space="preserve"> сооружений и минимальные отступы от границ земельных участков – без ограничений</w:t>
            </w:r>
          </w:p>
        </w:tc>
      </w:tr>
    </w:tbl>
    <w:p w:rsidR="000D42EC" w:rsidRPr="00655522" w:rsidRDefault="000D42EC" w:rsidP="001054EF">
      <w:pPr>
        <w:keepLines w:val="0"/>
        <w:tabs>
          <w:tab w:val="left" w:pos="2520"/>
        </w:tabs>
        <w:overflowPunct/>
        <w:autoSpaceDE/>
        <w:autoSpaceDN/>
        <w:adjustRightInd/>
        <w:spacing w:line="240" w:lineRule="auto"/>
        <w:ind w:firstLine="426"/>
        <w:jc w:val="left"/>
        <w:rPr>
          <w:rFonts w:eastAsia="SimSun"/>
          <w:sz w:val="24"/>
          <w:szCs w:val="24"/>
          <w:lang w:eastAsia="zh-CN"/>
        </w:rPr>
      </w:pPr>
    </w:p>
    <w:p w:rsidR="000D42EC" w:rsidRPr="00655522" w:rsidRDefault="000D42EC" w:rsidP="001054EF">
      <w:pPr>
        <w:keepLines w:val="0"/>
        <w:tabs>
          <w:tab w:val="left" w:pos="2520"/>
        </w:tabs>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УСЛОВНО РАЗРЕШЕННЫЕ ВИДЫ И ПАРАМЕТРЫ ИСПОЛЬЗОВАНИЯ</w:t>
      </w:r>
    </w:p>
    <w:p w:rsidR="000D42EC" w:rsidRPr="00655522" w:rsidRDefault="000D42EC" w:rsidP="001054EF">
      <w:pPr>
        <w:keepLines w:val="0"/>
        <w:tabs>
          <w:tab w:val="left" w:pos="2520"/>
        </w:tabs>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ЗЕМЕЛЬНЫХ УЧАСТКОВ И ОБЪЕКТОВ КАПИТАЛЬНОГО СТРОИТЕЛЬСТВА</w:t>
      </w:r>
    </w:p>
    <w:tbl>
      <w:tblPr>
        <w:tblW w:w="9747"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3249"/>
        <w:gridCol w:w="3238"/>
        <w:gridCol w:w="3260"/>
      </w:tblGrid>
      <w:tr w:rsidR="00655522" w:rsidRPr="00655522" w:rsidTr="00BF7B87">
        <w:trPr>
          <w:trHeight w:val="20"/>
        </w:trPr>
        <w:tc>
          <w:tcPr>
            <w:tcW w:w="3249" w:type="dxa"/>
            <w:tcBorders>
              <w:bottom w:val="single" w:sz="4" w:space="0" w:color="auto"/>
            </w:tcBorders>
            <w:vAlign w:val="center"/>
          </w:tcPr>
          <w:p w:rsidR="000D42EC" w:rsidRPr="00655522" w:rsidRDefault="000D42EC" w:rsidP="00BF7B87">
            <w:pPr>
              <w:keepLines w:val="0"/>
              <w:tabs>
                <w:tab w:val="left" w:pos="2520"/>
              </w:tabs>
              <w:overflowPunct/>
              <w:autoSpaceDE/>
              <w:autoSpaceDN/>
              <w:adjustRightInd/>
              <w:spacing w:line="240" w:lineRule="auto"/>
              <w:ind w:firstLine="0"/>
              <w:jc w:val="center"/>
              <w:rPr>
                <w:rFonts w:eastAsia="SimSun"/>
                <w:sz w:val="24"/>
                <w:szCs w:val="24"/>
                <w:lang w:eastAsia="zh-CN"/>
              </w:rPr>
            </w:pPr>
            <w:r w:rsidRPr="00655522">
              <w:rPr>
                <w:rFonts w:eastAsia="SimSun"/>
                <w:sz w:val="24"/>
                <w:szCs w:val="24"/>
                <w:lang w:eastAsia="zh-CN"/>
              </w:rPr>
              <w:lastRenderedPageBreak/>
              <w:t>ВИДЫ ИСПОЛЬЗОВАНИЯ ЗЕМЕЛЬНЫХ УЧАСТКОВ</w:t>
            </w:r>
          </w:p>
        </w:tc>
        <w:tc>
          <w:tcPr>
            <w:tcW w:w="3238" w:type="dxa"/>
            <w:tcBorders>
              <w:bottom w:val="single" w:sz="4" w:space="0" w:color="auto"/>
            </w:tcBorders>
            <w:vAlign w:val="center"/>
          </w:tcPr>
          <w:p w:rsidR="000D42EC" w:rsidRPr="00655522" w:rsidRDefault="000D42EC" w:rsidP="00BF7B87">
            <w:pPr>
              <w:keepLines w:val="0"/>
              <w:tabs>
                <w:tab w:val="left" w:pos="2520"/>
              </w:tabs>
              <w:overflowPunct/>
              <w:autoSpaceDE/>
              <w:autoSpaceDN/>
              <w:adjustRightInd/>
              <w:spacing w:line="240" w:lineRule="auto"/>
              <w:ind w:left="-170" w:firstLine="0"/>
              <w:jc w:val="center"/>
              <w:rPr>
                <w:rFonts w:eastAsia="SimSun"/>
                <w:sz w:val="24"/>
                <w:szCs w:val="24"/>
                <w:lang w:eastAsia="zh-CN"/>
              </w:rPr>
            </w:pPr>
            <w:r w:rsidRPr="00655522">
              <w:rPr>
                <w:rFonts w:eastAsia="SimSun"/>
                <w:sz w:val="24"/>
                <w:szCs w:val="24"/>
                <w:lang w:eastAsia="zh-CN"/>
              </w:rPr>
              <w:t>ВИДЫ ОБЪЕКТОВ КАПИТАЛЬНОГО СТРОИТЕЛЬСТВА</w:t>
            </w:r>
          </w:p>
        </w:tc>
        <w:tc>
          <w:tcPr>
            <w:tcW w:w="3260" w:type="dxa"/>
            <w:vAlign w:val="center"/>
          </w:tcPr>
          <w:p w:rsidR="000D42EC" w:rsidRPr="00655522" w:rsidRDefault="000D42EC" w:rsidP="00BF7B87">
            <w:pPr>
              <w:keepLines w:val="0"/>
              <w:tabs>
                <w:tab w:val="left" w:pos="2520"/>
              </w:tabs>
              <w:overflowPunct/>
              <w:autoSpaceDE/>
              <w:autoSpaceDN/>
              <w:adjustRightInd/>
              <w:spacing w:line="240" w:lineRule="auto"/>
              <w:ind w:firstLine="34"/>
              <w:jc w:val="center"/>
              <w:rPr>
                <w:rFonts w:eastAsia="SimSun"/>
                <w:sz w:val="24"/>
                <w:szCs w:val="24"/>
                <w:lang w:eastAsia="zh-CN"/>
              </w:rPr>
            </w:pPr>
            <w:r w:rsidRPr="00655522">
              <w:rPr>
                <w:rFonts w:eastAsia="SimSun"/>
                <w:sz w:val="24"/>
                <w:szCs w:val="24"/>
                <w:lang w:eastAsia="zh-CN"/>
              </w:rPr>
              <w:t>ПАРАМЕТРЫ РАЗРЕШЕННОГО ИСПОЛЬЗОВАНИЯ ЗЕМЕЛЬНЫХ УЧАСТКОВ И ОБЪЕКТОВ КАПИТАЛЬНОГО СТРОИТЕЛЬСТВА</w:t>
            </w:r>
          </w:p>
        </w:tc>
      </w:tr>
      <w:tr w:rsidR="000D42EC" w:rsidRPr="00655522" w:rsidTr="00BF7B87">
        <w:trPr>
          <w:trHeight w:val="369"/>
        </w:trPr>
        <w:tc>
          <w:tcPr>
            <w:tcW w:w="3249" w:type="dxa"/>
            <w:tcBorders>
              <w:top w:val="single" w:sz="4" w:space="0" w:color="auto"/>
            </w:tcBorders>
          </w:tcPr>
          <w:p w:rsidR="000D42EC" w:rsidRPr="00655522" w:rsidRDefault="000D42EC" w:rsidP="00BF7B87">
            <w:pPr>
              <w:tabs>
                <w:tab w:val="left" w:pos="2520"/>
              </w:tabs>
              <w:spacing w:line="240" w:lineRule="auto"/>
              <w:ind w:firstLine="0"/>
              <w:jc w:val="left"/>
              <w:rPr>
                <w:rFonts w:eastAsia="SimSun"/>
                <w:sz w:val="24"/>
                <w:szCs w:val="24"/>
                <w:lang w:eastAsia="zh-CN"/>
              </w:rPr>
            </w:pPr>
            <w:r w:rsidRPr="00655522">
              <w:rPr>
                <w:rFonts w:eastAsia="SimSun"/>
                <w:sz w:val="24"/>
                <w:szCs w:val="24"/>
                <w:lang w:eastAsia="zh-CN"/>
              </w:rPr>
              <w:t>[3.10.2] - Приюты для животных</w:t>
            </w:r>
          </w:p>
        </w:tc>
        <w:tc>
          <w:tcPr>
            <w:tcW w:w="3238" w:type="dxa"/>
            <w:vAlign w:val="center"/>
          </w:tcPr>
          <w:p w:rsidR="000D42EC" w:rsidRPr="00655522" w:rsidRDefault="000D42EC" w:rsidP="00BF7B87">
            <w:pPr>
              <w:keepLines w:val="0"/>
              <w:overflowPunct/>
              <w:autoSpaceDE/>
              <w:autoSpaceDN/>
              <w:adjustRightInd/>
              <w:spacing w:line="240" w:lineRule="auto"/>
              <w:ind w:firstLine="284"/>
              <w:jc w:val="left"/>
              <w:rPr>
                <w:rFonts w:eastAsia="SimSun"/>
                <w:sz w:val="24"/>
                <w:szCs w:val="24"/>
                <w:lang w:eastAsia="zh-CN"/>
              </w:rPr>
            </w:pPr>
            <w:r w:rsidRPr="00655522">
              <w:rPr>
                <w:rFonts w:eastAsia="SimSun"/>
                <w:sz w:val="24"/>
                <w:szCs w:val="24"/>
                <w:lang w:eastAsia="zh-CN"/>
              </w:rPr>
              <w:t>Объекты капитального строительства, предназначенные для оказания ветеринарных услуг в стационаре;</w:t>
            </w:r>
          </w:p>
          <w:p w:rsidR="000D42EC" w:rsidRPr="00655522" w:rsidRDefault="000D42EC" w:rsidP="00BF7B87">
            <w:pPr>
              <w:keepLines w:val="0"/>
              <w:overflowPunct/>
              <w:autoSpaceDE/>
              <w:autoSpaceDN/>
              <w:adjustRightInd/>
              <w:spacing w:line="240" w:lineRule="auto"/>
              <w:ind w:firstLine="284"/>
              <w:jc w:val="left"/>
              <w:rPr>
                <w:rFonts w:eastAsia="SimSun"/>
                <w:sz w:val="24"/>
                <w:szCs w:val="24"/>
                <w:lang w:eastAsia="zh-CN"/>
              </w:rPr>
            </w:pPr>
            <w:r w:rsidRPr="00655522">
              <w:rPr>
                <w:rFonts w:eastAsia="SimSun"/>
                <w:sz w:val="24"/>
                <w:szCs w:val="24"/>
                <w:lang w:eastAsia="zh-CN"/>
              </w:rPr>
              <w:t>Объекты капитального строительства, предназначенные для содержания, разведения животных, не являющихся сельскохозяйственными, под надзором человека, оказания услуг по содержанию и лечению бездомных животных;</w:t>
            </w:r>
          </w:p>
          <w:p w:rsidR="000D42EC" w:rsidRPr="00655522" w:rsidRDefault="000D42EC" w:rsidP="00BF7B87">
            <w:pPr>
              <w:keepLines w:val="0"/>
              <w:overflowPunct/>
              <w:autoSpaceDE/>
              <w:autoSpaceDN/>
              <w:adjustRightInd/>
              <w:spacing w:line="240" w:lineRule="auto"/>
              <w:ind w:firstLine="284"/>
              <w:jc w:val="left"/>
              <w:rPr>
                <w:rFonts w:eastAsia="SimSun"/>
                <w:sz w:val="24"/>
                <w:szCs w:val="24"/>
                <w:lang w:eastAsia="zh-CN"/>
              </w:rPr>
            </w:pPr>
            <w:r w:rsidRPr="00655522">
              <w:rPr>
                <w:rFonts w:eastAsia="SimSun"/>
                <w:sz w:val="24"/>
                <w:szCs w:val="24"/>
                <w:lang w:eastAsia="zh-CN"/>
              </w:rPr>
              <w:t>Объекты капитального строительства, предназначенные для организации гостиниц для животных;</w:t>
            </w:r>
          </w:p>
        </w:tc>
        <w:tc>
          <w:tcPr>
            <w:tcW w:w="3260" w:type="dxa"/>
          </w:tcPr>
          <w:p w:rsidR="000D42EC" w:rsidRPr="00655522" w:rsidRDefault="000D42EC" w:rsidP="00BF7B87">
            <w:pPr>
              <w:keepLines w:val="0"/>
              <w:overflowPunct/>
              <w:autoSpaceDE/>
              <w:autoSpaceDN/>
              <w:adjustRightInd/>
              <w:spacing w:line="240" w:lineRule="auto"/>
              <w:ind w:firstLine="284"/>
              <w:jc w:val="left"/>
              <w:rPr>
                <w:rFonts w:eastAsia="SimSun"/>
                <w:sz w:val="24"/>
                <w:szCs w:val="24"/>
                <w:lang w:eastAsia="zh-CN"/>
              </w:rPr>
            </w:pPr>
            <w:r w:rsidRPr="00655522">
              <w:rPr>
                <w:rFonts w:eastAsia="SimSun"/>
                <w:sz w:val="24"/>
                <w:szCs w:val="24"/>
                <w:lang w:eastAsia="zh-CN"/>
              </w:rPr>
              <w:t>минимальная/максимальная площадь земельного участка – 100/5000 кв. м;</w:t>
            </w:r>
          </w:p>
          <w:p w:rsidR="000D42EC" w:rsidRPr="00655522" w:rsidRDefault="000D42EC" w:rsidP="00BF7B87">
            <w:pPr>
              <w:keepLines w:val="0"/>
              <w:overflowPunct/>
              <w:autoSpaceDE/>
              <w:autoSpaceDN/>
              <w:adjustRightInd/>
              <w:spacing w:line="240" w:lineRule="auto"/>
              <w:ind w:firstLine="284"/>
              <w:jc w:val="left"/>
              <w:rPr>
                <w:rFonts w:eastAsia="SimSun"/>
                <w:sz w:val="24"/>
                <w:szCs w:val="24"/>
                <w:lang w:eastAsia="zh-CN"/>
              </w:rPr>
            </w:pPr>
            <w:r w:rsidRPr="00655522">
              <w:rPr>
                <w:rFonts w:eastAsia="SimSun"/>
                <w:sz w:val="24"/>
                <w:szCs w:val="24"/>
                <w:lang w:eastAsia="zh-CN"/>
              </w:rPr>
              <w:t xml:space="preserve">- минимальные отступы от границ участка -5 м, </w:t>
            </w:r>
            <w:r w:rsidRPr="00655522">
              <w:rPr>
                <w:sz w:val="24"/>
                <w:szCs w:val="24"/>
                <w:lang w:eastAsia="ar-SA"/>
              </w:rPr>
              <w:t>с учетом соблюдения требований технических регламентов</w:t>
            </w:r>
            <w:r w:rsidRPr="00655522">
              <w:rPr>
                <w:rFonts w:eastAsia="SimSun"/>
                <w:sz w:val="24"/>
                <w:szCs w:val="24"/>
                <w:lang w:eastAsia="zh-CN"/>
              </w:rPr>
              <w:t>;</w:t>
            </w:r>
          </w:p>
          <w:p w:rsidR="000D42EC" w:rsidRPr="00655522" w:rsidRDefault="000D42EC" w:rsidP="00BF7B87">
            <w:pPr>
              <w:keepLines w:val="0"/>
              <w:overflowPunct/>
              <w:autoSpaceDE/>
              <w:autoSpaceDN/>
              <w:adjustRightInd/>
              <w:spacing w:line="240" w:lineRule="auto"/>
              <w:ind w:firstLine="284"/>
              <w:jc w:val="left"/>
              <w:rPr>
                <w:rFonts w:eastAsia="SimSun"/>
                <w:sz w:val="24"/>
                <w:szCs w:val="24"/>
                <w:lang w:eastAsia="zh-CN"/>
              </w:rPr>
            </w:pPr>
            <w:r w:rsidRPr="00655522">
              <w:rPr>
                <w:rFonts w:eastAsia="SimSun"/>
                <w:sz w:val="24"/>
                <w:szCs w:val="24"/>
                <w:lang w:eastAsia="zh-CN"/>
              </w:rPr>
              <w:t>- предельное количество этажей - 2;</w:t>
            </w:r>
          </w:p>
          <w:p w:rsidR="000D42EC" w:rsidRPr="00655522" w:rsidRDefault="000D42EC" w:rsidP="00BF7B87">
            <w:pPr>
              <w:keepLines w:val="0"/>
              <w:tabs>
                <w:tab w:val="left" w:pos="2520"/>
              </w:tabs>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 максимальный процент застройки в границах земельного участка - 60%.</w:t>
            </w:r>
          </w:p>
        </w:tc>
      </w:tr>
    </w:tbl>
    <w:p w:rsidR="000D42EC" w:rsidRPr="00655522" w:rsidRDefault="000D42EC" w:rsidP="001054EF">
      <w:pPr>
        <w:keepLines w:val="0"/>
        <w:tabs>
          <w:tab w:val="left" w:pos="2520"/>
        </w:tabs>
        <w:overflowPunct/>
        <w:autoSpaceDE/>
        <w:autoSpaceDN/>
        <w:adjustRightInd/>
        <w:spacing w:line="240" w:lineRule="auto"/>
        <w:ind w:firstLine="284"/>
        <w:jc w:val="left"/>
        <w:rPr>
          <w:rFonts w:eastAsia="SimSun"/>
          <w:sz w:val="24"/>
          <w:szCs w:val="24"/>
          <w:lang w:eastAsia="zh-CN"/>
        </w:rPr>
      </w:pPr>
    </w:p>
    <w:p w:rsidR="000D42EC" w:rsidRPr="00655522" w:rsidRDefault="000D42EC" w:rsidP="001054EF">
      <w:pPr>
        <w:keepLines w:val="0"/>
        <w:tabs>
          <w:tab w:val="left" w:pos="2520"/>
        </w:tabs>
        <w:overflowPunct/>
        <w:autoSpaceDE/>
        <w:autoSpaceDN/>
        <w:adjustRightInd/>
        <w:spacing w:line="240" w:lineRule="auto"/>
        <w:ind w:firstLine="284"/>
        <w:jc w:val="left"/>
        <w:rPr>
          <w:rFonts w:eastAsia="SimSun"/>
          <w:sz w:val="24"/>
          <w:szCs w:val="24"/>
          <w:lang w:eastAsia="zh-CN"/>
        </w:rPr>
      </w:pPr>
      <w:r w:rsidRPr="00655522">
        <w:rPr>
          <w:rFonts w:eastAsia="SimSun"/>
          <w:sz w:val="24"/>
          <w:szCs w:val="24"/>
          <w:lang w:eastAsia="zh-CN"/>
        </w:rPr>
        <w:t>ВСПОМОГАТЕЛЬНЫЕ ВИДЫ И ПАРАМЕТРЫ РАЗРЕШЕННОГО ИСПОЛЬЗОВАНИЯ ЗЕМЕЛЬНЫХ УЧАСТКОВ И ОБЪЕКТОВ КАПИТАЛЬНОГО СТРОИТЕЛЬСТВА</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6"/>
        <w:gridCol w:w="4820"/>
      </w:tblGrid>
      <w:tr w:rsidR="00655522" w:rsidRPr="00655522" w:rsidTr="00BF7B87">
        <w:trPr>
          <w:trHeight w:val="552"/>
        </w:trPr>
        <w:tc>
          <w:tcPr>
            <w:tcW w:w="4786" w:type="dxa"/>
            <w:vAlign w:val="center"/>
          </w:tcPr>
          <w:p w:rsidR="000D42EC" w:rsidRPr="00655522" w:rsidRDefault="000D42EC" w:rsidP="00BF7B87">
            <w:pPr>
              <w:keepLines w:val="0"/>
              <w:tabs>
                <w:tab w:val="left" w:pos="2520"/>
              </w:tabs>
              <w:overflowPunct/>
              <w:autoSpaceDE/>
              <w:autoSpaceDN/>
              <w:adjustRightInd/>
              <w:spacing w:line="240" w:lineRule="auto"/>
              <w:ind w:firstLine="426"/>
              <w:jc w:val="center"/>
              <w:rPr>
                <w:rFonts w:eastAsia="SimSun"/>
                <w:sz w:val="24"/>
                <w:szCs w:val="24"/>
                <w:lang w:eastAsia="zh-CN"/>
              </w:rPr>
            </w:pPr>
            <w:r w:rsidRPr="00655522">
              <w:rPr>
                <w:rFonts w:eastAsia="SimSun"/>
                <w:sz w:val="24"/>
                <w:szCs w:val="24"/>
                <w:lang w:eastAsia="zh-CN"/>
              </w:rPr>
              <w:t xml:space="preserve">ВИДЫ </w:t>
            </w:r>
          </w:p>
        </w:tc>
        <w:tc>
          <w:tcPr>
            <w:tcW w:w="4820" w:type="dxa"/>
            <w:vAlign w:val="center"/>
          </w:tcPr>
          <w:p w:rsidR="000D42EC" w:rsidRPr="00655522" w:rsidRDefault="000D42EC" w:rsidP="00BF7B87">
            <w:pPr>
              <w:keepLines w:val="0"/>
              <w:tabs>
                <w:tab w:val="left" w:pos="2520"/>
              </w:tabs>
              <w:overflowPunct/>
              <w:autoSpaceDE/>
              <w:autoSpaceDN/>
              <w:adjustRightInd/>
              <w:spacing w:line="240" w:lineRule="auto"/>
              <w:ind w:firstLine="426"/>
              <w:jc w:val="center"/>
              <w:rPr>
                <w:rFonts w:eastAsia="SimSun"/>
                <w:sz w:val="24"/>
                <w:szCs w:val="24"/>
                <w:lang w:eastAsia="zh-CN"/>
              </w:rPr>
            </w:pPr>
            <w:r w:rsidRPr="00655522">
              <w:rPr>
                <w:rFonts w:eastAsia="SimSun"/>
                <w:sz w:val="24"/>
                <w:szCs w:val="24"/>
                <w:lang w:eastAsia="zh-CN"/>
              </w:rPr>
              <w:t>ПАРАМЕТРЫ</w:t>
            </w:r>
          </w:p>
        </w:tc>
      </w:tr>
      <w:tr w:rsidR="00655522" w:rsidRPr="00655522" w:rsidTr="00BF7B87">
        <w:tc>
          <w:tcPr>
            <w:tcW w:w="4786" w:type="dxa"/>
          </w:tcPr>
          <w:p w:rsidR="000D42EC" w:rsidRPr="00655522" w:rsidRDefault="000D42EC" w:rsidP="00BF7B87">
            <w:pPr>
              <w:keepLines w:val="0"/>
              <w:overflowPunct/>
              <w:autoSpaceDE/>
              <w:autoSpaceDN/>
              <w:adjustRightInd/>
              <w:spacing w:line="240" w:lineRule="auto"/>
              <w:ind w:firstLine="284"/>
              <w:jc w:val="left"/>
              <w:rPr>
                <w:rFonts w:eastAsia="SimSun"/>
                <w:sz w:val="24"/>
                <w:szCs w:val="24"/>
                <w:lang w:eastAsia="zh-CN"/>
              </w:rPr>
            </w:pPr>
            <w:r w:rsidRPr="00655522">
              <w:rPr>
                <w:rFonts w:eastAsia="SimSun"/>
                <w:sz w:val="24"/>
                <w:szCs w:val="24"/>
                <w:lang w:eastAsia="zh-CN"/>
              </w:rPr>
              <w:t>- жилые дома для медицинского и обслуживающего персонала;</w:t>
            </w:r>
          </w:p>
          <w:p w:rsidR="000D42EC" w:rsidRPr="00655522" w:rsidRDefault="000D42EC" w:rsidP="00BF7B87">
            <w:pPr>
              <w:keepLines w:val="0"/>
              <w:overflowPunct/>
              <w:autoSpaceDE/>
              <w:autoSpaceDN/>
              <w:adjustRightInd/>
              <w:spacing w:line="240" w:lineRule="auto"/>
              <w:ind w:firstLine="284"/>
              <w:jc w:val="left"/>
              <w:rPr>
                <w:rFonts w:eastAsia="SimSun"/>
                <w:sz w:val="24"/>
                <w:szCs w:val="24"/>
                <w:lang w:eastAsia="zh-CN"/>
              </w:rPr>
            </w:pPr>
            <w:r w:rsidRPr="00655522">
              <w:rPr>
                <w:rFonts w:eastAsia="SimSun"/>
                <w:sz w:val="24"/>
                <w:szCs w:val="24"/>
                <w:lang w:eastAsia="zh-CN"/>
              </w:rPr>
              <w:t>- специализированные жилые дома для больных, нуждающихся в постоянном медицинском наблюдении;</w:t>
            </w:r>
          </w:p>
          <w:p w:rsidR="000D42EC" w:rsidRPr="00655522" w:rsidRDefault="000D42EC" w:rsidP="00BF7B87">
            <w:pPr>
              <w:keepLines w:val="0"/>
              <w:overflowPunct/>
              <w:autoSpaceDE/>
              <w:autoSpaceDN/>
              <w:adjustRightInd/>
              <w:spacing w:line="240" w:lineRule="auto"/>
              <w:ind w:firstLine="284"/>
              <w:jc w:val="left"/>
              <w:rPr>
                <w:rFonts w:eastAsia="SimSun"/>
                <w:sz w:val="24"/>
                <w:szCs w:val="24"/>
                <w:lang w:eastAsia="zh-CN"/>
              </w:rPr>
            </w:pPr>
            <w:r w:rsidRPr="00655522">
              <w:rPr>
                <w:rFonts w:eastAsia="SimSun"/>
                <w:sz w:val="24"/>
                <w:szCs w:val="24"/>
                <w:lang w:eastAsia="zh-CN"/>
              </w:rPr>
              <w:t>- административные здания и помещения учреждений здравоохранения;</w:t>
            </w:r>
          </w:p>
          <w:p w:rsidR="000D42EC" w:rsidRPr="00655522" w:rsidRDefault="000D42EC" w:rsidP="00BF7B87">
            <w:pPr>
              <w:keepLines w:val="0"/>
              <w:overflowPunct/>
              <w:autoSpaceDE/>
              <w:autoSpaceDN/>
              <w:adjustRightInd/>
              <w:spacing w:line="240" w:lineRule="auto"/>
              <w:ind w:firstLine="284"/>
              <w:jc w:val="left"/>
              <w:rPr>
                <w:rFonts w:eastAsia="SimSun"/>
                <w:sz w:val="24"/>
                <w:szCs w:val="24"/>
                <w:lang w:eastAsia="zh-CN"/>
              </w:rPr>
            </w:pPr>
            <w:r w:rsidRPr="00655522">
              <w:rPr>
                <w:rFonts w:eastAsia="SimSun"/>
                <w:sz w:val="24"/>
                <w:szCs w:val="24"/>
                <w:lang w:eastAsia="zh-CN"/>
              </w:rPr>
              <w:t>- общежития, гостиницы;</w:t>
            </w:r>
          </w:p>
          <w:p w:rsidR="000D42EC" w:rsidRPr="00655522" w:rsidRDefault="000D42EC" w:rsidP="00BF7B87">
            <w:pPr>
              <w:keepLines w:val="0"/>
              <w:overflowPunct/>
              <w:autoSpaceDE/>
              <w:autoSpaceDN/>
              <w:adjustRightInd/>
              <w:spacing w:line="240" w:lineRule="auto"/>
              <w:ind w:firstLine="284"/>
              <w:jc w:val="left"/>
              <w:rPr>
                <w:rFonts w:eastAsia="SimSun"/>
                <w:sz w:val="24"/>
                <w:szCs w:val="24"/>
                <w:lang w:eastAsia="zh-CN"/>
              </w:rPr>
            </w:pPr>
            <w:r w:rsidRPr="00655522">
              <w:rPr>
                <w:rFonts w:eastAsia="SimSun"/>
                <w:sz w:val="24"/>
                <w:szCs w:val="24"/>
                <w:lang w:eastAsia="zh-CN"/>
              </w:rPr>
              <w:t>- столовые, пищеблоки;</w:t>
            </w:r>
          </w:p>
          <w:p w:rsidR="000D42EC" w:rsidRPr="00655522" w:rsidRDefault="000D42EC" w:rsidP="00BF7B87">
            <w:pPr>
              <w:keepLines w:val="0"/>
              <w:overflowPunct/>
              <w:autoSpaceDE/>
              <w:autoSpaceDN/>
              <w:adjustRightInd/>
              <w:spacing w:line="240" w:lineRule="auto"/>
              <w:ind w:firstLine="284"/>
              <w:jc w:val="left"/>
              <w:rPr>
                <w:rFonts w:eastAsia="SimSun"/>
                <w:sz w:val="24"/>
                <w:szCs w:val="24"/>
                <w:lang w:eastAsia="zh-CN"/>
              </w:rPr>
            </w:pPr>
            <w:r w:rsidRPr="00655522">
              <w:rPr>
                <w:rFonts w:eastAsia="SimSun"/>
                <w:sz w:val="24"/>
                <w:szCs w:val="24"/>
                <w:lang w:eastAsia="zh-CN"/>
              </w:rPr>
              <w:t>- магазины товаров первой необходимости киоски;</w:t>
            </w:r>
          </w:p>
          <w:p w:rsidR="000D42EC" w:rsidRPr="00655522" w:rsidRDefault="000D42EC" w:rsidP="00BF7B87">
            <w:pPr>
              <w:keepLines w:val="0"/>
              <w:overflowPunct/>
              <w:autoSpaceDE/>
              <w:autoSpaceDN/>
              <w:adjustRightInd/>
              <w:spacing w:line="240" w:lineRule="auto"/>
              <w:ind w:firstLine="284"/>
              <w:jc w:val="left"/>
              <w:rPr>
                <w:rFonts w:eastAsia="SimSun"/>
                <w:sz w:val="24"/>
                <w:szCs w:val="24"/>
                <w:lang w:eastAsia="zh-CN"/>
              </w:rPr>
            </w:pPr>
            <w:r w:rsidRPr="00655522">
              <w:rPr>
                <w:rFonts w:eastAsia="SimSun"/>
                <w:sz w:val="24"/>
                <w:szCs w:val="24"/>
                <w:lang w:eastAsia="zh-CN"/>
              </w:rPr>
              <w:t>- специализированные дома-интернаты для больных, нуждающихся в постоянном медицинском наблюдении;</w:t>
            </w:r>
          </w:p>
          <w:p w:rsidR="000D42EC" w:rsidRPr="00655522" w:rsidRDefault="000D42EC" w:rsidP="00BF7B87">
            <w:pPr>
              <w:keepLines w:val="0"/>
              <w:overflowPunct/>
              <w:autoSpaceDE/>
              <w:autoSpaceDN/>
              <w:adjustRightInd/>
              <w:spacing w:line="240" w:lineRule="auto"/>
              <w:ind w:firstLine="284"/>
              <w:jc w:val="left"/>
              <w:rPr>
                <w:rFonts w:eastAsia="SimSun"/>
                <w:sz w:val="24"/>
                <w:szCs w:val="24"/>
                <w:lang w:eastAsia="zh-CN"/>
              </w:rPr>
            </w:pPr>
            <w:r w:rsidRPr="00655522">
              <w:rPr>
                <w:rFonts w:eastAsia="SimSun"/>
                <w:sz w:val="24"/>
                <w:szCs w:val="24"/>
                <w:lang w:eastAsia="zh-CN"/>
              </w:rPr>
              <w:t>- лечебно-спортивные залы, бассейны, спортивные площадки;</w:t>
            </w:r>
          </w:p>
          <w:p w:rsidR="000D42EC" w:rsidRPr="00655522" w:rsidRDefault="000D42EC" w:rsidP="00BF7B87">
            <w:pPr>
              <w:keepLines w:val="0"/>
              <w:overflowPunct/>
              <w:autoSpaceDE/>
              <w:autoSpaceDN/>
              <w:adjustRightInd/>
              <w:spacing w:line="240" w:lineRule="auto"/>
              <w:ind w:firstLine="284"/>
              <w:jc w:val="left"/>
              <w:rPr>
                <w:rFonts w:eastAsia="SimSun"/>
                <w:sz w:val="24"/>
                <w:szCs w:val="24"/>
                <w:lang w:eastAsia="zh-CN"/>
              </w:rPr>
            </w:pPr>
            <w:r w:rsidRPr="00655522">
              <w:rPr>
                <w:rFonts w:eastAsia="SimSun"/>
                <w:sz w:val="24"/>
                <w:szCs w:val="24"/>
                <w:lang w:eastAsia="zh-CN"/>
              </w:rPr>
              <w:t>- здания и помещения отделений связи, почтовых отделений, телефонных и телеграфных станций;</w:t>
            </w:r>
          </w:p>
          <w:p w:rsidR="000D42EC" w:rsidRPr="00655522" w:rsidRDefault="000D42EC" w:rsidP="00BF7B87">
            <w:pPr>
              <w:keepLines w:val="0"/>
              <w:overflowPunct/>
              <w:autoSpaceDE/>
              <w:autoSpaceDN/>
              <w:adjustRightInd/>
              <w:spacing w:line="240" w:lineRule="auto"/>
              <w:ind w:firstLine="284"/>
              <w:jc w:val="left"/>
              <w:rPr>
                <w:rFonts w:eastAsia="SimSun"/>
                <w:sz w:val="24"/>
                <w:szCs w:val="24"/>
                <w:lang w:eastAsia="zh-CN"/>
              </w:rPr>
            </w:pPr>
            <w:r w:rsidRPr="00655522">
              <w:rPr>
                <w:rFonts w:eastAsia="SimSun"/>
                <w:sz w:val="24"/>
                <w:szCs w:val="24"/>
                <w:lang w:eastAsia="zh-CN"/>
              </w:rPr>
              <w:t>- объекты благоустройства;</w:t>
            </w:r>
          </w:p>
          <w:p w:rsidR="000D42EC" w:rsidRPr="00655522" w:rsidRDefault="000D42EC" w:rsidP="00BF7B87">
            <w:pPr>
              <w:keepLines w:val="0"/>
              <w:overflowPunct/>
              <w:autoSpaceDE/>
              <w:autoSpaceDN/>
              <w:adjustRightInd/>
              <w:spacing w:line="240" w:lineRule="auto"/>
              <w:ind w:firstLine="284"/>
              <w:jc w:val="left"/>
              <w:rPr>
                <w:rFonts w:eastAsia="SimSun"/>
                <w:sz w:val="24"/>
                <w:szCs w:val="24"/>
                <w:lang w:eastAsia="zh-CN"/>
              </w:rPr>
            </w:pPr>
            <w:r w:rsidRPr="00655522">
              <w:rPr>
                <w:rFonts w:eastAsia="SimSun"/>
                <w:sz w:val="24"/>
                <w:szCs w:val="24"/>
                <w:lang w:eastAsia="zh-CN"/>
              </w:rPr>
              <w:lastRenderedPageBreak/>
              <w:t>- детские игровые площадки, площадки для отдыха, спортивные площадки;</w:t>
            </w:r>
          </w:p>
          <w:p w:rsidR="000D42EC" w:rsidRPr="00655522" w:rsidRDefault="000D42EC" w:rsidP="00BF7B87">
            <w:pPr>
              <w:keepLines w:val="0"/>
              <w:overflowPunct/>
              <w:autoSpaceDE/>
              <w:autoSpaceDN/>
              <w:adjustRightInd/>
              <w:spacing w:line="240" w:lineRule="auto"/>
              <w:ind w:firstLine="284"/>
              <w:jc w:val="left"/>
              <w:rPr>
                <w:rFonts w:eastAsia="SimSun"/>
                <w:sz w:val="24"/>
                <w:szCs w:val="24"/>
                <w:lang w:eastAsia="zh-CN"/>
              </w:rPr>
            </w:pPr>
            <w:r w:rsidRPr="00655522">
              <w:rPr>
                <w:rFonts w:eastAsia="SimSun"/>
                <w:sz w:val="24"/>
                <w:szCs w:val="24"/>
                <w:lang w:eastAsia="zh-CN"/>
              </w:rPr>
              <w:t>- коммунальные объекты, объекты инженерно-технического назначения, связанные с обслуживанием объектов, расположенных в данной территориальной зоне;</w:t>
            </w:r>
          </w:p>
          <w:p w:rsidR="000D42EC" w:rsidRPr="00655522" w:rsidRDefault="000D42EC" w:rsidP="00BF7B87">
            <w:pPr>
              <w:keepLines w:val="0"/>
              <w:overflowPunct/>
              <w:autoSpaceDE/>
              <w:autoSpaceDN/>
              <w:adjustRightInd/>
              <w:spacing w:line="240" w:lineRule="auto"/>
              <w:ind w:firstLine="284"/>
              <w:jc w:val="left"/>
              <w:rPr>
                <w:rFonts w:eastAsia="SimSun"/>
                <w:sz w:val="24"/>
                <w:szCs w:val="24"/>
                <w:lang w:eastAsia="zh-CN"/>
              </w:rPr>
            </w:pPr>
            <w:r w:rsidRPr="00655522">
              <w:rPr>
                <w:rFonts w:eastAsia="SimSun"/>
                <w:sz w:val="24"/>
                <w:szCs w:val="24"/>
                <w:lang w:eastAsia="zh-CN"/>
              </w:rPr>
              <w:t>- стоянки для автомобилей надземные открытого и закрытого типов, подземные автостоянки, автостоянки с пандусами (рампами) и механизированные автостоянки, открытые площадки, предназначенные для стоянки автомобилей;</w:t>
            </w:r>
          </w:p>
          <w:p w:rsidR="000D42EC" w:rsidRPr="00655522" w:rsidRDefault="000D42EC" w:rsidP="00BF7B87">
            <w:pPr>
              <w:keepLines w:val="0"/>
              <w:overflowPunct/>
              <w:autoSpaceDE/>
              <w:autoSpaceDN/>
              <w:adjustRightInd/>
              <w:spacing w:line="240" w:lineRule="auto"/>
              <w:ind w:firstLine="284"/>
              <w:jc w:val="left"/>
              <w:rPr>
                <w:rFonts w:eastAsia="SimSun"/>
                <w:sz w:val="24"/>
                <w:szCs w:val="24"/>
                <w:lang w:eastAsia="zh-CN"/>
              </w:rPr>
            </w:pPr>
            <w:r w:rsidRPr="00655522">
              <w:rPr>
                <w:rFonts w:eastAsia="SimSun"/>
                <w:sz w:val="24"/>
                <w:szCs w:val="24"/>
                <w:lang w:eastAsia="zh-CN"/>
              </w:rPr>
              <w:t>- специализированные магазины медицинской техники;</w:t>
            </w:r>
          </w:p>
          <w:p w:rsidR="000D42EC" w:rsidRPr="00655522" w:rsidRDefault="000D42EC" w:rsidP="00BF7B87">
            <w:pPr>
              <w:keepLines w:val="0"/>
              <w:overflowPunct/>
              <w:autoSpaceDE/>
              <w:autoSpaceDN/>
              <w:adjustRightInd/>
              <w:spacing w:line="240" w:lineRule="auto"/>
              <w:ind w:firstLine="284"/>
              <w:jc w:val="left"/>
              <w:rPr>
                <w:rFonts w:eastAsia="SimSun"/>
                <w:sz w:val="24"/>
                <w:szCs w:val="24"/>
                <w:lang w:eastAsia="zh-CN"/>
              </w:rPr>
            </w:pPr>
            <w:r w:rsidRPr="00655522">
              <w:rPr>
                <w:rFonts w:eastAsia="SimSun"/>
                <w:sz w:val="24"/>
                <w:szCs w:val="24"/>
                <w:lang w:eastAsia="zh-CN"/>
              </w:rPr>
              <w:t>- объекты по оказанию ритуальных услуг;</w:t>
            </w:r>
          </w:p>
          <w:p w:rsidR="000D42EC" w:rsidRPr="00655522" w:rsidRDefault="000D42EC" w:rsidP="00BF7B87">
            <w:pPr>
              <w:keepLines w:val="0"/>
              <w:overflowPunct/>
              <w:autoSpaceDE/>
              <w:autoSpaceDN/>
              <w:adjustRightInd/>
              <w:spacing w:line="240" w:lineRule="auto"/>
              <w:ind w:firstLine="284"/>
              <w:jc w:val="left"/>
              <w:rPr>
                <w:rFonts w:eastAsia="SimSun"/>
                <w:sz w:val="24"/>
                <w:szCs w:val="24"/>
                <w:lang w:eastAsia="zh-CN"/>
              </w:rPr>
            </w:pPr>
            <w:r w:rsidRPr="00655522">
              <w:rPr>
                <w:rFonts w:eastAsia="SimSun"/>
                <w:sz w:val="24"/>
                <w:szCs w:val="24"/>
                <w:lang w:eastAsia="zh-CN"/>
              </w:rPr>
              <w:t>- площадки для сбора твердых бытовых отходов.</w:t>
            </w:r>
          </w:p>
          <w:p w:rsidR="000D42EC" w:rsidRPr="00655522" w:rsidRDefault="000D42EC" w:rsidP="00BF7B87">
            <w:pPr>
              <w:keepLines w:val="0"/>
              <w:overflowPunct/>
              <w:autoSpaceDE/>
              <w:autoSpaceDN/>
              <w:adjustRightInd/>
              <w:spacing w:line="240" w:lineRule="auto"/>
              <w:ind w:firstLine="284"/>
              <w:jc w:val="left"/>
              <w:rPr>
                <w:rFonts w:eastAsia="SimSun"/>
                <w:sz w:val="24"/>
                <w:szCs w:val="24"/>
                <w:lang w:eastAsia="zh-CN"/>
              </w:rPr>
            </w:pPr>
            <w:r w:rsidRPr="00655522">
              <w:rPr>
                <w:rFonts w:eastAsia="SimSun"/>
                <w:sz w:val="24"/>
                <w:szCs w:val="24"/>
                <w:lang w:eastAsia="zh-CN"/>
              </w:rPr>
              <w:t>- склады хранения медицинского оборудования.</w:t>
            </w:r>
          </w:p>
        </w:tc>
        <w:tc>
          <w:tcPr>
            <w:tcW w:w="4820" w:type="dxa"/>
          </w:tcPr>
          <w:p w:rsidR="000D42EC" w:rsidRPr="00655522" w:rsidRDefault="000D42EC" w:rsidP="00D33920">
            <w:pPr>
              <w:rPr>
                <w:rFonts w:eastAsia="SimSun"/>
                <w:sz w:val="24"/>
                <w:szCs w:val="24"/>
                <w:lang w:eastAsia="zh-CN"/>
              </w:rPr>
            </w:pPr>
            <w:r w:rsidRPr="00655522">
              <w:rPr>
                <w:rFonts w:eastAsia="SimSun"/>
                <w:sz w:val="24"/>
                <w:szCs w:val="24"/>
                <w:lang w:eastAsia="zh-CN"/>
              </w:rPr>
              <w:lastRenderedPageBreak/>
              <w:t>Минимальная/максимальная площадь земельных участков и максимальный процент застройки в границах земельного участка должен соответствовать  параметрам основного или условно разрешенного вида использования земельных участков.</w:t>
            </w:r>
          </w:p>
          <w:p w:rsidR="000D42EC" w:rsidRPr="00655522" w:rsidRDefault="000D42EC" w:rsidP="00D33920">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 xml:space="preserve">максимальное количество надземных этажей зданий – 3 этажа (включая мансардный этаж). </w:t>
            </w:r>
          </w:p>
          <w:p w:rsidR="000D42EC" w:rsidRPr="00655522" w:rsidRDefault="000D42EC" w:rsidP="00BF7B87">
            <w:pPr>
              <w:keepLines w:val="0"/>
              <w:overflowPunct/>
              <w:autoSpaceDE/>
              <w:autoSpaceDN/>
              <w:adjustRightInd/>
              <w:spacing w:line="240" w:lineRule="auto"/>
              <w:ind w:firstLine="284"/>
              <w:jc w:val="left"/>
              <w:rPr>
                <w:rFonts w:eastAsia="SimSun"/>
                <w:sz w:val="24"/>
                <w:szCs w:val="24"/>
                <w:lang w:eastAsia="zh-CN"/>
              </w:rPr>
            </w:pPr>
          </w:p>
        </w:tc>
      </w:tr>
      <w:tr w:rsidR="000D42EC" w:rsidRPr="00655522" w:rsidTr="00BF7B87">
        <w:tc>
          <w:tcPr>
            <w:tcW w:w="4786" w:type="dxa"/>
          </w:tcPr>
          <w:p w:rsidR="000D42EC" w:rsidRPr="00655522" w:rsidRDefault="000D42EC" w:rsidP="00BF7B87">
            <w:pPr>
              <w:keepLines w:val="0"/>
              <w:overflowPunct/>
              <w:autoSpaceDE/>
              <w:autoSpaceDN/>
              <w:adjustRightInd/>
              <w:spacing w:line="240" w:lineRule="auto"/>
              <w:ind w:firstLine="284"/>
              <w:jc w:val="left"/>
              <w:rPr>
                <w:rFonts w:eastAsia="SimSun"/>
                <w:sz w:val="24"/>
                <w:szCs w:val="24"/>
                <w:lang w:eastAsia="zh-CN"/>
              </w:rPr>
            </w:pPr>
            <w:r w:rsidRPr="00655522">
              <w:rPr>
                <w:rFonts w:eastAsia="SimSun"/>
                <w:sz w:val="24"/>
                <w:szCs w:val="24"/>
                <w:lang w:eastAsia="zh-CN"/>
              </w:rPr>
              <w:lastRenderedPageBreak/>
              <w:t>Надворные туалеты, гидронепроницаемые выгребы, септики.</w:t>
            </w:r>
          </w:p>
        </w:tc>
        <w:tc>
          <w:tcPr>
            <w:tcW w:w="4820" w:type="dxa"/>
          </w:tcPr>
          <w:p w:rsidR="000D42EC" w:rsidRPr="00655522" w:rsidRDefault="000D42EC" w:rsidP="00BF7B87">
            <w:pPr>
              <w:rPr>
                <w:rFonts w:eastAsia="SimSun"/>
                <w:sz w:val="24"/>
                <w:szCs w:val="24"/>
                <w:lang w:eastAsia="zh-CN"/>
              </w:rPr>
            </w:pPr>
            <w:r w:rsidRPr="00655522">
              <w:rPr>
                <w:rFonts w:eastAsia="SimSun"/>
                <w:sz w:val="24"/>
                <w:szCs w:val="24"/>
                <w:lang w:eastAsia="zh-CN"/>
              </w:rPr>
              <w:t>Минимальная/максимальная площадь земельных участков и максимальный процент застройки в границах земельного участка должен соответствовать  параметрам основного или условно разрешенного вида использования земельных участков.</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Максимальное количество надземных этажей – не более 1.</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Расстояние от соседнего жилого дома не менее - 12 м.</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Расстояние от источника питьевого водоснабжения  не менее -12 м.</w:t>
            </w:r>
          </w:p>
          <w:p w:rsidR="00066A4E" w:rsidRPr="00655522" w:rsidRDefault="00066A4E" w:rsidP="00066A4E">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 xml:space="preserve">Для туалетов - расстояние от красной линии не менее - </w:t>
            </w:r>
            <w:smartTag w:uri="urn:schemas-microsoft-com:office:smarttags" w:element="metricconverter">
              <w:smartTagPr>
                <w:attr w:name="ProductID" w:val="10 м"/>
              </w:smartTagPr>
              <w:r w:rsidRPr="00655522">
                <w:rPr>
                  <w:rFonts w:eastAsia="SimSun"/>
                  <w:sz w:val="24"/>
                  <w:szCs w:val="24"/>
                  <w:lang w:eastAsia="zh-CN"/>
                </w:rPr>
                <w:t>10 м</w:t>
              </w:r>
            </w:smartTag>
            <w:r w:rsidRPr="00655522">
              <w:rPr>
                <w:rFonts w:eastAsia="SimSun"/>
                <w:sz w:val="24"/>
                <w:szCs w:val="24"/>
                <w:lang w:eastAsia="zh-CN"/>
              </w:rPr>
              <w:t xml:space="preserve">. </w:t>
            </w:r>
          </w:p>
          <w:p w:rsidR="000D42EC" w:rsidRPr="00655522" w:rsidRDefault="000D42EC" w:rsidP="00BF7B87">
            <w:pPr>
              <w:keepLines w:val="0"/>
              <w:overflowPunct/>
              <w:autoSpaceDE/>
              <w:autoSpaceDN/>
              <w:adjustRightInd/>
              <w:spacing w:line="240" w:lineRule="auto"/>
              <w:ind w:firstLine="284"/>
              <w:jc w:val="left"/>
              <w:rPr>
                <w:rFonts w:eastAsia="SimSun"/>
                <w:sz w:val="24"/>
                <w:szCs w:val="24"/>
                <w:lang w:eastAsia="zh-CN"/>
              </w:rPr>
            </w:pPr>
            <w:r w:rsidRPr="00655522">
              <w:rPr>
                <w:rFonts w:eastAsia="SimSun"/>
                <w:sz w:val="24"/>
                <w:szCs w:val="24"/>
                <w:lang w:eastAsia="zh-CN"/>
              </w:rPr>
              <w:t>Расстояние от границы смежного земельного участка не менее - 4 м.</w:t>
            </w:r>
          </w:p>
        </w:tc>
      </w:tr>
    </w:tbl>
    <w:p w:rsidR="000D42EC" w:rsidRPr="00655522" w:rsidRDefault="000D42EC" w:rsidP="001054EF">
      <w:pPr>
        <w:keepLines w:val="0"/>
        <w:overflowPunct/>
        <w:autoSpaceDE/>
        <w:autoSpaceDN/>
        <w:adjustRightInd/>
        <w:spacing w:line="240" w:lineRule="auto"/>
        <w:ind w:firstLine="426"/>
        <w:rPr>
          <w:rFonts w:eastAsia="SimSun"/>
          <w:sz w:val="24"/>
          <w:szCs w:val="24"/>
          <w:lang w:eastAsia="zh-CN"/>
        </w:rPr>
      </w:pPr>
    </w:p>
    <w:p w:rsidR="000D42EC" w:rsidRPr="00655522" w:rsidRDefault="000D42EC" w:rsidP="001054EF">
      <w:pPr>
        <w:keepLines w:val="0"/>
        <w:overflowPunct/>
        <w:spacing w:line="240" w:lineRule="auto"/>
        <w:ind w:firstLine="426"/>
        <w:rPr>
          <w:rFonts w:eastAsia="SimSun"/>
          <w:sz w:val="24"/>
          <w:szCs w:val="24"/>
          <w:lang w:eastAsia="zh-CN"/>
        </w:rPr>
      </w:pPr>
      <w:r w:rsidRPr="00655522">
        <w:rPr>
          <w:rFonts w:eastAsia="SimSun"/>
          <w:sz w:val="24"/>
          <w:szCs w:val="24"/>
          <w:lang w:eastAsia="zh-CN"/>
        </w:rPr>
        <w:t>Минимальные отступы от границ земельных участков для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0D42EC" w:rsidRPr="00655522" w:rsidRDefault="000D42EC" w:rsidP="001054EF">
      <w:pPr>
        <w:keepLines w:val="0"/>
        <w:overflowPunct/>
        <w:spacing w:line="240" w:lineRule="auto"/>
        <w:ind w:firstLine="426"/>
        <w:rPr>
          <w:rFonts w:eastAsia="SimSun"/>
          <w:sz w:val="24"/>
          <w:szCs w:val="24"/>
          <w:lang w:eastAsia="zh-CN"/>
        </w:rPr>
      </w:pPr>
      <w:r w:rsidRPr="00655522">
        <w:rPr>
          <w:rFonts w:eastAsia="SimSun"/>
          <w:sz w:val="24"/>
          <w:szCs w:val="24"/>
          <w:lang w:eastAsia="zh-CN"/>
        </w:rPr>
        <w:t>- для жилых зданий 3 м;</w:t>
      </w:r>
    </w:p>
    <w:p w:rsidR="000D42EC" w:rsidRPr="00655522" w:rsidRDefault="000D42EC" w:rsidP="001054EF">
      <w:pPr>
        <w:keepLines w:val="0"/>
        <w:overflowPunct/>
        <w:spacing w:line="240" w:lineRule="auto"/>
        <w:ind w:firstLine="426"/>
        <w:rPr>
          <w:rFonts w:eastAsia="SimSun"/>
          <w:sz w:val="24"/>
          <w:szCs w:val="24"/>
          <w:lang w:eastAsia="zh-CN"/>
        </w:rPr>
      </w:pPr>
      <w:r w:rsidRPr="00655522">
        <w:rPr>
          <w:rFonts w:eastAsia="SimSun"/>
          <w:sz w:val="24"/>
          <w:szCs w:val="24"/>
          <w:lang w:eastAsia="zh-CN"/>
        </w:rPr>
        <w:t xml:space="preserve">- общественных зданий 1 м; </w:t>
      </w:r>
    </w:p>
    <w:p w:rsidR="000D42EC" w:rsidRPr="00655522" w:rsidRDefault="000D42EC" w:rsidP="001054EF">
      <w:pPr>
        <w:keepLines w:val="0"/>
        <w:overflowPunct/>
        <w:spacing w:line="240" w:lineRule="auto"/>
        <w:ind w:firstLine="426"/>
        <w:rPr>
          <w:rFonts w:eastAsia="SimSun"/>
          <w:sz w:val="24"/>
          <w:szCs w:val="24"/>
          <w:lang w:eastAsia="zh-CN"/>
        </w:rPr>
      </w:pPr>
      <w:r w:rsidRPr="00655522">
        <w:rPr>
          <w:rFonts w:eastAsia="SimSun"/>
          <w:sz w:val="24"/>
          <w:szCs w:val="24"/>
          <w:lang w:eastAsia="zh-CN"/>
        </w:rPr>
        <w:t xml:space="preserve">- для остальных зданий и сооружений - 1 м. </w:t>
      </w:r>
    </w:p>
    <w:p w:rsidR="000D42EC" w:rsidRPr="00655522" w:rsidRDefault="000D42EC" w:rsidP="001054EF">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Расстояние до красной линии:</w:t>
      </w:r>
    </w:p>
    <w:p w:rsidR="000D42EC" w:rsidRPr="00655522" w:rsidRDefault="000D42EC" w:rsidP="001054EF">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1) от Дошкольных    образовательных учреждений и общеобразовательных школ (стены здания) -10 м;</w:t>
      </w:r>
    </w:p>
    <w:p w:rsidR="000D42EC" w:rsidRPr="00655522" w:rsidRDefault="000D42EC" w:rsidP="001054EF">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 xml:space="preserve">2) от Пожарных депо - 10 м (15 м - для депо </w:t>
      </w:r>
      <w:r w:rsidRPr="00655522">
        <w:rPr>
          <w:rFonts w:eastAsia="SimSun"/>
          <w:sz w:val="24"/>
          <w:szCs w:val="24"/>
          <w:lang w:val="en-US" w:eastAsia="zh-CN"/>
        </w:rPr>
        <w:t>I</w:t>
      </w:r>
      <w:r w:rsidRPr="00655522">
        <w:rPr>
          <w:rFonts w:eastAsia="SimSun"/>
          <w:sz w:val="24"/>
          <w:szCs w:val="24"/>
          <w:lang w:eastAsia="zh-CN"/>
        </w:rPr>
        <w:t xml:space="preserve"> типа);</w:t>
      </w:r>
    </w:p>
    <w:p w:rsidR="000D42EC" w:rsidRPr="00655522" w:rsidRDefault="000D42EC" w:rsidP="001054EF">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3) улиц, от жилых и общественных зданий  – 3 м;</w:t>
      </w:r>
    </w:p>
    <w:p w:rsidR="000D42EC" w:rsidRPr="00655522" w:rsidRDefault="000D42EC" w:rsidP="001054EF">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4) проездов, от жилых и общественных зданий – 3 м;</w:t>
      </w:r>
    </w:p>
    <w:p w:rsidR="000D42EC" w:rsidRPr="00655522" w:rsidRDefault="000D42EC" w:rsidP="001054EF">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lastRenderedPageBreak/>
        <w:t>5) от остальных зданий и сооружений - 5 м.</w:t>
      </w:r>
    </w:p>
    <w:p w:rsidR="000D42EC" w:rsidRPr="00655522" w:rsidRDefault="000D42EC" w:rsidP="001054EF">
      <w:pPr>
        <w:keepLines w:val="0"/>
        <w:overflowPunct/>
        <w:autoSpaceDE/>
        <w:autoSpaceDN/>
        <w:adjustRightInd/>
        <w:spacing w:line="240" w:lineRule="auto"/>
        <w:ind w:firstLine="284"/>
        <w:rPr>
          <w:rFonts w:eastAsia="SimSun"/>
          <w:sz w:val="24"/>
          <w:szCs w:val="24"/>
          <w:lang w:eastAsia="zh-CN"/>
        </w:rPr>
      </w:pPr>
      <w:r w:rsidRPr="00655522">
        <w:rPr>
          <w:rFonts w:eastAsia="SimSun"/>
          <w:sz w:val="24"/>
          <w:szCs w:val="24"/>
          <w:lang w:eastAsia="zh-CN"/>
        </w:rPr>
        <w:t>На территории сложившейся застройки жилые и общественные здания могут размещаться по красной линии улиц по согласованию с органами местного самоуправления.</w:t>
      </w:r>
    </w:p>
    <w:p w:rsidR="000D42EC" w:rsidRPr="00655522" w:rsidRDefault="000D42EC" w:rsidP="001054EF">
      <w:pPr>
        <w:keepLines w:val="0"/>
        <w:overflowPunct/>
        <w:autoSpaceDE/>
        <w:autoSpaceDN/>
        <w:adjustRightInd/>
        <w:spacing w:line="240" w:lineRule="auto"/>
        <w:ind w:firstLine="284"/>
        <w:rPr>
          <w:rFonts w:eastAsia="SimSun"/>
          <w:sz w:val="24"/>
          <w:szCs w:val="24"/>
          <w:lang w:eastAsia="zh-CN"/>
        </w:rPr>
      </w:pPr>
      <w:r w:rsidRPr="00655522">
        <w:rPr>
          <w:rFonts w:eastAsia="SimSun"/>
          <w:sz w:val="24"/>
          <w:szCs w:val="24"/>
          <w:lang w:eastAsia="zh-CN"/>
        </w:rPr>
        <w:t>Примечание (общее):</w:t>
      </w:r>
    </w:p>
    <w:p w:rsidR="000D42EC" w:rsidRPr="00655522" w:rsidRDefault="000D42EC" w:rsidP="001054EF">
      <w:pPr>
        <w:keepLines w:val="0"/>
        <w:overflowPunct/>
        <w:autoSpaceDE/>
        <w:autoSpaceDN/>
        <w:adjustRightInd/>
        <w:spacing w:line="240" w:lineRule="auto"/>
        <w:ind w:firstLine="284"/>
        <w:rPr>
          <w:rFonts w:eastAsia="SimSun"/>
          <w:sz w:val="24"/>
          <w:szCs w:val="24"/>
          <w:lang w:eastAsia="zh-CN"/>
        </w:rPr>
      </w:pPr>
      <w:proofErr w:type="gramStart"/>
      <w:r w:rsidRPr="00655522">
        <w:rPr>
          <w:rFonts w:eastAsia="SimSun"/>
          <w:sz w:val="24"/>
          <w:szCs w:val="24"/>
          <w:lang w:eastAsia="zh-CN"/>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roofErr w:type="gramEnd"/>
    </w:p>
    <w:p w:rsidR="000D42EC" w:rsidRPr="00655522" w:rsidRDefault="000D42EC" w:rsidP="001054EF">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Размещение новых населенных пунктов и строительство объектов капитального строительства без проведения специальных защитных мероприятий по предотвращению негативного воздействия вод в границах зон затопления, подтопления запрещаются.</w:t>
      </w:r>
    </w:p>
    <w:p w:rsidR="000D42EC" w:rsidRPr="00655522" w:rsidRDefault="000D42EC" w:rsidP="001054EF">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В границах зон затопления, подтопления запрещаются:</w:t>
      </w:r>
    </w:p>
    <w:p w:rsidR="000D42EC" w:rsidRPr="00655522" w:rsidRDefault="000D42EC" w:rsidP="001054EF">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1) использование сточных вод в целях регулирования плодородия почв;</w:t>
      </w:r>
    </w:p>
    <w:p w:rsidR="000D42EC" w:rsidRPr="00655522" w:rsidRDefault="000D42EC" w:rsidP="001054EF">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2) размещение кладбищ, скотомогильников, мест захоронения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rsidR="000D42EC" w:rsidRPr="00655522" w:rsidRDefault="000D42EC" w:rsidP="001054EF">
      <w:pPr>
        <w:keepLines w:val="0"/>
        <w:overflowPunct/>
        <w:autoSpaceDE/>
        <w:autoSpaceDN/>
        <w:adjustRightInd/>
        <w:spacing w:line="240" w:lineRule="auto"/>
        <w:ind w:firstLine="284"/>
        <w:rPr>
          <w:rFonts w:eastAsia="SimSun"/>
          <w:sz w:val="24"/>
          <w:szCs w:val="24"/>
          <w:lang w:eastAsia="zh-CN"/>
        </w:rPr>
      </w:pPr>
      <w:r w:rsidRPr="00655522">
        <w:rPr>
          <w:rFonts w:eastAsia="SimSun"/>
          <w:sz w:val="24"/>
          <w:szCs w:val="24"/>
          <w:lang w:eastAsia="zh-CN"/>
        </w:rPr>
        <w:t>3) осуществление авиационных мер по борьбе с вредными организмами.</w:t>
      </w:r>
    </w:p>
    <w:p w:rsidR="000D42EC" w:rsidRPr="00655522" w:rsidRDefault="000D42EC" w:rsidP="001054EF">
      <w:pPr>
        <w:keepLines w:val="0"/>
        <w:overflowPunct/>
        <w:autoSpaceDE/>
        <w:autoSpaceDN/>
        <w:adjustRightInd/>
        <w:spacing w:line="240" w:lineRule="auto"/>
        <w:ind w:firstLine="284"/>
        <w:rPr>
          <w:rFonts w:eastAsia="SimSun"/>
          <w:sz w:val="24"/>
          <w:szCs w:val="24"/>
          <w:lang w:eastAsia="zh-CN"/>
        </w:rPr>
      </w:pPr>
      <w:r w:rsidRPr="00655522">
        <w:rPr>
          <w:rFonts w:eastAsia="SimSun"/>
          <w:sz w:val="24"/>
          <w:szCs w:val="24"/>
          <w:lang w:eastAsia="zh-CN"/>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rsidR="000D42EC" w:rsidRPr="00655522" w:rsidRDefault="000D42EC" w:rsidP="001054EF">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Размещение зданий, строений и сооружений возможно при соблюдении требований статей 31, 32, 33, 34, 35 настоящих Правил.</w:t>
      </w:r>
    </w:p>
    <w:p w:rsidR="000D42EC" w:rsidRPr="00655522" w:rsidRDefault="000D42EC" w:rsidP="001054EF">
      <w:pPr>
        <w:keepLines w:val="0"/>
        <w:overflowPunct/>
        <w:autoSpaceDE/>
        <w:autoSpaceDN/>
        <w:adjustRightInd/>
        <w:spacing w:line="240" w:lineRule="auto"/>
        <w:ind w:firstLine="426"/>
        <w:rPr>
          <w:rFonts w:eastAsia="SimSun"/>
          <w:sz w:val="24"/>
          <w:szCs w:val="24"/>
          <w:lang w:eastAsia="zh-CN"/>
        </w:rPr>
      </w:pPr>
    </w:p>
    <w:p w:rsidR="000D42EC" w:rsidRPr="00655522" w:rsidRDefault="000D42EC" w:rsidP="001054EF">
      <w:pPr>
        <w:keepLines w:val="0"/>
        <w:overflowPunct/>
        <w:autoSpaceDE/>
        <w:autoSpaceDN/>
        <w:adjustRightInd/>
        <w:spacing w:line="240" w:lineRule="auto"/>
        <w:ind w:firstLine="426"/>
        <w:rPr>
          <w:rFonts w:eastAsia="SimSun"/>
          <w:sz w:val="24"/>
          <w:szCs w:val="24"/>
          <w:lang w:eastAsia="zh-CN"/>
        </w:rPr>
      </w:pPr>
    </w:p>
    <w:p w:rsidR="000D42EC" w:rsidRPr="00655522" w:rsidRDefault="000D42EC" w:rsidP="001054EF">
      <w:pPr>
        <w:keepLines w:val="0"/>
        <w:widowControl w:val="0"/>
        <w:tabs>
          <w:tab w:val="left" w:pos="1260"/>
        </w:tabs>
        <w:overflowPunct/>
        <w:autoSpaceDE/>
        <w:autoSpaceDN/>
        <w:adjustRightInd/>
        <w:spacing w:line="240" w:lineRule="auto"/>
        <w:ind w:firstLine="284"/>
        <w:jc w:val="center"/>
        <w:rPr>
          <w:rFonts w:eastAsia="SimSun"/>
          <w:sz w:val="24"/>
          <w:szCs w:val="24"/>
          <w:u w:val="single"/>
          <w:lang w:eastAsia="zh-CN"/>
        </w:rPr>
      </w:pPr>
      <w:r w:rsidRPr="00655522">
        <w:rPr>
          <w:rFonts w:eastAsia="SimSun"/>
          <w:sz w:val="24"/>
          <w:szCs w:val="24"/>
          <w:u w:val="single"/>
          <w:lang w:eastAsia="zh-CN"/>
        </w:rPr>
        <w:t>ТОД-2. Зона объектов образования и научных комплексов.</w:t>
      </w:r>
    </w:p>
    <w:p w:rsidR="000D42EC" w:rsidRPr="00655522" w:rsidRDefault="000D42EC" w:rsidP="001054EF">
      <w:pPr>
        <w:keepLines w:val="0"/>
        <w:widowControl w:val="0"/>
        <w:tabs>
          <w:tab w:val="left" w:pos="1260"/>
        </w:tabs>
        <w:overflowPunct/>
        <w:autoSpaceDE/>
        <w:autoSpaceDN/>
        <w:adjustRightInd/>
        <w:spacing w:line="240" w:lineRule="auto"/>
        <w:ind w:firstLine="284"/>
        <w:rPr>
          <w:i/>
          <w:iCs/>
          <w:sz w:val="24"/>
          <w:szCs w:val="24"/>
        </w:rPr>
      </w:pPr>
      <w:r w:rsidRPr="00655522">
        <w:rPr>
          <w:i/>
          <w:iCs/>
          <w:sz w:val="24"/>
          <w:szCs w:val="24"/>
        </w:rPr>
        <w:t>Зона ТОД-2 выделена для обеспечения правовых условий формирования объектов образования и научных комплексов, требующих значительные территориальные ресурсы для своего нормального функционирования.</w:t>
      </w:r>
    </w:p>
    <w:p w:rsidR="000D42EC" w:rsidRPr="00655522" w:rsidRDefault="000D42EC" w:rsidP="001054EF">
      <w:pPr>
        <w:keepLines w:val="0"/>
        <w:widowControl w:val="0"/>
        <w:tabs>
          <w:tab w:val="left" w:pos="1260"/>
        </w:tabs>
        <w:overflowPunct/>
        <w:autoSpaceDE/>
        <w:autoSpaceDN/>
        <w:adjustRightInd/>
        <w:spacing w:line="240" w:lineRule="auto"/>
        <w:ind w:firstLine="284"/>
        <w:rPr>
          <w:i/>
          <w:iCs/>
          <w:sz w:val="24"/>
          <w:szCs w:val="24"/>
        </w:rPr>
      </w:pPr>
    </w:p>
    <w:p w:rsidR="000D42EC" w:rsidRPr="00655522" w:rsidRDefault="000D42EC" w:rsidP="001054EF">
      <w:pPr>
        <w:keepLines w:val="0"/>
        <w:tabs>
          <w:tab w:val="left" w:pos="2520"/>
        </w:tabs>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ОСНОВНЫЕ ВИДЫ И ПАРАМЕТРЫ РАЗРЕШЕННОГО ИСПОЛЬЗОВАНИЯ</w:t>
      </w:r>
    </w:p>
    <w:p w:rsidR="000D42EC" w:rsidRPr="00655522" w:rsidRDefault="000D42EC" w:rsidP="001054EF">
      <w:pPr>
        <w:keepLines w:val="0"/>
        <w:tabs>
          <w:tab w:val="left" w:pos="2520"/>
        </w:tabs>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ЗЕМЕЛЬНЫХ УЧАСТКОВ И ОБЪЕКТОВ КАПИТАЛЬНОГО СТРОИТЕЛЬСТВА</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27"/>
        <w:gridCol w:w="22"/>
        <w:gridCol w:w="3238"/>
        <w:gridCol w:w="3260"/>
      </w:tblGrid>
      <w:tr w:rsidR="00655522" w:rsidRPr="00655522" w:rsidTr="00BF7B87">
        <w:trPr>
          <w:trHeight w:val="20"/>
        </w:trPr>
        <w:tc>
          <w:tcPr>
            <w:tcW w:w="3227" w:type="dxa"/>
            <w:vAlign w:val="center"/>
          </w:tcPr>
          <w:p w:rsidR="000D42EC" w:rsidRPr="00655522" w:rsidRDefault="000D42EC" w:rsidP="00BF7B87">
            <w:pPr>
              <w:keepLines w:val="0"/>
              <w:tabs>
                <w:tab w:val="left" w:pos="2520"/>
              </w:tabs>
              <w:overflowPunct/>
              <w:autoSpaceDE/>
              <w:autoSpaceDN/>
              <w:adjustRightInd/>
              <w:spacing w:line="240" w:lineRule="auto"/>
              <w:ind w:firstLine="0"/>
              <w:jc w:val="center"/>
              <w:rPr>
                <w:rFonts w:eastAsia="SimSun"/>
                <w:sz w:val="24"/>
                <w:szCs w:val="24"/>
                <w:lang w:eastAsia="zh-CN"/>
              </w:rPr>
            </w:pPr>
            <w:r w:rsidRPr="00655522">
              <w:rPr>
                <w:rFonts w:eastAsia="SimSun"/>
                <w:sz w:val="24"/>
                <w:szCs w:val="24"/>
                <w:lang w:eastAsia="zh-CN"/>
              </w:rPr>
              <w:t>ВИДЫ ИСПОЛЬЗОВАНИЯ ЗЕМЕЛЬНЫХ УЧАСТКОВ</w:t>
            </w:r>
          </w:p>
        </w:tc>
        <w:tc>
          <w:tcPr>
            <w:tcW w:w="3260" w:type="dxa"/>
            <w:gridSpan w:val="2"/>
            <w:vAlign w:val="center"/>
          </w:tcPr>
          <w:p w:rsidR="000D42EC" w:rsidRPr="00655522" w:rsidRDefault="000D42EC" w:rsidP="00BF7B87">
            <w:pPr>
              <w:keepLines w:val="0"/>
              <w:tabs>
                <w:tab w:val="left" w:pos="2520"/>
              </w:tabs>
              <w:overflowPunct/>
              <w:autoSpaceDE/>
              <w:autoSpaceDN/>
              <w:adjustRightInd/>
              <w:spacing w:line="240" w:lineRule="auto"/>
              <w:ind w:left="-170" w:firstLine="0"/>
              <w:jc w:val="center"/>
              <w:rPr>
                <w:rFonts w:eastAsia="SimSun"/>
                <w:sz w:val="24"/>
                <w:szCs w:val="24"/>
                <w:lang w:eastAsia="zh-CN"/>
              </w:rPr>
            </w:pPr>
            <w:r w:rsidRPr="00655522">
              <w:rPr>
                <w:rFonts w:eastAsia="SimSun"/>
                <w:sz w:val="24"/>
                <w:szCs w:val="24"/>
                <w:lang w:eastAsia="zh-CN"/>
              </w:rPr>
              <w:t>ВИДЫ ОБЪЕКТОВ КАПИТАЛЬНОГО СТРОИТЕЛЬСТВА</w:t>
            </w:r>
          </w:p>
        </w:tc>
        <w:tc>
          <w:tcPr>
            <w:tcW w:w="3260" w:type="dxa"/>
            <w:vAlign w:val="center"/>
          </w:tcPr>
          <w:p w:rsidR="000D42EC" w:rsidRPr="00655522" w:rsidRDefault="000D42EC" w:rsidP="00BF7B87">
            <w:pPr>
              <w:keepLines w:val="0"/>
              <w:tabs>
                <w:tab w:val="left" w:pos="2520"/>
              </w:tabs>
              <w:overflowPunct/>
              <w:autoSpaceDE/>
              <w:autoSpaceDN/>
              <w:adjustRightInd/>
              <w:spacing w:line="240" w:lineRule="auto"/>
              <w:ind w:firstLine="34"/>
              <w:jc w:val="center"/>
              <w:rPr>
                <w:rFonts w:eastAsia="SimSun"/>
                <w:sz w:val="24"/>
                <w:szCs w:val="24"/>
                <w:lang w:eastAsia="zh-CN"/>
              </w:rPr>
            </w:pPr>
            <w:r w:rsidRPr="00655522">
              <w:rPr>
                <w:rFonts w:eastAsia="SimSun"/>
                <w:sz w:val="24"/>
                <w:szCs w:val="24"/>
                <w:lang w:eastAsia="zh-CN"/>
              </w:rPr>
              <w:t>ПАРАМЕТРЫ РАЗРЕШЕННОГО ИСПОЛЬЗОВАНИЯ ЗЕМЕЛЬНЫХ УЧАСТКОВ И ОБЪЕКТОВ КАПИТАЛЬНОГО СТРОИТЕЛЬСТВА</w:t>
            </w:r>
          </w:p>
        </w:tc>
      </w:tr>
      <w:tr w:rsidR="00655522" w:rsidRPr="00655522" w:rsidTr="00BF7B87">
        <w:trPr>
          <w:trHeight w:val="421"/>
        </w:trPr>
        <w:tc>
          <w:tcPr>
            <w:tcW w:w="3227" w:type="dxa"/>
          </w:tcPr>
          <w:p w:rsidR="000D42EC" w:rsidRPr="00655522" w:rsidRDefault="000D42EC" w:rsidP="00BF7B87">
            <w:pPr>
              <w:keepLines w:val="0"/>
              <w:overflowPunct/>
              <w:autoSpaceDE/>
              <w:autoSpaceDN/>
              <w:adjustRightInd/>
              <w:spacing w:line="240" w:lineRule="auto"/>
              <w:ind w:firstLine="0"/>
              <w:jc w:val="left"/>
              <w:rPr>
                <w:rFonts w:eastAsia="SimSun"/>
                <w:sz w:val="24"/>
                <w:szCs w:val="24"/>
                <w:lang w:eastAsia="zh-CN"/>
              </w:rPr>
            </w:pPr>
            <w:r w:rsidRPr="00655522">
              <w:rPr>
                <w:rFonts w:eastAsia="SimSun"/>
                <w:sz w:val="24"/>
                <w:szCs w:val="24"/>
                <w:lang w:eastAsia="zh-CN"/>
              </w:rPr>
              <w:t>[3.9] - Обеспечение научной деятельности</w:t>
            </w:r>
          </w:p>
          <w:p w:rsidR="000D42EC" w:rsidRPr="00655522" w:rsidRDefault="000D42EC" w:rsidP="00BF7B87">
            <w:pPr>
              <w:widowControl w:val="0"/>
              <w:spacing w:line="240" w:lineRule="auto"/>
              <w:rPr>
                <w:sz w:val="24"/>
                <w:szCs w:val="24"/>
              </w:rPr>
            </w:pPr>
          </w:p>
        </w:tc>
        <w:tc>
          <w:tcPr>
            <w:tcW w:w="3260" w:type="dxa"/>
            <w:gridSpan w:val="2"/>
          </w:tcPr>
          <w:p w:rsidR="000D42EC" w:rsidRPr="00655522" w:rsidRDefault="000D42EC" w:rsidP="00BF7B87">
            <w:pPr>
              <w:keepLines w:val="0"/>
              <w:overflowPunct/>
              <w:autoSpaceDE/>
              <w:autoSpaceDN/>
              <w:adjustRightInd/>
              <w:spacing w:line="240" w:lineRule="auto"/>
              <w:ind w:firstLine="284"/>
              <w:jc w:val="left"/>
              <w:rPr>
                <w:rFonts w:eastAsia="SimSun"/>
                <w:sz w:val="24"/>
                <w:szCs w:val="24"/>
                <w:lang w:eastAsia="zh-CN"/>
              </w:rPr>
            </w:pPr>
            <w:proofErr w:type="gramStart"/>
            <w:r w:rsidRPr="00655522">
              <w:rPr>
                <w:rFonts w:eastAsia="SimSun"/>
                <w:sz w:val="24"/>
                <w:szCs w:val="24"/>
                <w:lang w:eastAsia="zh-CN"/>
              </w:rPr>
              <w:t xml:space="preserve">Объекты капитального строительства для проведения научных исследований и изысканий, испытаний опытных промышленных образцов, для размещения организаций, осуществляющих научные изыскания, исследования и разработки (научно-исследовательские </w:t>
            </w:r>
            <w:r w:rsidRPr="00655522">
              <w:rPr>
                <w:rFonts w:eastAsia="SimSun"/>
                <w:sz w:val="24"/>
                <w:szCs w:val="24"/>
                <w:lang w:eastAsia="zh-CN"/>
              </w:rPr>
              <w:lastRenderedPageBreak/>
              <w:t xml:space="preserve">институты, проектные институты, научные центры, опытно-конструкторские центры, государственные академии наук, в том числе отраслевые), проведения научной и селекционной работы, ведения сельского и лесного хозяйства для получения ценных с научной точки зрения растительного и животного мира </w:t>
            </w:r>
            <w:proofErr w:type="gramEnd"/>
          </w:p>
        </w:tc>
        <w:tc>
          <w:tcPr>
            <w:tcW w:w="3260" w:type="dxa"/>
            <w:vMerge w:val="restart"/>
          </w:tcPr>
          <w:p w:rsidR="000D42EC" w:rsidRPr="00655522" w:rsidRDefault="000D42EC" w:rsidP="00BF7B87">
            <w:pPr>
              <w:keepLines w:val="0"/>
              <w:overflowPunct/>
              <w:autoSpaceDE/>
              <w:autoSpaceDN/>
              <w:adjustRightInd/>
              <w:spacing w:line="240" w:lineRule="auto"/>
              <w:ind w:firstLine="284"/>
              <w:jc w:val="left"/>
              <w:rPr>
                <w:rFonts w:eastAsia="SimSun"/>
                <w:sz w:val="24"/>
                <w:szCs w:val="24"/>
                <w:lang w:eastAsia="zh-CN"/>
              </w:rPr>
            </w:pPr>
            <w:r w:rsidRPr="00655522">
              <w:rPr>
                <w:rFonts w:eastAsia="SimSun"/>
                <w:sz w:val="24"/>
                <w:szCs w:val="24"/>
                <w:lang w:eastAsia="zh-CN"/>
              </w:rPr>
              <w:lastRenderedPageBreak/>
              <w:t>минимальная/максимальная площадь земельного участка – 400/30000 кв. м;</w:t>
            </w:r>
          </w:p>
          <w:p w:rsidR="000D42EC" w:rsidRPr="00655522" w:rsidRDefault="000D42EC" w:rsidP="00BF7B87">
            <w:pPr>
              <w:keepLines w:val="0"/>
              <w:overflowPunct/>
              <w:autoSpaceDE/>
              <w:autoSpaceDN/>
              <w:adjustRightInd/>
              <w:spacing w:line="240" w:lineRule="auto"/>
              <w:ind w:firstLine="284"/>
              <w:jc w:val="left"/>
              <w:rPr>
                <w:sz w:val="24"/>
                <w:szCs w:val="24"/>
                <w:lang w:eastAsia="ar-SA"/>
              </w:rPr>
            </w:pPr>
            <w:r w:rsidRPr="00655522">
              <w:rPr>
                <w:rFonts w:eastAsia="SimSun"/>
                <w:sz w:val="24"/>
                <w:szCs w:val="24"/>
                <w:lang w:eastAsia="zh-CN"/>
              </w:rPr>
              <w:t xml:space="preserve">минимальные отступы от границ участка - 3 м,  </w:t>
            </w:r>
            <w:r w:rsidRPr="00655522">
              <w:rPr>
                <w:sz w:val="24"/>
                <w:szCs w:val="24"/>
                <w:lang w:eastAsia="ar-SA"/>
              </w:rPr>
              <w:t>с учетом соблюдения требований технических регламентов;</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максимальное количество надземных этажей – 5 этажей;</w:t>
            </w:r>
          </w:p>
          <w:p w:rsidR="000D42EC" w:rsidRPr="00655522" w:rsidRDefault="000D42EC" w:rsidP="00BF7B87">
            <w:pPr>
              <w:keepLines w:val="0"/>
              <w:overflowPunct/>
              <w:autoSpaceDE/>
              <w:autoSpaceDN/>
              <w:adjustRightInd/>
              <w:spacing w:line="240" w:lineRule="auto"/>
              <w:ind w:firstLine="284"/>
              <w:jc w:val="left"/>
              <w:rPr>
                <w:rFonts w:eastAsia="SimSun"/>
                <w:sz w:val="24"/>
                <w:szCs w:val="24"/>
                <w:lang w:eastAsia="zh-CN"/>
              </w:rPr>
            </w:pPr>
            <w:r w:rsidRPr="00655522">
              <w:rPr>
                <w:rFonts w:eastAsia="SimSun"/>
                <w:sz w:val="24"/>
                <w:szCs w:val="24"/>
                <w:lang w:eastAsia="zh-CN"/>
              </w:rPr>
              <w:t xml:space="preserve">максимальная высота </w:t>
            </w:r>
            <w:r w:rsidRPr="00655522">
              <w:rPr>
                <w:rFonts w:eastAsia="SimSun"/>
                <w:sz w:val="24"/>
                <w:szCs w:val="24"/>
                <w:lang w:eastAsia="zh-CN"/>
              </w:rPr>
              <w:lastRenderedPageBreak/>
              <w:t>зданий - 15 м от планировочной отметки земли;</w:t>
            </w:r>
          </w:p>
          <w:p w:rsidR="000D42EC" w:rsidRPr="00655522" w:rsidRDefault="000D42EC" w:rsidP="00BF7B87">
            <w:pPr>
              <w:keepLines w:val="0"/>
              <w:overflowPunct/>
              <w:autoSpaceDE/>
              <w:autoSpaceDN/>
              <w:adjustRightInd/>
              <w:spacing w:line="240" w:lineRule="auto"/>
              <w:ind w:firstLine="284"/>
              <w:jc w:val="left"/>
              <w:rPr>
                <w:rFonts w:eastAsia="SimSun"/>
                <w:sz w:val="24"/>
                <w:szCs w:val="24"/>
                <w:lang w:eastAsia="zh-CN"/>
              </w:rPr>
            </w:pPr>
            <w:r w:rsidRPr="00655522">
              <w:rPr>
                <w:rFonts w:eastAsia="SimSun"/>
                <w:sz w:val="24"/>
                <w:szCs w:val="24"/>
                <w:lang w:eastAsia="zh-CN"/>
              </w:rPr>
              <w:t>максимальный процент застройки в границах земельного участка – 50%.</w:t>
            </w:r>
          </w:p>
          <w:p w:rsidR="000D42EC" w:rsidRPr="00655522" w:rsidRDefault="000D42EC" w:rsidP="00BF7B87">
            <w:pPr>
              <w:keepLines w:val="0"/>
              <w:overflowPunct/>
              <w:autoSpaceDE/>
              <w:autoSpaceDN/>
              <w:adjustRightInd/>
              <w:spacing w:line="240" w:lineRule="auto"/>
              <w:ind w:left="33" w:firstLine="426"/>
              <w:jc w:val="left"/>
              <w:rPr>
                <w:rFonts w:eastAsia="SimSun"/>
                <w:sz w:val="24"/>
                <w:szCs w:val="24"/>
                <w:lang w:eastAsia="zh-CN"/>
              </w:rPr>
            </w:pPr>
          </w:p>
        </w:tc>
      </w:tr>
      <w:tr w:rsidR="00655522" w:rsidRPr="00655522" w:rsidTr="00BF7B87">
        <w:trPr>
          <w:trHeight w:val="20"/>
        </w:trPr>
        <w:tc>
          <w:tcPr>
            <w:tcW w:w="3227" w:type="dxa"/>
          </w:tcPr>
          <w:p w:rsidR="000D42EC" w:rsidRPr="00655522" w:rsidRDefault="000D42EC" w:rsidP="00BF7B87">
            <w:pPr>
              <w:keepLines w:val="0"/>
              <w:overflowPunct/>
              <w:autoSpaceDE/>
              <w:autoSpaceDN/>
              <w:adjustRightInd/>
              <w:spacing w:line="240" w:lineRule="auto"/>
              <w:ind w:firstLine="0"/>
              <w:jc w:val="left"/>
              <w:rPr>
                <w:rFonts w:eastAsia="SimSun"/>
                <w:sz w:val="24"/>
                <w:szCs w:val="24"/>
                <w:lang w:eastAsia="zh-CN"/>
              </w:rPr>
            </w:pPr>
            <w:r w:rsidRPr="00655522">
              <w:rPr>
                <w:rFonts w:eastAsia="SimSun"/>
                <w:sz w:val="24"/>
                <w:szCs w:val="24"/>
                <w:lang w:eastAsia="zh-CN"/>
              </w:rPr>
              <w:lastRenderedPageBreak/>
              <w:t>[3.5.1] - Дошкольное, начальное и среднее общее образование</w:t>
            </w:r>
          </w:p>
        </w:tc>
        <w:tc>
          <w:tcPr>
            <w:tcW w:w="3260" w:type="dxa"/>
            <w:gridSpan w:val="2"/>
          </w:tcPr>
          <w:p w:rsidR="000D42EC" w:rsidRPr="00655522" w:rsidRDefault="000D42EC" w:rsidP="00BF7B87">
            <w:pPr>
              <w:keepLines w:val="0"/>
              <w:overflowPunct/>
              <w:autoSpaceDE/>
              <w:autoSpaceDN/>
              <w:adjustRightInd/>
              <w:spacing w:line="240" w:lineRule="auto"/>
              <w:ind w:firstLine="284"/>
              <w:jc w:val="left"/>
              <w:rPr>
                <w:rFonts w:eastAsia="SimSun"/>
                <w:sz w:val="24"/>
                <w:szCs w:val="24"/>
                <w:lang w:eastAsia="zh-CN"/>
              </w:rPr>
            </w:pPr>
            <w:proofErr w:type="gramStart"/>
            <w:r w:rsidRPr="00655522">
              <w:rPr>
                <w:rFonts w:eastAsia="SimSun"/>
                <w:sz w:val="24"/>
                <w:szCs w:val="24"/>
                <w:lang w:eastAsia="zh-CN"/>
              </w:rPr>
              <w:t>Объектов капитального строительства, предназначенные для просвещения, дошкольного, начального и среднего общего образования (детские ясли, детские сады, школы, лицеи, гимназии, спортивные, художественные, музыкальные школы, образовательные кружки и иные организации, осуществляющие деятельность по воспитанию, образованию и просвещению);</w:t>
            </w:r>
            <w:proofErr w:type="gramEnd"/>
          </w:p>
        </w:tc>
        <w:tc>
          <w:tcPr>
            <w:tcW w:w="3260" w:type="dxa"/>
            <w:vMerge/>
          </w:tcPr>
          <w:p w:rsidR="000D42EC" w:rsidRPr="00655522" w:rsidRDefault="000D42EC" w:rsidP="00BF7B87">
            <w:pPr>
              <w:keepLines w:val="0"/>
              <w:tabs>
                <w:tab w:val="left" w:pos="1134"/>
              </w:tabs>
              <w:overflowPunct/>
              <w:autoSpaceDE/>
              <w:autoSpaceDN/>
              <w:adjustRightInd/>
              <w:spacing w:line="240" w:lineRule="auto"/>
              <w:ind w:firstLine="426"/>
              <w:jc w:val="left"/>
              <w:rPr>
                <w:rFonts w:eastAsia="SimSun"/>
                <w:sz w:val="24"/>
                <w:szCs w:val="24"/>
                <w:lang w:eastAsia="zh-CN"/>
              </w:rPr>
            </w:pPr>
          </w:p>
        </w:tc>
      </w:tr>
      <w:tr w:rsidR="00655522" w:rsidRPr="00655522" w:rsidTr="00BF7B87">
        <w:trPr>
          <w:trHeight w:val="5811"/>
        </w:trPr>
        <w:tc>
          <w:tcPr>
            <w:tcW w:w="3227" w:type="dxa"/>
          </w:tcPr>
          <w:p w:rsidR="000D42EC" w:rsidRPr="00655522" w:rsidRDefault="000D42EC" w:rsidP="00BF7B87">
            <w:pPr>
              <w:keepLines w:val="0"/>
              <w:overflowPunct/>
              <w:autoSpaceDE/>
              <w:autoSpaceDN/>
              <w:adjustRightInd/>
              <w:spacing w:line="240" w:lineRule="auto"/>
              <w:ind w:firstLine="0"/>
              <w:jc w:val="left"/>
              <w:rPr>
                <w:rFonts w:eastAsia="SimSun"/>
                <w:sz w:val="24"/>
                <w:szCs w:val="24"/>
                <w:lang w:eastAsia="zh-CN"/>
              </w:rPr>
            </w:pPr>
            <w:r w:rsidRPr="00655522">
              <w:rPr>
                <w:rFonts w:eastAsia="SimSun"/>
                <w:sz w:val="24"/>
                <w:szCs w:val="24"/>
                <w:lang w:eastAsia="zh-CN"/>
              </w:rPr>
              <w:t>[3.5.2] - Среднее и высшее профессиональное образование</w:t>
            </w:r>
          </w:p>
        </w:tc>
        <w:tc>
          <w:tcPr>
            <w:tcW w:w="3260" w:type="dxa"/>
            <w:gridSpan w:val="2"/>
          </w:tcPr>
          <w:p w:rsidR="000D42EC" w:rsidRPr="00655522" w:rsidRDefault="000D42EC" w:rsidP="00BF7B87">
            <w:pPr>
              <w:keepLines w:val="0"/>
              <w:overflowPunct/>
              <w:autoSpaceDE/>
              <w:autoSpaceDN/>
              <w:adjustRightInd/>
              <w:spacing w:line="240" w:lineRule="auto"/>
              <w:ind w:firstLine="284"/>
              <w:jc w:val="left"/>
              <w:rPr>
                <w:rFonts w:eastAsia="SimSun"/>
                <w:sz w:val="24"/>
                <w:szCs w:val="24"/>
                <w:lang w:eastAsia="zh-CN"/>
              </w:rPr>
            </w:pPr>
            <w:r w:rsidRPr="00655522">
              <w:rPr>
                <w:rFonts w:eastAsia="SimSun"/>
                <w:sz w:val="24"/>
                <w:szCs w:val="24"/>
                <w:lang w:eastAsia="zh-CN"/>
              </w:rPr>
              <w:t>Объекты капитального строительства, предназначенные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w:t>
            </w:r>
          </w:p>
          <w:p w:rsidR="000D42EC" w:rsidRPr="00655522" w:rsidRDefault="000D42EC" w:rsidP="00BF7B87">
            <w:pPr>
              <w:keepLines w:val="0"/>
              <w:overflowPunct/>
              <w:autoSpaceDE/>
              <w:autoSpaceDN/>
              <w:adjustRightInd/>
              <w:spacing w:line="240" w:lineRule="auto"/>
              <w:ind w:firstLine="284"/>
              <w:jc w:val="left"/>
              <w:rPr>
                <w:rFonts w:eastAsia="SimSun"/>
                <w:sz w:val="24"/>
                <w:szCs w:val="24"/>
                <w:lang w:eastAsia="zh-CN"/>
              </w:rPr>
            </w:pPr>
            <w:r w:rsidRPr="00655522">
              <w:rPr>
                <w:rFonts w:eastAsia="SimSun"/>
                <w:sz w:val="24"/>
                <w:szCs w:val="24"/>
                <w:lang w:eastAsia="zh-CN"/>
              </w:rPr>
              <w:t xml:space="preserve">Автодромы, мотодромы, </w:t>
            </w:r>
            <w:proofErr w:type="spellStart"/>
            <w:r w:rsidRPr="00655522">
              <w:rPr>
                <w:rFonts w:eastAsia="SimSun"/>
                <w:sz w:val="24"/>
                <w:szCs w:val="24"/>
                <w:lang w:eastAsia="zh-CN"/>
              </w:rPr>
              <w:t>трактородромы</w:t>
            </w:r>
            <w:proofErr w:type="spellEnd"/>
            <w:r w:rsidRPr="00655522">
              <w:rPr>
                <w:rFonts w:eastAsia="SimSun"/>
                <w:sz w:val="24"/>
                <w:szCs w:val="24"/>
                <w:lang w:eastAsia="zh-CN"/>
              </w:rPr>
              <w:t>;</w:t>
            </w:r>
          </w:p>
        </w:tc>
        <w:tc>
          <w:tcPr>
            <w:tcW w:w="3260" w:type="dxa"/>
            <w:vMerge/>
          </w:tcPr>
          <w:p w:rsidR="000D42EC" w:rsidRPr="00655522" w:rsidRDefault="000D42EC" w:rsidP="00BF7B87">
            <w:pPr>
              <w:keepLines w:val="0"/>
              <w:tabs>
                <w:tab w:val="left" w:pos="1134"/>
              </w:tabs>
              <w:overflowPunct/>
              <w:autoSpaceDE/>
              <w:autoSpaceDN/>
              <w:adjustRightInd/>
              <w:spacing w:line="240" w:lineRule="auto"/>
              <w:ind w:firstLine="426"/>
              <w:jc w:val="left"/>
              <w:rPr>
                <w:rFonts w:eastAsia="SimSun"/>
                <w:sz w:val="24"/>
                <w:szCs w:val="24"/>
                <w:lang w:eastAsia="zh-CN"/>
              </w:rPr>
            </w:pPr>
          </w:p>
        </w:tc>
      </w:tr>
      <w:tr w:rsidR="00655522" w:rsidRPr="00655522" w:rsidTr="00D54F14">
        <w:trPr>
          <w:trHeight w:val="5244"/>
        </w:trPr>
        <w:tc>
          <w:tcPr>
            <w:tcW w:w="3227" w:type="dxa"/>
          </w:tcPr>
          <w:p w:rsidR="000D42EC" w:rsidRPr="00655522" w:rsidRDefault="000D42EC" w:rsidP="00D54F14">
            <w:pPr>
              <w:widowControl w:val="0"/>
              <w:overflowPunct/>
              <w:autoSpaceDE/>
              <w:autoSpaceDN/>
              <w:adjustRightInd/>
              <w:spacing w:line="240" w:lineRule="auto"/>
              <w:ind w:firstLine="0"/>
              <w:rPr>
                <w:sz w:val="24"/>
                <w:szCs w:val="24"/>
              </w:rPr>
            </w:pPr>
            <w:r w:rsidRPr="00655522">
              <w:rPr>
                <w:sz w:val="24"/>
                <w:szCs w:val="24"/>
              </w:rPr>
              <w:lastRenderedPageBreak/>
              <w:t>[2.1] - Для индивидуального жилищного строительства</w:t>
            </w:r>
          </w:p>
        </w:tc>
        <w:tc>
          <w:tcPr>
            <w:tcW w:w="3260" w:type="dxa"/>
            <w:gridSpan w:val="2"/>
          </w:tcPr>
          <w:p w:rsidR="000D42EC" w:rsidRPr="00655522" w:rsidRDefault="000D42EC" w:rsidP="00D54F14">
            <w:pPr>
              <w:widowControl w:val="0"/>
              <w:overflowPunct/>
              <w:autoSpaceDE/>
              <w:autoSpaceDN/>
              <w:adjustRightInd/>
              <w:spacing w:line="240" w:lineRule="auto"/>
              <w:ind w:firstLine="426"/>
              <w:rPr>
                <w:rFonts w:eastAsia="SimSun"/>
                <w:sz w:val="24"/>
                <w:szCs w:val="24"/>
                <w:lang w:eastAsia="zh-CN"/>
              </w:rPr>
            </w:pPr>
            <w:r w:rsidRPr="00655522">
              <w:rPr>
                <w:sz w:val="24"/>
                <w:szCs w:val="24"/>
              </w:rPr>
              <w:t>Отдельно стоящие индивидуальные жилые дома (застройка коттеджного типа)</w:t>
            </w:r>
          </w:p>
        </w:tc>
        <w:tc>
          <w:tcPr>
            <w:tcW w:w="3260" w:type="dxa"/>
          </w:tcPr>
          <w:p w:rsidR="000D42EC" w:rsidRPr="00655522" w:rsidRDefault="000D42EC" w:rsidP="00D54F14">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минимальная/максимальная площадь земельных участков  – 400-1500 кв. м;</w:t>
            </w:r>
          </w:p>
          <w:p w:rsidR="000D42EC" w:rsidRPr="00655522" w:rsidRDefault="000D42EC" w:rsidP="00D54F14">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 xml:space="preserve">минимальная ширина земельных участков вдоль фронта улицы (проезда) – 12 м; </w:t>
            </w:r>
          </w:p>
          <w:p w:rsidR="000D42EC" w:rsidRPr="00655522" w:rsidRDefault="000D42EC" w:rsidP="00D54F14">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 xml:space="preserve">максимальное количество надземных этажей зданий – 3 этажа (включая мансардный этаж); </w:t>
            </w:r>
          </w:p>
          <w:p w:rsidR="000D42EC" w:rsidRPr="00655522" w:rsidRDefault="000D42EC" w:rsidP="00D54F14">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максимальная высота зданий от уровня земли до верха перекрытия последнего этажа (или конька кровли) - 12 м;</w:t>
            </w:r>
          </w:p>
          <w:p w:rsidR="000D42EC" w:rsidRPr="00655522" w:rsidRDefault="000D42EC" w:rsidP="00D54F14">
            <w:pPr>
              <w:keepLines w:val="0"/>
              <w:overflowPunct/>
              <w:autoSpaceDE/>
              <w:autoSpaceDN/>
              <w:adjustRightInd/>
              <w:spacing w:line="240" w:lineRule="auto"/>
              <w:ind w:left="33" w:firstLine="426"/>
              <w:jc w:val="left"/>
              <w:rPr>
                <w:rFonts w:eastAsia="SimSun"/>
                <w:sz w:val="24"/>
                <w:szCs w:val="24"/>
                <w:lang w:eastAsia="zh-CN"/>
              </w:rPr>
            </w:pPr>
            <w:r w:rsidRPr="00655522">
              <w:rPr>
                <w:rFonts w:eastAsia="SimSun"/>
                <w:sz w:val="24"/>
                <w:szCs w:val="24"/>
                <w:lang w:eastAsia="zh-CN"/>
              </w:rPr>
              <w:t>максимальный процент застройки в границах земельного участка – 60%;</w:t>
            </w:r>
          </w:p>
        </w:tc>
      </w:tr>
      <w:tr w:rsidR="00655522" w:rsidRPr="00655522" w:rsidTr="00BF7B87">
        <w:trPr>
          <w:trHeight w:val="20"/>
        </w:trPr>
        <w:tc>
          <w:tcPr>
            <w:tcW w:w="3227" w:type="dxa"/>
          </w:tcPr>
          <w:p w:rsidR="000D42EC" w:rsidRPr="00655522" w:rsidRDefault="000D42EC" w:rsidP="00BF7B87">
            <w:pPr>
              <w:keepLines w:val="0"/>
              <w:overflowPunct/>
              <w:autoSpaceDE/>
              <w:autoSpaceDN/>
              <w:adjustRightInd/>
              <w:spacing w:line="240" w:lineRule="auto"/>
              <w:ind w:firstLine="0"/>
              <w:jc w:val="left"/>
              <w:rPr>
                <w:rFonts w:eastAsia="SimSun"/>
                <w:sz w:val="24"/>
                <w:szCs w:val="24"/>
                <w:lang w:eastAsia="zh-CN"/>
              </w:rPr>
            </w:pPr>
            <w:r w:rsidRPr="00655522">
              <w:rPr>
                <w:rFonts w:eastAsia="SimSun"/>
                <w:sz w:val="24"/>
                <w:szCs w:val="24"/>
                <w:lang w:eastAsia="zh-CN"/>
              </w:rPr>
              <w:t>[3.1] - Коммунальное обслуживание</w:t>
            </w:r>
          </w:p>
          <w:p w:rsidR="000D42EC" w:rsidRPr="00655522" w:rsidRDefault="000D42EC" w:rsidP="00BF7B87">
            <w:pPr>
              <w:keepLines w:val="0"/>
              <w:overflowPunct/>
              <w:autoSpaceDE/>
              <w:autoSpaceDN/>
              <w:adjustRightInd/>
              <w:spacing w:line="240" w:lineRule="auto"/>
              <w:ind w:firstLine="0"/>
              <w:jc w:val="left"/>
              <w:rPr>
                <w:rFonts w:eastAsia="SimSun"/>
                <w:sz w:val="24"/>
                <w:szCs w:val="24"/>
                <w:lang w:eastAsia="zh-CN"/>
              </w:rPr>
            </w:pPr>
          </w:p>
        </w:tc>
        <w:tc>
          <w:tcPr>
            <w:tcW w:w="3260" w:type="dxa"/>
            <w:gridSpan w:val="2"/>
          </w:tcPr>
          <w:p w:rsidR="000D42EC" w:rsidRPr="00655522" w:rsidRDefault="000D42EC" w:rsidP="00BF7B87">
            <w:pPr>
              <w:keepLines w:val="0"/>
              <w:overflowPunct/>
              <w:autoSpaceDE/>
              <w:autoSpaceDN/>
              <w:adjustRightInd/>
              <w:spacing w:line="240" w:lineRule="auto"/>
              <w:ind w:firstLine="284"/>
              <w:jc w:val="left"/>
              <w:rPr>
                <w:rFonts w:eastAsia="SimSun"/>
                <w:sz w:val="24"/>
                <w:szCs w:val="24"/>
                <w:lang w:eastAsia="zh-CN"/>
              </w:rPr>
            </w:pPr>
            <w:r w:rsidRPr="00655522">
              <w:rPr>
                <w:rFonts w:eastAsia="SimSun"/>
                <w:sz w:val="24"/>
                <w:szCs w:val="24"/>
                <w:lang w:eastAsia="zh-CN"/>
              </w:rPr>
              <w:t xml:space="preserve">Объекты инженерного обеспечения и объекты вспомогательного инженерного назначения. </w:t>
            </w:r>
          </w:p>
          <w:p w:rsidR="000D42EC" w:rsidRPr="00655522" w:rsidRDefault="000D42EC" w:rsidP="00BF7B87">
            <w:pPr>
              <w:keepLines w:val="0"/>
              <w:overflowPunct/>
              <w:autoSpaceDE/>
              <w:autoSpaceDN/>
              <w:adjustRightInd/>
              <w:spacing w:line="240" w:lineRule="auto"/>
              <w:ind w:firstLine="284"/>
              <w:jc w:val="left"/>
              <w:rPr>
                <w:rFonts w:eastAsia="SimSun"/>
                <w:sz w:val="24"/>
                <w:szCs w:val="24"/>
                <w:lang w:eastAsia="zh-CN"/>
              </w:rPr>
            </w:pPr>
            <w:r w:rsidRPr="00655522">
              <w:rPr>
                <w:rFonts w:eastAsia="SimSun"/>
                <w:sz w:val="24"/>
                <w:szCs w:val="24"/>
                <w:lang w:eastAsia="zh-CN"/>
              </w:rPr>
              <w:t xml:space="preserve">Котельные, водозаборы, насосные станции, трансформаторные подстанции, телефонные станции, стоянки, гаражи и мастерские для обслуживания уборочной и аварийной техники, а также здания или помещения, предназначенные для приема физических и юридических лиц в связи с предоставлением им коммунальных услуг; сооружения связи; </w:t>
            </w:r>
          </w:p>
        </w:tc>
        <w:tc>
          <w:tcPr>
            <w:tcW w:w="3260" w:type="dxa"/>
            <w:vMerge w:val="restart"/>
          </w:tcPr>
          <w:p w:rsidR="000D42EC" w:rsidRPr="00655522" w:rsidRDefault="000D42EC" w:rsidP="00BF7B87">
            <w:pPr>
              <w:keepLines w:val="0"/>
              <w:tabs>
                <w:tab w:val="left" w:pos="1134"/>
              </w:tabs>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минимальная площадь земельных участков - 5 кв. м;</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максимальное количество надземных этажей – 5 этажей;</w:t>
            </w:r>
          </w:p>
          <w:p w:rsidR="000D42EC" w:rsidRPr="00655522" w:rsidRDefault="000D42EC" w:rsidP="00BF7B87">
            <w:pPr>
              <w:keepLines w:val="0"/>
              <w:tabs>
                <w:tab w:val="left" w:pos="1134"/>
              </w:tabs>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максимальная высота зданий, строений, сооружений от уровня земли - 20 м;</w:t>
            </w:r>
          </w:p>
          <w:p w:rsidR="000D42EC" w:rsidRPr="00655522" w:rsidRDefault="000D42EC" w:rsidP="00BF7B87">
            <w:pPr>
              <w:keepLines w:val="0"/>
              <w:tabs>
                <w:tab w:val="left" w:pos="1134"/>
              </w:tabs>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максимальный процент застройки в границах земельного участка – 80%</w:t>
            </w:r>
          </w:p>
        </w:tc>
      </w:tr>
      <w:tr w:rsidR="00655522" w:rsidRPr="00655522" w:rsidTr="00BF7B87">
        <w:trPr>
          <w:trHeight w:val="20"/>
        </w:trPr>
        <w:tc>
          <w:tcPr>
            <w:tcW w:w="3227" w:type="dxa"/>
          </w:tcPr>
          <w:p w:rsidR="000D42EC" w:rsidRPr="00655522" w:rsidRDefault="000D42EC" w:rsidP="00BF7B87">
            <w:pPr>
              <w:keepLines w:val="0"/>
              <w:overflowPunct/>
              <w:autoSpaceDE/>
              <w:autoSpaceDN/>
              <w:adjustRightInd/>
              <w:spacing w:line="240" w:lineRule="auto"/>
              <w:ind w:firstLine="0"/>
              <w:jc w:val="left"/>
              <w:rPr>
                <w:rFonts w:eastAsia="SimSun"/>
                <w:sz w:val="24"/>
                <w:szCs w:val="24"/>
                <w:lang w:eastAsia="zh-CN"/>
              </w:rPr>
            </w:pPr>
            <w:r w:rsidRPr="00655522">
              <w:rPr>
                <w:rFonts w:eastAsia="SimSun"/>
                <w:sz w:val="24"/>
                <w:szCs w:val="24"/>
                <w:lang w:eastAsia="zh-CN"/>
              </w:rPr>
              <w:t>[8.3] - Обеспечение внутреннего правопорядка</w:t>
            </w:r>
          </w:p>
        </w:tc>
        <w:tc>
          <w:tcPr>
            <w:tcW w:w="3260" w:type="dxa"/>
            <w:gridSpan w:val="2"/>
          </w:tcPr>
          <w:p w:rsidR="000D42EC" w:rsidRPr="00655522" w:rsidRDefault="000D42EC" w:rsidP="00BF7B87">
            <w:pPr>
              <w:keepLines w:val="0"/>
              <w:overflowPunct/>
              <w:autoSpaceDE/>
              <w:autoSpaceDN/>
              <w:adjustRightInd/>
              <w:spacing w:line="240" w:lineRule="auto"/>
              <w:ind w:firstLine="284"/>
              <w:jc w:val="left"/>
              <w:rPr>
                <w:rFonts w:eastAsia="SimSun"/>
                <w:sz w:val="24"/>
                <w:szCs w:val="24"/>
                <w:lang w:eastAsia="zh-CN"/>
              </w:rPr>
            </w:pPr>
            <w:r w:rsidRPr="00655522">
              <w:rPr>
                <w:rFonts w:eastAsia="SimSun"/>
                <w:sz w:val="24"/>
                <w:szCs w:val="24"/>
                <w:lang w:eastAsia="zh-CN"/>
              </w:rPr>
              <w:t>Объекты гражданской обороны (убежища, противорадиационные укрытия и т.п.); объекты пожарной охраны, пожарные депо; пункты охраны порядка</w:t>
            </w:r>
          </w:p>
        </w:tc>
        <w:tc>
          <w:tcPr>
            <w:tcW w:w="3260" w:type="dxa"/>
            <w:vMerge/>
          </w:tcPr>
          <w:p w:rsidR="000D42EC" w:rsidRPr="00655522" w:rsidRDefault="000D42EC" w:rsidP="00BF7B87">
            <w:pPr>
              <w:keepLines w:val="0"/>
              <w:tabs>
                <w:tab w:val="left" w:pos="1134"/>
              </w:tabs>
              <w:overflowPunct/>
              <w:autoSpaceDE/>
              <w:autoSpaceDN/>
              <w:adjustRightInd/>
              <w:spacing w:line="240" w:lineRule="auto"/>
              <w:ind w:firstLine="426"/>
              <w:jc w:val="left"/>
              <w:rPr>
                <w:rFonts w:eastAsia="SimSun"/>
                <w:sz w:val="24"/>
                <w:szCs w:val="24"/>
                <w:lang w:eastAsia="zh-CN"/>
              </w:rPr>
            </w:pPr>
          </w:p>
        </w:tc>
      </w:tr>
      <w:tr w:rsidR="00655522" w:rsidRPr="00655522" w:rsidTr="00BF7B87">
        <w:trPr>
          <w:trHeight w:val="20"/>
        </w:trPr>
        <w:tc>
          <w:tcPr>
            <w:tcW w:w="3227" w:type="dxa"/>
          </w:tcPr>
          <w:p w:rsidR="000D42EC" w:rsidRPr="00655522" w:rsidRDefault="000D42EC" w:rsidP="00BF7B87">
            <w:pPr>
              <w:keepLines w:val="0"/>
              <w:overflowPunct/>
              <w:autoSpaceDE/>
              <w:autoSpaceDN/>
              <w:adjustRightInd/>
              <w:spacing w:line="240" w:lineRule="auto"/>
              <w:ind w:firstLine="0"/>
              <w:jc w:val="left"/>
              <w:rPr>
                <w:rFonts w:eastAsia="SimSun"/>
                <w:sz w:val="24"/>
                <w:szCs w:val="24"/>
                <w:lang w:eastAsia="zh-CN"/>
              </w:rPr>
            </w:pPr>
            <w:r w:rsidRPr="00655522">
              <w:rPr>
                <w:rFonts w:eastAsia="SimSun"/>
                <w:sz w:val="24"/>
                <w:szCs w:val="24"/>
                <w:lang w:eastAsia="zh-CN"/>
              </w:rPr>
              <w:t>[3.8] - Общественное управление.</w:t>
            </w:r>
          </w:p>
        </w:tc>
        <w:tc>
          <w:tcPr>
            <w:tcW w:w="3260" w:type="dxa"/>
            <w:gridSpan w:val="2"/>
            <w:vMerge w:val="restart"/>
          </w:tcPr>
          <w:p w:rsidR="000D42EC" w:rsidRPr="00655522" w:rsidRDefault="000D42EC" w:rsidP="00BF7B87">
            <w:pPr>
              <w:keepLines w:val="0"/>
              <w:overflowPunct/>
              <w:autoSpaceDE/>
              <w:autoSpaceDN/>
              <w:adjustRightInd/>
              <w:spacing w:line="240" w:lineRule="auto"/>
              <w:ind w:firstLine="284"/>
              <w:jc w:val="left"/>
              <w:rPr>
                <w:rFonts w:eastAsia="SimSun"/>
                <w:sz w:val="24"/>
                <w:szCs w:val="24"/>
                <w:lang w:eastAsia="zh-CN"/>
              </w:rPr>
            </w:pPr>
            <w:r w:rsidRPr="00655522">
              <w:rPr>
                <w:rFonts w:eastAsia="SimSun"/>
                <w:sz w:val="24"/>
                <w:szCs w:val="24"/>
                <w:lang w:eastAsia="zh-CN"/>
              </w:rPr>
              <w:t xml:space="preserve">Объекты </w:t>
            </w:r>
            <w:proofErr w:type="gramStart"/>
            <w:r w:rsidRPr="00655522">
              <w:rPr>
                <w:rFonts w:eastAsia="SimSun"/>
                <w:sz w:val="24"/>
                <w:szCs w:val="24"/>
                <w:lang w:eastAsia="zh-CN"/>
              </w:rPr>
              <w:t>общественно-делового</w:t>
            </w:r>
            <w:proofErr w:type="gramEnd"/>
            <w:r w:rsidRPr="00655522">
              <w:rPr>
                <w:rFonts w:eastAsia="SimSun"/>
                <w:sz w:val="24"/>
                <w:szCs w:val="24"/>
                <w:lang w:eastAsia="zh-CN"/>
              </w:rPr>
              <w:t xml:space="preserve"> (офисы, конторы, общественные организации); </w:t>
            </w:r>
          </w:p>
        </w:tc>
        <w:tc>
          <w:tcPr>
            <w:tcW w:w="3260" w:type="dxa"/>
            <w:vMerge w:val="restart"/>
          </w:tcPr>
          <w:p w:rsidR="000D42EC" w:rsidRPr="00655522" w:rsidRDefault="000D42EC" w:rsidP="00BF7B87">
            <w:pPr>
              <w:keepLines w:val="0"/>
              <w:tabs>
                <w:tab w:val="left" w:pos="1134"/>
              </w:tabs>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минимальная/максимальная площадь земельных участков  – 100/5000 кв. м;</w:t>
            </w:r>
          </w:p>
          <w:p w:rsidR="000D42EC" w:rsidRPr="00655522" w:rsidRDefault="000D42EC" w:rsidP="00BF7B87">
            <w:pPr>
              <w:keepLines w:val="0"/>
              <w:tabs>
                <w:tab w:val="left" w:pos="1134"/>
              </w:tabs>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максимальное количество надземных этажей зданий – 3 этажа (включая мансардный этаж);</w:t>
            </w:r>
          </w:p>
          <w:p w:rsidR="000D42EC" w:rsidRPr="00655522" w:rsidRDefault="000D42EC" w:rsidP="00BF7B87">
            <w:pPr>
              <w:keepLines w:val="0"/>
              <w:tabs>
                <w:tab w:val="left" w:pos="1134"/>
              </w:tabs>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lastRenderedPageBreak/>
              <w:t>максимальный процент застройки в границах земельного участка – 60%;</w:t>
            </w:r>
          </w:p>
          <w:p w:rsidR="000D42EC" w:rsidRPr="00655522" w:rsidRDefault="000D42EC" w:rsidP="00BF7B87">
            <w:pPr>
              <w:keepLines w:val="0"/>
              <w:tabs>
                <w:tab w:val="left" w:pos="1134"/>
              </w:tabs>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данные объекты должны иметь необходимое расчетное количество парковочных мест (отдельно стоящих, встроенных, пристроенных, подземных) только на территории своих земельных участков.</w:t>
            </w:r>
          </w:p>
        </w:tc>
      </w:tr>
      <w:tr w:rsidR="00655522" w:rsidRPr="00655522" w:rsidTr="00BF7B87">
        <w:trPr>
          <w:trHeight w:val="20"/>
        </w:trPr>
        <w:tc>
          <w:tcPr>
            <w:tcW w:w="3227" w:type="dxa"/>
          </w:tcPr>
          <w:p w:rsidR="000D42EC" w:rsidRPr="00655522" w:rsidRDefault="000D42EC" w:rsidP="00BF7B87">
            <w:pPr>
              <w:keepLines w:val="0"/>
              <w:overflowPunct/>
              <w:autoSpaceDE/>
              <w:autoSpaceDN/>
              <w:adjustRightInd/>
              <w:spacing w:line="240" w:lineRule="auto"/>
              <w:ind w:firstLine="0"/>
              <w:jc w:val="left"/>
              <w:rPr>
                <w:rFonts w:eastAsia="SimSun"/>
                <w:sz w:val="24"/>
                <w:szCs w:val="24"/>
                <w:lang w:eastAsia="zh-CN"/>
              </w:rPr>
            </w:pPr>
            <w:r w:rsidRPr="00655522">
              <w:rPr>
                <w:rFonts w:eastAsia="SimSun"/>
                <w:sz w:val="24"/>
                <w:szCs w:val="24"/>
                <w:lang w:eastAsia="zh-CN"/>
              </w:rPr>
              <w:t>[4.1] - Деловое управление.</w:t>
            </w:r>
          </w:p>
        </w:tc>
        <w:tc>
          <w:tcPr>
            <w:tcW w:w="3260" w:type="dxa"/>
            <w:gridSpan w:val="2"/>
            <w:vMerge/>
          </w:tcPr>
          <w:p w:rsidR="000D42EC" w:rsidRPr="00655522" w:rsidRDefault="000D42EC" w:rsidP="00BF7B87">
            <w:pPr>
              <w:keepLines w:val="0"/>
              <w:overflowPunct/>
              <w:autoSpaceDE/>
              <w:autoSpaceDN/>
              <w:adjustRightInd/>
              <w:spacing w:line="240" w:lineRule="auto"/>
              <w:ind w:firstLine="284"/>
              <w:jc w:val="left"/>
              <w:rPr>
                <w:rFonts w:eastAsia="SimSun"/>
                <w:sz w:val="24"/>
                <w:szCs w:val="24"/>
                <w:lang w:eastAsia="zh-CN"/>
              </w:rPr>
            </w:pPr>
          </w:p>
        </w:tc>
        <w:tc>
          <w:tcPr>
            <w:tcW w:w="3260" w:type="dxa"/>
            <w:vMerge/>
          </w:tcPr>
          <w:p w:rsidR="000D42EC" w:rsidRPr="00655522" w:rsidRDefault="000D42EC" w:rsidP="00BF7B87">
            <w:pPr>
              <w:keepLines w:val="0"/>
              <w:tabs>
                <w:tab w:val="left" w:pos="1134"/>
              </w:tabs>
              <w:overflowPunct/>
              <w:autoSpaceDE/>
              <w:autoSpaceDN/>
              <w:adjustRightInd/>
              <w:spacing w:line="240" w:lineRule="auto"/>
              <w:ind w:firstLine="426"/>
              <w:jc w:val="left"/>
              <w:rPr>
                <w:rFonts w:eastAsia="SimSun"/>
                <w:sz w:val="24"/>
                <w:szCs w:val="24"/>
                <w:lang w:eastAsia="zh-CN"/>
              </w:rPr>
            </w:pPr>
          </w:p>
        </w:tc>
      </w:tr>
      <w:tr w:rsidR="00655522" w:rsidRPr="00655522" w:rsidTr="00BF7B87">
        <w:trPr>
          <w:trHeight w:val="20"/>
        </w:trPr>
        <w:tc>
          <w:tcPr>
            <w:tcW w:w="3227" w:type="dxa"/>
          </w:tcPr>
          <w:p w:rsidR="000D42EC" w:rsidRPr="00655522" w:rsidRDefault="000D42EC" w:rsidP="00BF7B87">
            <w:pPr>
              <w:keepLines w:val="0"/>
              <w:overflowPunct/>
              <w:autoSpaceDE/>
              <w:autoSpaceDN/>
              <w:adjustRightInd/>
              <w:spacing w:line="240" w:lineRule="auto"/>
              <w:ind w:firstLine="0"/>
              <w:jc w:val="left"/>
              <w:rPr>
                <w:rFonts w:eastAsia="SimSun"/>
                <w:sz w:val="24"/>
                <w:szCs w:val="24"/>
                <w:lang w:eastAsia="zh-CN"/>
              </w:rPr>
            </w:pPr>
            <w:r w:rsidRPr="00655522">
              <w:rPr>
                <w:rFonts w:eastAsia="SimSun"/>
                <w:sz w:val="24"/>
                <w:szCs w:val="24"/>
                <w:lang w:eastAsia="zh-CN"/>
              </w:rPr>
              <w:t>[4.6] – Общественное питание.</w:t>
            </w:r>
          </w:p>
          <w:p w:rsidR="000D42EC" w:rsidRPr="00655522" w:rsidRDefault="000D42EC" w:rsidP="00BF7B87">
            <w:pPr>
              <w:keepLines w:val="0"/>
              <w:overflowPunct/>
              <w:autoSpaceDE/>
              <w:autoSpaceDN/>
              <w:adjustRightInd/>
              <w:spacing w:line="240" w:lineRule="auto"/>
              <w:ind w:firstLine="0"/>
              <w:jc w:val="left"/>
              <w:rPr>
                <w:rFonts w:eastAsia="SimSun"/>
                <w:sz w:val="24"/>
                <w:szCs w:val="24"/>
                <w:lang w:eastAsia="zh-CN"/>
              </w:rPr>
            </w:pPr>
          </w:p>
          <w:p w:rsidR="000D42EC" w:rsidRPr="00655522" w:rsidRDefault="000D42EC" w:rsidP="00BF7B87">
            <w:pPr>
              <w:keepLines w:val="0"/>
              <w:overflowPunct/>
              <w:autoSpaceDE/>
              <w:autoSpaceDN/>
              <w:adjustRightInd/>
              <w:spacing w:line="240" w:lineRule="auto"/>
              <w:ind w:firstLine="0"/>
              <w:jc w:val="left"/>
              <w:rPr>
                <w:rFonts w:eastAsia="SimSun"/>
                <w:sz w:val="24"/>
                <w:szCs w:val="24"/>
                <w:lang w:eastAsia="zh-CN"/>
              </w:rPr>
            </w:pPr>
          </w:p>
          <w:p w:rsidR="000D42EC" w:rsidRPr="00655522" w:rsidRDefault="000D42EC" w:rsidP="00BF7B87">
            <w:pPr>
              <w:keepLines w:val="0"/>
              <w:overflowPunct/>
              <w:autoSpaceDE/>
              <w:autoSpaceDN/>
              <w:adjustRightInd/>
              <w:spacing w:line="240" w:lineRule="auto"/>
              <w:ind w:firstLine="0"/>
              <w:jc w:val="left"/>
              <w:rPr>
                <w:rFonts w:eastAsia="SimSun"/>
                <w:sz w:val="24"/>
                <w:szCs w:val="24"/>
                <w:lang w:eastAsia="zh-CN"/>
              </w:rPr>
            </w:pPr>
          </w:p>
        </w:tc>
        <w:tc>
          <w:tcPr>
            <w:tcW w:w="3260" w:type="dxa"/>
            <w:gridSpan w:val="2"/>
          </w:tcPr>
          <w:p w:rsidR="000D42EC" w:rsidRPr="00655522" w:rsidRDefault="000D42EC" w:rsidP="00BF7B87">
            <w:pPr>
              <w:keepLines w:val="0"/>
              <w:overflowPunct/>
              <w:autoSpaceDE/>
              <w:autoSpaceDN/>
              <w:adjustRightInd/>
              <w:spacing w:line="240" w:lineRule="auto"/>
              <w:ind w:firstLine="284"/>
              <w:jc w:val="left"/>
              <w:rPr>
                <w:rFonts w:eastAsia="SimSun"/>
                <w:sz w:val="24"/>
                <w:szCs w:val="24"/>
                <w:lang w:eastAsia="zh-CN"/>
              </w:rPr>
            </w:pPr>
            <w:r w:rsidRPr="00655522">
              <w:rPr>
                <w:rFonts w:eastAsia="SimSun"/>
                <w:sz w:val="24"/>
                <w:szCs w:val="24"/>
                <w:lang w:eastAsia="zh-CN"/>
              </w:rPr>
              <w:lastRenderedPageBreak/>
              <w:t xml:space="preserve">кафе, столовые, закусочные - не более 50 посадочных мест с ограничением по времени </w:t>
            </w:r>
            <w:r w:rsidRPr="00655522">
              <w:rPr>
                <w:rFonts w:eastAsia="SimSun"/>
                <w:sz w:val="24"/>
                <w:szCs w:val="24"/>
                <w:lang w:eastAsia="zh-CN"/>
              </w:rPr>
              <w:lastRenderedPageBreak/>
              <w:t xml:space="preserve">работы; </w:t>
            </w:r>
          </w:p>
        </w:tc>
        <w:tc>
          <w:tcPr>
            <w:tcW w:w="3260" w:type="dxa"/>
            <w:vMerge/>
          </w:tcPr>
          <w:p w:rsidR="000D42EC" w:rsidRPr="00655522" w:rsidRDefault="000D42EC" w:rsidP="00BF7B87">
            <w:pPr>
              <w:keepLines w:val="0"/>
              <w:tabs>
                <w:tab w:val="left" w:pos="1134"/>
              </w:tabs>
              <w:overflowPunct/>
              <w:autoSpaceDE/>
              <w:autoSpaceDN/>
              <w:adjustRightInd/>
              <w:spacing w:line="240" w:lineRule="auto"/>
              <w:ind w:firstLine="426"/>
              <w:jc w:val="left"/>
              <w:rPr>
                <w:rFonts w:eastAsia="SimSun"/>
                <w:sz w:val="24"/>
                <w:szCs w:val="24"/>
                <w:lang w:eastAsia="zh-CN"/>
              </w:rPr>
            </w:pPr>
          </w:p>
        </w:tc>
      </w:tr>
      <w:tr w:rsidR="00655522" w:rsidRPr="00655522" w:rsidTr="00BF7B87">
        <w:trPr>
          <w:trHeight w:val="20"/>
        </w:trPr>
        <w:tc>
          <w:tcPr>
            <w:tcW w:w="3227" w:type="dxa"/>
          </w:tcPr>
          <w:p w:rsidR="000D42EC" w:rsidRPr="00655522" w:rsidRDefault="000D42EC" w:rsidP="00BF7B87">
            <w:pPr>
              <w:keepLines w:val="0"/>
              <w:overflowPunct/>
              <w:autoSpaceDE/>
              <w:autoSpaceDN/>
              <w:adjustRightInd/>
              <w:spacing w:line="240" w:lineRule="auto"/>
              <w:ind w:firstLine="0"/>
              <w:jc w:val="left"/>
              <w:rPr>
                <w:rFonts w:eastAsia="SimSun"/>
                <w:sz w:val="24"/>
                <w:szCs w:val="24"/>
                <w:lang w:eastAsia="zh-CN"/>
              </w:rPr>
            </w:pPr>
            <w:r w:rsidRPr="00655522">
              <w:rPr>
                <w:rFonts w:eastAsia="SimSun"/>
                <w:sz w:val="24"/>
                <w:szCs w:val="24"/>
                <w:lang w:eastAsia="zh-CN"/>
              </w:rPr>
              <w:lastRenderedPageBreak/>
              <w:t>[3.2] - Социальное обслуживание</w:t>
            </w:r>
          </w:p>
        </w:tc>
        <w:tc>
          <w:tcPr>
            <w:tcW w:w="3260" w:type="dxa"/>
            <w:gridSpan w:val="2"/>
          </w:tcPr>
          <w:p w:rsidR="000D42EC" w:rsidRPr="00655522" w:rsidRDefault="000D42EC" w:rsidP="00BF7B87">
            <w:pPr>
              <w:keepLines w:val="0"/>
              <w:overflowPunct/>
              <w:autoSpaceDE/>
              <w:autoSpaceDN/>
              <w:adjustRightInd/>
              <w:spacing w:line="240" w:lineRule="auto"/>
              <w:ind w:firstLine="284"/>
              <w:jc w:val="left"/>
              <w:rPr>
                <w:rFonts w:eastAsia="SimSun"/>
                <w:sz w:val="24"/>
                <w:szCs w:val="24"/>
                <w:lang w:eastAsia="zh-CN"/>
              </w:rPr>
            </w:pPr>
            <w:r w:rsidRPr="00655522">
              <w:rPr>
                <w:rFonts w:eastAsia="SimSun"/>
                <w:sz w:val="24"/>
                <w:szCs w:val="24"/>
                <w:lang w:eastAsia="zh-CN"/>
              </w:rPr>
              <w:t>Службы психологической и бесплатной юридической помощи;  социальные, пенсионные и иные службы, в которых осуществляется прием граждан по вопросам оказания социальной помощи и назначения социальных или пенсионных выплат; отделения и пункты почтовой связи, телеграфной связи, переговорные пункты;</w:t>
            </w:r>
          </w:p>
        </w:tc>
        <w:tc>
          <w:tcPr>
            <w:tcW w:w="3260" w:type="dxa"/>
            <w:vMerge w:val="restart"/>
          </w:tcPr>
          <w:p w:rsidR="000D42EC" w:rsidRPr="00655522" w:rsidRDefault="000D42EC" w:rsidP="00BF7B87">
            <w:pPr>
              <w:keepLines w:val="0"/>
              <w:tabs>
                <w:tab w:val="left" w:pos="1134"/>
              </w:tabs>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минимальная/максимальная площадь земельных участков  – 10/5000 кв. м;</w:t>
            </w:r>
          </w:p>
          <w:p w:rsidR="000D42EC" w:rsidRPr="00655522" w:rsidRDefault="000D42EC" w:rsidP="00BF7B87">
            <w:pPr>
              <w:keepLines w:val="0"/>
              <w:tabs>
                <w:tab w:val="left" w:pos="1134"/>
              </w:tabs>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максимальное количество надземных этажей зданий – 3 этажа (включая мансардный этаж);</w:t>
            </w:r>
          </w:p>
          <w:p w:rsidR="000D42EC" w:rsidRPr="00655522" w:rsidRDefault="000D42EC" w:rsidP="00BF7B87">
            <w:pPr>
              <w:keepLines w:val="0"/>
              <w:tabs>
                <w:tab w:val="left" w:pos="1134"/>
              </w:tabs>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максимальный процент застройки в границах земельного участка – 80%;</w:t>
            </w:r>
          </w:p>
          <w:p w:rsidR="000D42EC" w:rsidRPr="00655522" w:rsidRDefault="000D42EC" w:rsidP="00BF7B87">
            <w:pPr>
              <w:keepLines w:val="0"/>
              <w:tabs>
                <w:tab w:val="left" w:pos="1134"/>
              </w:tabs>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максимальная общая площадь встроенных объектов - 150 м</w:t>
            </w:r>
            <w:proofErr w:type="gramStart"/>
            <w:r w:rsidRPr="00655522">
              <w:rPr>
                <w:rFonts w:eastAsia="SimSun"/>
                <w:sz w:val="24"/>
                <w:szCs w:val="24"/>
                <w:lang w:eastAsia="zh-CN"/>
              </w:rPr>
              <w:t>2</w:t>
            </w:r>
            <w:proofErr w:type="gramEnd"/>
            <w:r w:rsidRPr="00655522">
              <w:rPr>
                <w:rFonts w:eastAsia="SimSun"/>
                <w:sz w:val="24"/>
                <w:szCs w:val="24"/>
                <w:lang w:eastAsia="zh-CN"/>
              </w:rPr>
              <w:t>.</w:t>
            </w:r>
          </w:p>
          <w:p w:rsidR="000D42EC" w:rsidRPr="00655522" w:rsidRDefault="000D42EC" w:rsidP="00BF7B87">
            <w:pPr>
              <w:keepLines w:val="0"/>
              <w:tabs>
                <w:tab w:val="left" w:pos="1134"/>
              </w:tabs>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Объекты по оказанию услуг и обслуживанию населения допускается размещать в отдельно стоящих, встроенных или пристроенных объектах с изолированными от жилых зданий или их частей входами.</w:t>
            </w:r>
          </w:p>
        </w:tc>
      </w:tr>
      <w:tr w:rsidR="00655522" w:rsidRPr="00655522" w:rsidTr="00BF7B87">
        <w:trPr>
          <w:trHeight w:val="2586"/>
        </w:trPr>
        <w:tc>
          <w:tcPr>
            <w:tcW w:w="3227" w:type="dxa"/>
          </w:tcPr>
          <w:p w:rsidR="000D42EC" w:rsidRPr="00655522" w:rsidRDefault="000D42EC" w:rsidP="00BF7B87">
            <w:pPr>
              <w:keepLines w:val="0"/>
              <w:overflowPunct/>
              <w:autoSpaceDE/>
              <w:autoSpaceDN/>
              <w:adjustRightInd/>
              <w:spacing w:line="240" w:lineRule="auto"/>
              <w:ind w:firstLine="0"/>
              <w:jc w:val="left"/>
              <w:rPr>
                <w:rFonts w:eastAsia="SimSun"/>
                <w:sz w:val="24"/>
                <w:szCs w:val="24"/>
                <w:lang w:eastAsia="zh-CN"/>
              </w:rPr>
            </w:pPr>
            <w:r w:rsidRPr="00655522">
              <w:rPr>
                <w:rFonts w:eastAsia="SimSun"/>
                <w:sz w:val="24"/>
                <w:szCs w:val="24"/>
                <w:lang w:eastAsia="zh-CN"/>
              </w:rPr>
              <w:t>[3.3] - Бытовое обслуживание</w:t>
            </w:r>
          </w:p>
          <w:p w:rsidR="000D42EC" w:rsidRPr="00655522" w:rsidRDefault="000D42EC" w:rsidP="00BF7B87">
            <w:pPr>
              <w:keepLines w:val="0"/>
              <w:overflowPunct/>
              <w:autoSpaceDE/>
              <w:autoSpaceDN/>
              <w:adjustRightInd/>
              <w:spacing w:line="240" w:lineRule="auto"/>
              <w:ind w:firstLine="0"/>
              <w:jc w:val="left"/>
              <w:rPr>
                <w:rFonts w:eastAsia="SimSun"/>
                <w:sz w:val="24"/>
                <w:szCs w:val="24"/>
                <w:lang w:eastAsia="zh-CN"/>
              </w:rPr>
            </w:pPr>
          </w:p>
          <w:p w:rsidR="000D42EC" w:rsidRPr="00655522" w:rsidRDefault="000D42EC" w:rsidP="00BF7B87">
            <w:pPr>
              <w:keepLines w:val="0"/>
              <w:overflowPunct/>
              <w:autoSpaceDE/>
              <w:autoSpaceDN/>
              <w:adjustRightInd/>
              <w:spacing w:line="240" w:lineRule="auto"/>
              <w:ind w:firstLine="0"/>
              <w:jc w:val="left"/>
              <w:rPr>
                <w:rFonts w:eastAsia="SimSun"/>
                <w:sz w:val="24"/>
                <w:szCs w:val="24"/>
                <w:lang w:eastAsia="zh-CN"/>
              </w:rPr>
            </w:pPr>
          </w:p>
          <w:p w:rsidR="000D42EC" w:rsidRPr="00655522" w:rsidRDefault="000D42EC" w:rsidP="00BF7B87">
            <w:pPr>
              <w:keepLines w:val="0"/>
              <w:overflowPunct/>
              <w:autoSpaceDE/>
              <w:autoSpaceDN/>
              <w:adjustRightInd/>
              <w:spacing w:line="240" w:lineRule="auto"/>
              <w:ind w:firstLine="0"/>
              <w:jc w:val="left"/>
              <w:rPr>
                <w:rFonts w:eastAsia="SimSun"/>
                <w:sz w:val="24"/>
                <w:szCs w:val="24"/>
                <w:lang w:eastAsia="zh-CN"/>
              </w:rPr>
            </w:pPr>
          </w:p>
          <w:p w:rsidR="000D42EC" w:rsidRPr="00655522" w:rsidRDefault="000D42EC" w:rsidP="00BF7B87">
            <w:pPr>
              <w:keepLines w:val="0"/>
              <w:overflowPunct/>
              <w:autoSpaceDE/>
              <w:autoSpaceDN/>
              <w:adjustRightInd/>
              <w:spacing w:line="240" w:lineRule="auto"/>
              <w:ind w:firstLine="0"/>
              <w:jc w:val="left"/>
              <w:rPr>
                <w:rFonts w:eastAsia="SimSun"/>
                <w:sz w:val="24"/>
                <w:szCs w:val="24"/>
                <w:lang w:eastAsia="zh-CN"/>
              </w:rPr>
            </w:pPr>
          </w:p>
          <w:p w:rsidR="000D42EC" w:rsidRPr="00655522" w:rsidRDefault="000D42EC" w:rsidP="00BF7B87">
            <w:pPr>
              <w:keepLines w:val="0"/>
              <w:overflowPunct/>
              <w:autoSpaceDE/>
              <w:autoSpaceDN/>
              <w:adjustRightInd/>
              <w:spacing w:line="240" w:lineRule="auto"/>
              <w:ind w:firstLine="0"/>
              <w:jc w:val="left"/>
              <w:rPr>
                <w:rFonts w:eastAsia="SimSun"/>
                <w:sz w:val="24"/>
                <w:szCs w:val="24"/>
                <w:lang w:eastAsia="zh-CN"/>
              </w:rPr>
            </w:pPr>
          </w:p>
          <w:p w:rsidR="000D42EC" w:rsidRPr="00655522" w:rsidRDefault="000D42EC" w:rsidP="00BF7B87">
            <w:pPr>
              <w:keepLines w:val="0"/>
              <w:overflowPunct/>
              <w:autoSpaceDE/>
              <w:autoSpaceDN/>
              <w:adjustRightInd/>
              <w:spacing w:line="240" w:lineRule="auto"/>
              <w:ind w:firstLine="0"/>
              <w:jc w:val="left"/>
              <w:rPr>
                <w:rFonts w:eastAsia="SimSun"/>
                <w:sz w:val="24"/>
                <w:szCs w:val="24"/>
                <w:lang w:eastAsia="zh-CN"/>
              </w:rPr>
            </w:pPr>
          </w:p>
        </w:tc>
        <w:tc>
          <w:tcPr>
            <w:tcW w:w="3260" w:type="dxa"/>
            <w:gridSpan w:val="2"/>
          </w:tcPr>
          <w:p w:rsidR="000D42EC" w:rsidRPr="00655522" w:rsidRDefault="000D42EC" w:rsidP="00BF7B87">
            <w:pPr>
              <w:keepLines w:val="0"/>
              <w:overflowPunct/>
              <w:autoSpaceDE/>
              <w:autoSpaceDN/>
              <w:adjustRightInd/>
              <w:spacing w:line="240" w:lineRule="auto"/>
              <w:ind w:firstLine="284"/>
              <w:jc w:val="left"/>
              <w:rPr>
                <w:rFonts w:eastAsia="SimSun"/>
                <w:sz w:val="24"/>
                <w:szCs w:val="24"/>
                <w:lang w:eastAsia="zh-CN"/>
              </w:rPr>
            </w:pPr>
            <w:r w:rsidRPr="00655522">
              <w:rPr>
                <w:rFonts w:eastAsia="SimSun"/>
                <w:sz w:val="24"/>
                <w:szCs w:val="24"/>
                <w:lang w:eastAsia="zh-CN"/>
              </w:rPr>
              <w:t xml:space="preserve">приемные пункты прачечных и химчисток; </w:t>
            </w:r>
          </w:p>
          <w:p w:rsidR="000D42EC" w:rsidRPr="00655522" w:rsidRDefault="000D42EC" w:rsidP="00BF7B87">
            <w:pPr>
              <w:keepLines w:val="0"/>
              <w:overflowPunct/>
              <w:autoSpaceDE/>
              <w:autoSpaceDN/>
              <w:adjustRightInd/>
              <w:spacing w:line="240" w:lineRule="auto"/>
              <w:ind w:firstLine="284"/>
              <w:jc w:val="left"/>
              <w:rPr>
                <w:rFonts w:eastAsia="SimSun"/>
                <w:sz w:val="24"/>
                <w:szCs w:val="24"/>
                <w:lang w:eastAsia="zh-CN"/>
              </w:rPr>
            </w:pPr>
            <w:r w:rsidRPr="00655522">
              <w:rPr>
                <w:rFonts w:eastAsia="SimSun"/>
                <w:sz w:val="24"/>
                <w:szCs w:val="24"/>
                <w:lang w:eastAsia="zh-CN"/>
              </w:rPr>
              <w:t xml:space="preserve">пошивочные ателье; </w:t>
            </w:r>
          </w:p>
          <w:p w:rsidR="000D42EC" w:rsidRPr="00655522" w:rsidRDefault="000D42EC" w:rsidP="00BF7B87">
            <w:pPr>
              <w:keepLines w:val="0"/>
              <w:overflowPunct/>
              <w:autoSpaceDE/>
              <w:autoSpaceDN/>
              <w:adjustRightInd/>
              <w:spacing w:line="240" w:lineRule="auto"/>
              <w:ind w:firstLine="284"/>
              <w:jc w:val="left"/>
              <w:rPr>
                <w:rFonts w:eastAsia="SimSun"/>
                <w:sz w:val="24"/>
                <w:szCs w:val="24"/>
                <w:lang w:eastAsia="zh-CN"/>
              </w:rPr>
            </w:pPr>
            <w:r w:rsidRPr="00655522">
              <w:rPr>
                <w:rFonts w:eastAsia="SimSun"/>
                <w:sz w:val="24"/>
                <w:szCs w:val="24"/>
                <w:lang w:eastAsia="zh-CN"/>
              </w:rPr>
              <w:t xml:space="preserve">ремонтные мастерские бытовой техники; </w:t>
            </w:r>
          </w:p>
          <w:p w:rsidR="000D42EC" w:rsidRPr="00655522" w:rsidRDefault="000D42EC" w:rsidP="00BF7B87">
            <w:pPr>
              <w:keepLines w:val="0"/>
              <w:overflowPunct/>
              <w:autoSpaceDE/>
              <w:autoSpaceDN/>
              <w:adjustRightInd/>
              <w:spacing w:line="240" w:lineRule="auto"/>
              <w:ind w:firstLine="284"/>
              <w:jc w:val="left"/>
              <w:rPr>
                <w:rFonts w:eastAsia="SimSun"/>
                <w:sz w:val="24"/>
                <w:szCs w:val="24"/>
                <w:lang w:eastAsia="zh-CN"/>
              </w:rPr>
            </w:pPr>
            <w:r w:rsidRPr="00655522">
              <w:rPr>
                <w:rFonts w:eastAsia="SimSun"/>
                <w:sz w:val="24"/>
                <w:szCs w:val="24"/>
                <w:lang w:eastAsia="zh-CN"/>
              </w:rPr>
              <w:t>мастерские по пошиву и ремонту обуви;</w:t>
            </w:r>
          </w:p>
          <w:p w:rsidR="000D42EC" w:rsidRPr="00655522" w:rsidRDefault="000D42EC" w:rsidP="00BF7B87">
            <w:pPr>
              <w:keepLines w:val="0"/>
              <w:overflowPunct/>
              <w:autoSpaceDE/>
              <w:autoSpaceDN/>
              <w:adjustRightInd/>
              <w:spacing w:line="240" w:lineRule="auto"/>
              <w:ind w:firstLine="284"/>
              <w:jc w:val="left"/>
              <w:rPr>
                <w:rFonts w:eastAsia="SimSun"/>
                <w:sz w:val="24"/>
                <w:szCs w:val="24"/>
                <w:lang w:eastAsia="zh-CN"/>
              </w:rPr>
            </w:pPr>
            <w:r w:rsidRPr="00655522">
              <w:rPr>
                <w:rFonts w:eastAsia="SimSun"/>
                <w:sz w:val="24"/>
                <w:szCs w:val="24"/>
                <w:lang w:eastAsia="zh-CN"/>
              </w:rPr>
              <w:t xml:space="preserve"> мастерские по ремонту часов;</w:t>
            </w:r>
          </w:p>
          <w:p w:rsidR="000D42EC" w:rsidRPr="00655522" w:rsidRDefault="000D42EC" w:rsidP="00BF7B87">
            <w:pPr>
              <w:keepLines w:val="0"/>
              <w:overflowPunct/>
              <w:autoSpaceDE/>
              <w:autoSpaceDN/>
              <w:adjustRightInd/>
              <w:spacing w:line="240" w:lineRule="auto"/>
              <w:ind w:firstLine="284"/>
              <w:jc w:val="left"/>
              <w:rPr>
                <w:rFonts w:eastAsia="SimSun"/>
                <w:sz w:val="24"/>
                <w:szCs w:val="24"/>
                <w:lang w:eastAsia="zh-CN"/>
              </w:rPr>
            </w:pPr>
            <w:r w:rsidRPr="00655522">
              <w:rPr>
                <w:rFonts w:eastAsia="SimSun"/>
                <w:sz w:val="24"/>
                <w:szCs w:val="24"/>
                <w:lang w:eastAsia="zh-CN"/>
              </w:rPr>
              <w:t xml:space="preserve"> парикмахерские; </w:t>
            </w:r>
          </w:p>
        </w:tc>
        <w:tc>
          <w:tcPr>
            <w:tcW w:w="3260" w:type="dxa"/>
            <w:vMerge/>
          </w:tcPr>
          <w:p w:rsidR="000D42EC" w:rsidRPr="00655522" w:rsidRDefault="000D42EC" w:rsidP="00BF7B87">
            <w:pPr>
              <w:keepLines w:val="0"/>
              <w:tabs>
                <w:tab w:val="left" w:pos="1134"/>
              </w:tabs>
              <w:overflowPunct/>
              <w:autoSpaceDE/>
              <w:autoSpaceDN/>
              <w:adjustRightInd/>
              <w:spacing w:line="240" w:lineRule="auto"/>
              <w:ind w:firstLine="426"/>
              <w:jc w:val="left"/>
              <w:rPr>
                <w:rFonts w:eastAsia="SimSun"/>
                <w:sz w:val="24"/>
                <w:szCs w:val="24"/>
                <w:lang w:eastAsia="zh-CN"/>
              </w:rPr>
            </w:pPr>
          </w:p>
        </w:tc>
      </w:tr>
      <w:tr w:rsidR="00655522" w:rsidRPr="00655522" w:rsidTr="00BF7B87">
        <w:trPr>
          <w:trHeight w:val="844"/>
        </w:trPr>
        <w:tc>
          <w:tcPr>
            <w:tcW w:w="3227" w:type="dxa"/>
          </w:tcPr>
          <w:p w:rsidR="000D42EC" w:rsidRPr="00655522" w:rsidRDefault="000D42EC" w:rsidP="00BF7B87">
            <w:pPr>
              <w:tabs>
                <w:tab w:val="left" w:pos="2520"/>
              </w:tabs>
              <w:spacing w:line="240" w:lineRule="auto"/>
              <w:ind w:firstLine="0"/>
              <w:jc w:val="left"/>
              <w:rPr>
                <w:rFonts w:eastAsia="SimSun"/>
                <w:sz w:val="24"/>
                <w:szCs w:val="24"/>
                <w:lang w:eastAsia="zh-CN"/>
              </w:rPr>
            </w:pPr>
            <w:r w:rsidRPr="00655522">
              <w:rPr>
                <w:rFonts w:eastAsia="SimSun"/>
                <w:sz w:val="24"/>
                <w:szCs w:val="24"/>
                <w:lang w:eastAsia="zh-CN"/>
              </w:rPr>
              <w:t>[</w:t>
            </w:r>
            <w:r w:rsidRPr="00655522">
              <w:rPr>
                <w:sz w:val="24"/>
                <w:szCs w:val="24"/>
                <w:lang w:eastAsia="zh-CN"/>
              </w:rPr>
              <w:t>4.5</w:t>
            </w:r>
            <w:r w:rsidRPr="00655522">
              <w:rPr>
                <w:rFonts w:eastAsia="SimSun"/>
                <w:sz w:val="24"/>
                <w:szCs w:val="24"/>
                <w:lang w:eastAsia="zh-CN"/>
              </w:rPr>
              <w:t>] - Банковская и страховая деятельность.</w:t>
            </w:r>
          </w:p>
        </w:tc>
        <w:tc>
          <w:tcPr>
            <w:tcW w:w="3260" w:type="dxa"/>
            <w:gridSpan w:val="2"/>
          </w:tcPr>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 xml:space="preserve">Здания и помещения кредитно-финансовых учреждений и банков; </w:t>
            </w:r>
          </w:p>
        </w:tc>
        <w:tc>
          <w:tcPr>
            <w:tcW w:w="3260" w:type="dxa"/>
            <w:vMerge/>
          </w:tcPr>
          <w:p w:rsidR="000D42EC" w:rsidRPr="00655522" w:rsidRDefault="000D42EC" w:rsidP="00BF7B87">
            <w:pPr>
              <w:keepLines w:val="0"/>
              <w:tabs>
                <w:tab w:val="left" w:pos="1134"/>
              </w:tabs>
              <w:overflowPunct/>
              <w:autoSpaceDE/>
              <w:autoSpaceDN/>
              <w:adjustRightInd/>
              <w:spacing w:line="240" w:lineRule="auto"/>
              <w:ind w:firstLine="426"/>
              <w:jc w:val="left"/>
              <w:rPr>
                <w:rFonts w:eastAsia="SimSun"/>
                <w:sz w:val="24"/>
                <w:szCs w:val="24"/>
                <w:lang w:eastAsia="zh-CN"/>
              </w:rPr>
            </w:pPr>
          </w:p>
        </w:tc>
      </w:tr>
      <w:tr w:rsidR="00655522" w:rsidRPr="00655522" w:rsidTr="00BF7B87">
        <w:trPr>
          <w:trHeight w:val="2254"/>
        </w:trPr>
        <w:tc>
          <w:tcPr>
            <w:tcW w:w="3227" w:type="dxa"/>
          </w:tcPr>
          <w:p w:rsidR="000D42EC" w:rsidRPr="00655522" w:rsidRDefault="000D42EC" w:rsidP="00BF7B87">
            <w:pPr>
              <w:keepLines w:val="0"/>
              <w:overflowPunct/>
              <w:autoSpaceDE/>
              <w:autoSpaceDN/>
              <w:adjustRightInd/>
              <w:spacing w:line="240" w:lineRule="auto"/>
              <w:ind w:firstLine="0"/>
              <w:jc w:val="left"/>
              <w:rPr>
                <w:rFonts w:eastAsia="SimSun"/>
                <w:sz w:val="24"/>
                <w:szCs w:val="24"/>
                <w:lang w:eastAsia="zh-CN"/>
              </w:rPr>
            </w:pPr>
            <w:r w:rsidRPr="00655522">
              <w:rPr>
                <w:rFonts w:eastAsia="SimSun"/>
                <w:sz w:val="24"/>
                <w:szCs w:val="24"/>
                <w:lang w:eastAsia="zh-CN"/>
              </w:rPr>
              <w:t>[</w:t>
            </w:r>
            <w:r w:rsidRPr="00655522">
              <w:rPr>
                <w:sz w:val="24"/>
                <w:szCs w:val="24"/>
                <w:lang w:eastAsia="zh-CN"/>
              </w:rPr>
              <w:t>3.6</w:t>
            </w:r>
            <w:r w:rsidRPr="00655522">
              <w:rPr>
                <w:rFonts w:eastAsia="SimSun"/>
                <w:sz w:val="24"/>
                <w:szCs w:val="24"/>
                <w:lang w:eastAsia="zh-CN"/>
              </w:rPr>
              <w:t>] - Культурное развитие</w:t>
            </w:r>
          </w:p>
        </w:tc>
        <w:tc>
          <w:tcPr>
            <w:tcW w:w="3260" w:type="dxa"/>
            <w:gridSpan w:val="2"/>
          </w:tcPr>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Театры, кинотеатры;</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цирки, зверинцы, зоопарки, океанариумы;</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концертные залы, музеи, выставочные залы, выставочные центры и комплексы, художественные галереи;</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дома культуры;</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 xml:space="preserve">библиотеки; </w:t>
            </w:r>
          </w:p>
        </w:tc>
        <w:tc>
          <w:tcPr>
            <w:tcW w:w="3260" w:type="dxa"/>
            <w:vMerge/>
          </w:tcPr>
          <w:p w:rsidR="000D42EC" w:rsidRPr="00655522" w:rsidRDefault="000D42EC" w:rsidP="00BF7B87">
            <w:pPr>
              <w:keepLines w:val="0"/>
              <w:tabs>
                <w:tab w:val="left" w:pos="1134"/>
              </w:tabs>
              <w:overflowPunct/>
              <w:autoSpaceDE/>
              <w:autoSpaceDN/>
              <w:adjustRightInd/>
              <w:spacing w:line="240" w:lineRule="auto"/>
              <w:ind w:firstLine="426"/>
              <w:jc w:val="left"/>
              <w:rPr>
                <w:rFonts w:eastAsia="SimSun"/>
                <w:sz w:val="24"/>
                <w:szCs w:val="24"/>
                <w:lang w:eastAsia="zh-CN"/>
              </w:rPr>
            </w:pPr>
          </w:p>
        </w:tc>
      </w:tr>
      <w:tr w:rsidR="00655522" w:rsidRPr="00655522" w:rsidTr="00BF7B87">
        <w:trPr>
          <w:trHeight w:val="20"/>
        </w:trPr>
        <w:tc>
          <w:tcPr>
            <w:tcW w:w="3227" w:type="dxa"/>
          </w:tcPr>
          <w:p w:rsidR="000D42EC" w:rsidRPr="00655522" w:rsidRDefault="000D42EC" w:rsidP="00BF7B87">
            <w:pPr>
              <w:keepLines w:val="0"/>
              <w:overflowPunct/>
              <w:autoSpaceDE/>
              <w:autoSpaceDN/>
              <w:adjustRightInd/>
              <w:spacing w:line="240" w:lineRule="auto"/>
              <w:ind w:firstLine="0"/>
              <w:jc w:val="left"/>
              <w:rPr>
                <w:rFonts w:eastAsia="SimSun"/>
                <w:sz w:val="24"/>
                <w:szCs w:val="24"/>
                <w:lang w:eastAsia="zh-CN"/>
              </w:rPr>
            </w:pPr>
            <w:r w:rsidRPr="00655522">
              <w:rPr>
                <w:rFonts w:eastAsia="SimSun"/>
                <w:sz w:val="24"/>
                <w:szCs w:val="24"/>
                <w:lang w:eastAsia="zh-CN"/>
              </w:rPr>
              <w:t>[3.4.1] - Амбулаторно-поликлиническое обслуживание</w:t>
            </w:r>
          </w:p>
        </w:tc>
        <w:tc>
          <w:tcPr>
            <w:tcW w:w="3260" w:type="dxa"/>
            <w:gridSpan w:val="2"/>
          </w:tcPr>
          <w:p w:rsidR="000D42EC" w:rsidRPr="00655522" w:rsidRDefault="000D42EC" w:rsidP="00BF7B87">
            <w:pPr>
              <w:keepLines w:val="0"/>
              <w:overflowPunct/>
              <w:autoSpaceDE/>
              <w:autoSpaceDN/>
              <w:adjustRightInd/>
              <w:spacing w:line="240" w:lineRule="auto"/>
              <w:ind w:firstLine="284"/>
              <w:jc w:val="left"/>
              <w:rPr>
                <w:rFonts w:eastAsia="SimSun"/>
                <w:sz w:val="24"/>
                <w:szCs w:val="24"/>
                <w:lang w:eastAsia="zh-CN"/>
              </w:rPr>
            </w:pPr>
            <w:r w:rsidRPr="00655522">
              <w:rPr>
                <w:rFonts w:eastAsia="SimSun"/>
                <w:sz w:val="24"/>
                <w:szCs w:val="24"/>
                <w:lang w:eastAsia="zh-CN"/>
              </w:rPr>
              <w:t xml:space="preserve">Поликлиники; фельдшерские пункты; пункты здравоохранения; клинические лаборатории; </w:t>
            </w:r>
          </w:p>
        </w:tc>
        <w:tc>
          <w:tcPr>
            <w:tcW w:w="3260" w:type="dxa"/>
            <w:vMerge/>
          </w:tcPr>
          <w:p w:rsidR="000D42EC" w:rsidRPr="00655522" w:rsidRDefault="000D42EC" w:rsidP="00BF7B87">
            <w:pPr>
              <w:keepLines w:val="0"/>
              <w:tabs>
                <w:tab w:val="left" w:pos="1134"/>
              </w:tabs>
              <w:overflowPunct/>
              <w:autoSpaceDE/>
              <w:autoSpaceDN/>
              <w:adjustRightInd/>
              <w:spacing w:line="240" w:lineRule="auto"/>
              <w:ind w:firstLine="426"/>
              <w:jc w:val="left"/>
              <w:rPr>
                <w:rFonts w:eastAsia="SimSun"/>
                <w:sz w:val="24"/>
                <w:szCs w:val="24"/>
                <w:lang w:eastAsia="zh-CN"/>
              </w:rPr>
            </w:pPr>
          </w:p>
        </w:tc>
      </w:tr>
      <w:tr w:rsidR="00655522" w:rsidRPr="00655522" w:rsidTr="00BF7B87">
        <w:trPr>
          <w:trHeight w:val="20"/>
        </w:trPr>
        <w:tc>
          <w:tcPr>
            <w:tcW w:w="3227" w:type="dxa"/>
          </w:tcPr>
          <w:p w:rsidR="000D42EC" w:rsidRPr="00655522" w:rsidRDefault="000D42EC" w:rsidP="00BF7B87">
            <w:pPr>
              <w:keepLines w:val="0"/>
              <w:overflowPunct/>
              <w:autoSpaceDE/>
              <w:autoSpaceDN/>
              <w:adjustRightInd/>
              <w:spacing w:line="240" w:lineRule="auto"/>
              <w:ind w:firstLine="0"/>
              <w:jc w:val="left"/>
              <w:rPr>
                <w:rFonts w:eastAsia="SimSun"/>
                <w:sz w:val="24"/>
                <w:szCs w:val="24"/>
                <w:lang w:eastAsia="zh-CN"/>
              </w:rPr>
            </w:pPr>
            <w:r w:rsidRPr="00655522">
              <w:rPr>
                <w:rFonts w:eastAsia="SimSun"/>
                <w:sz w:val="24"/>
                <w:szCs w:val="24"/>
                <w:lang w:eastAsia="zh-CN"/>
              </w:rPr>
              <w:t>[4.4] - Магазины</w:t>
            </w:r>
          </w:p>
        </w:tc>
        <w:tc>
          <w:tcPr>
            <w:tcW w:w="3260" w:type="dxa"/>
            <w:gridSpan w:val="2"/>
          </w:tcPr>
          <w:p w:rsidR="000D42EC" w:rsidRPr="00655522" w:rsidRDefault="000D42EC" w:rsidP="00BF7B87">
            <w:pPr>
              <w:keepLines w:val="0"/>
              <w:overflowPunct/>
              <w:autoSpaceDE/>
              <w:autoSpaceDN/>
              <w:adjustRightInd/>
              <w:spacing w:line="240" w:lineRule="auto"/>
              <w:ind w:firstLine="284"/>
              <w:jc w:val="left"/>
              <w:rPr>
                <w:rFonts w:eastAsia="SimSun"/>
                <w:sz w:val="24"/>
                <w:szCs w:val="24"/>
                <w:lang w:eastAsia="zh-CN"/>
              </w:rPr>
            </w:pPr>
            <w:r w:rsidRPr="00655522">
              <w:rPr>
                <w:rFonts w:eastAsia="SimSun"/>
                <w:sz w:val="24"/>
                <w:szCs w:val="24"/>
                <w:lang w:eastAsia="zh-CN"/>
              </w:rPr>
              <w:t xml:space="preserve">Магазины продовольственных, </w:t>
            </w:r>
            <w:r w:rsidRPr="00655522">
              <w:rPr>
                <w:rFonts w:eastAsia="SimSun"/>
                <w:sz w:val="24"/>
                <w:szCs w:val="24"/>
                <w:lang w:eastAsia="zh-CN"/>
              </w:rPr>
              <w:lastRenderedPageBreak/>
              <w:t>непродовольственных и смешанных товаров;</w:t>
            </w:r>
          </w:p>
          <w:p w:rsidR="000D42EC" w:rsidRPr="00655522" w:rsidRDefault="000D42EC" w:rsidP="00BF7B87">
            <w:pPr>
              <w:keepLines w:val="0"/>
              <w:overflowPunct/>
              <w:autoSpaceDE/>
              <w:autoSpaceDN/>
              <w:adjustRightInd/>
              <w:spacing w:line="240" w:lineRule="auto"/>
              <w:ind w:firstLine="284"/>
              <w:jc w:val="left"/>
              <w:rPr>
                <w:rFonts w:eastAsia="SimSun"/>
                <w:sz w:val="24"/>
                <w:szCs w:val="24"/>
                <w:lang w:eastAsia="zh-CN"/>
              </w:rPr>
            </w:pPr>
            <w:r w:rsidRPr="00655522">
              <w:rPr>
                <w:rFonts w:eastAsia="SimSun"/>
                <w:sz w:val="24"/>
                <w:szCs w:val="24"/>
                <w:lang w:eastAsia="zh-CN"/>
              </w:rPr>
              <w:t xml:space="preserve">аптеки, </w:t>
            </w:r>
            <w:proofErr w:type="spellStart"/>
            <w:r w:rsidRPr="00655522">
              <w:rPr>
                <w:rFonts w:eastAsia="SimSun"/>
                <w:sz w:val="24"/>
                <w:szCs w:val="24"/>
                <w:lang w:eastAsia="zh-CN"/>
              </w:rPr>
              <w:t>ветаптеки</w:t>
            </w:r>
            <w:proofErr w:type="spellEnd"/>
            <w:r w:rsidRPr="00655522">
              <w:rPr>
                <w:rFonts w:eastAsia="SimSun"/>
                <w:sz w:val="24"/>
                <w:szCs w:val="24"/>
                <w:lang w:eastAsia="zh-CN"/>
              </w:rPr>
              <w:t xml:space="preserve">; </w:t>
            </w:r>
          </w:p>
        </w:tc>
        <w:tc>
          <w:tcPr>
            <w:tcW w:w="3260" w:type="dxa"/>
            <w:vMerge/>
          </w:tcPr>
          <w:p w:rsidR="000D42EC" w:rsidRPr="00655522" w:rsidRDefault="000D42EC" w:rsidP="00BF7B87">
            <w:pPr>
              <w:keepLines w:val="0"/>
              <w:tabs>
                <w:tab w:val="left" w:pos="1134"/>
              </w:tabs>
              <w:overflowPunct/>
              <w:autoSpaceDE/>
              <w:autoSpaceDN/>
              <w:adjustRightInd/>
              <w:spacing w:line="240" w:lineRule="auto"/>
              <w:ind w:firstLine="426"/>
              <w:jc w:val="left"/>
              <w:rPr>
                <w:rFonts w:eastAsia="SimSun"/>
                <w:sz w:val="24"/>
                <w:szCs w:val="24"/>
                <w:lang w:eastAsia="zh-CN"/>
              </w:rPr>
            </w:pPr>
          </w:p>
        </w:tc>
      </w:tr>
      <w:tr w:rsidR="00655522" w:rsidRPr="00655522" w:rsidTr="00BF7B87">
        <w:trPr>
          <w:trHeight w:val="20"/>
        </w:trPr>
        <w:tc>
          <w:tcPr>
            <w:tcW w:w="3227" w:type="dxa"/>
          </w:tcPr>
          <w:p w:rsidR="000D42EC" w:rsidRPr="00655522" w:rsidRDefault="000D42EC" w:rsidP="00BF7B87">
            <w:pPr>
              <w:keepLines w:val="0"/>
              <w:overflowPunct/>
              <w:autoSpaceDE/>
              <w:autoSpaceDN/>
              <w:adjustRightInd/>
              <w:spacing w:line="240" w:lineRule="auto"/>
              <w:ind w:firstLine="0"/>
              <w:rPr>
                <w:rFonts w:eastAsia="SimSun"/>
                <w:sz w:val="24"/>
                <w:szCs w:val="24"/>
                <w:lang w:eastAsia="zh-CN"/>
              </w:rPr>
            </w:pPr>
            <w:r w:rsidRPr="00655522">
              <w:rPr>
                <w:rFonts w:eastAsia="SimSun"/>
                <w:sz w:val="24"/>
                <w:szCs w:val="24"/>
                <w:lang w:eastAsia="zh-CN"/>
              </w:rPr>
              <w:lastRenderedPageBreak/>
              <w:t>[4.8] – Развлечения</w:t>
            </w:r>
          </w:p>
          <w:p w:rsidR="000D42EC" w:rsidRPr="00655522" w:rsidRDefault="000D42EC" w:rsidP="00BF7B87">
            <w:pPr>
              <w:widowControl w:val="0"/>
              <w:spacing w:line="240" w:lineRule="auto"/>
              <w:rPr>
                <w:sz w:val="24"/>
                <w:szCs w:val="24"/>
              </w:rPr>
            </w:pPr>
          </w:p>
        </w:tc>
        <w:tc>
          <w:tcPr>
            <w:tcW w:w="3260" w:type="dxa"/>
            <w:gridSpan w:val="2"/>
          </w:tcPr>
          <w:p w:rsidR="000D42EC" w:rsidRPr="00655522" w:rsidRDefault="000D42EC" w:rsidP="00BF7B87">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Дискотеки и танцевальные площадки, аквапарки, боулинг, аттракционы, игровые автоматы (кроме игрового оборудования, используемого для проведения азартных игр) и игровые площадки.</w:t>
            </w:r>
          </w:p>
          <w:p w:rsidR="000D42EC" w:rsidRPr="00655522" w:rsidRDefault="000D42EC" w:rsidP="00BF7B87">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Ипподромы, конноспортивные комплексы с конюшней до 50 голов;</w:t>
            </w:r>
          </w:p>
        </w:tc>
        <w:tc>
          <w:tcPr>
            <w:tcW w:w="3260" w:type="dxa"/>
            <w:vMerge/>
          </w:tcPr>
          <w:p w:rsidR="000D42EC" w:rsidRPr="00655522" w:rsidRDefault="000D42EC" w:rsidP="00BF7B87">
            <w:pPr>
              <w:keepLines w:val="0"/>
              <w:tabs>
                <w:tab w:val="left" w:pos="1134"/>
              </w:tabs>
              <w:overflowPunct/>
              <w:autoSpaceDE/>
              <w:autoSpaceDN/>
              <w:adjustRightInd/>
              <w:spacing w:line="240" w:lineRule="auto"/>
              <w:ind w:firstLine="426"/>
              <w:jc w:val="left"/>
              <w:rPr>
                <w:rFonts w:eastAsia="SimSun"/>
                <w:sz w:val="24"/>
                <w:szCs w:val="24"/>
                <w:lang w:eastAsia="zh-CN"/>
              </w:rPr>
            </w:pPr>
          </w:p>
        </w:tc>
      </w:tr>
      <w:tr w:rsidR="00655522" w:rsidRPr="00655522" w:rsidTr="00BF7B87">
        <w:trPr>
          <w:trHeight w:val="20"/>
        </w:trPr>
        <w:tc>
          <w:tcPr>
            <w:tcW w:w="3227" w:type="dxa"/>
          </w:tcPr>
          <w:p w:rsidR="000D42EC" w:rsidRPr="00655522" w:rsidRDefault="000D42EC" w:rsidP="00BF7B87">
            <w:pPr>
              <w:keepLines w:val="0"/>
              <w:overflowPunct/>
              <w:autoSpaceDE/>
              <w:autoSpaceDN/>
              <w:adjustRightInd/>
              <w:spacing w:line="240" w:lineRule="auto"/>
              <w:ind w:firstLine="0"/>
              <w:jc w:val="left"/>
              <w:rPr>
                <w:rFonts w:eastAsia="SimSun"/>
                <w:sz w:val="24"/>
                <w:szCs w:val="24"/>
                <w:lang w:eastAsia="zh-CN"/>
              </w:rPr>
            </w:pPr>
            <w:r w:rsidRPr="00655522">
              <w:rPr>
                <w:rFonts w:eastAsia="SimSun"/>
                <w:sz w:val="24"/>
                <w:szCs w:val="24"/>
                <w:lang w:eastAsia="zh-CN"/>
              </w:rPr>
              <w:t>[5.1] - Спорт</w:t>
            </w:r>
          </w:p>
          <w:p w:rsidR="000D42EC" w:rsidRPr="00655522" w:rsidRDefault="000D42EC" w:rsidP="00BF7B87">
            <w:pPr>
              <w:keepLines w:val="0"/>
              <w:overflowPunct/>
              <w:autoSpaceDE/>
              <w:autoSpaceDN/>
              <w:adjustRightInd/>
              <w:spacing w:line="240" w:lineRule="auto"/>
              <w:ind w:firstLine="0"/>
              <w:jc w:val="left"/>
              <w:rPr>
                <w:rFonts w:eastAsia="SimSun"/>
                <w:sz w:val="24"/>
                <w:szCs w:val="24"/>
                <w:lang w:eastAsia="zh-CN"/>
              </w:rPr>
            </w:pPr>
          </w:p>
          <w:p w:rsidR="000D42EC" w:rsidRPr="00655522" w:rsidRDefault="000D42EC" w:rsidP="00BF7B87">
            <w:pPr>
              <w:keepLines w:val="0"/>
              <w:overflowPunct/>
              <w:autoSpaceDE/>
              <w:autoSpaceDN/>
              <w:adjustRightInd/>
              <w:spacing w:line="240" w:lineRule="auto"/>
              <w:ind w:firstLine="0"/>
              <w:jc w:val="left"/>
              <w:rPr>
                <w:rFonts w:eastAsia="SimSun"/>
                <w:sz w:val="24"/>
                <w:szCs w:val="24"/>
                <w:lang w:eastAsia="zh-CN"/>
              </w:rPr>
            </w:pPr>
          </w:p>
        </w:tc>
        <w:tc>
          <w:tcPr>
            <w:tcW w:w="3260" w:type="dxa"/>
            <w:gridSpan w:val="2"/>
          </w:tcPr>
          <w:p w:rsidR="000D42EC" w:rsidRPr="00655522" w:rsidRDefault="000D42EC" w:rsidP="00BF7B87">
            <w:pPr>
              <w:pStyle w:val="nienie"/>
              <w:keepLines w:val="0"/>
              <w:tabs>
                <w:tab w:val="left" w:pos="0"/>
              </w:tabs>
              <w:suppressAutoHyphens/>
              <w:ind w:left="12" w:firstLine="305"/>
              <w:jc w:val="left"/>
              <w:rPr>
                <w:rFonts w:ascii="Times New Roman" w:hAnsi="Times New Roman" w:cs="Times New Roman"/>
              </w:rPr>
            </w:pPr>
            <w:r w:rsidRPr="00655522">
              <w:rPr>
                <w:rFonts w:ascii="Times New Roman" w:eastAsia="SimSun" w:hAnsi="Times New Roman" w:cs="Times New Roman"/>
                <w:lang w:eastAsia="zh-CN"/>
              </w:rPr>
              <w:t xml:space="preserve">Здания физкультурно-оздоровительных клубов и </w:t>
            </w:r>
            <w:proofErr w:type="gramStart"/>
            <w:r w:rsidRPr="00655522">
              <w:rPr>
                <w:rFonts w:ascii="Times New Roman" w:eastAsia="SimSun" w:hAnsi="Times New Roman" w:cs="Times New Roman"/>
                <w:lang w:eastAsia="zh-CN"/>
              </w:rPr>
              <w:t>фитнес-центров</w:t>
            </w:r>
            <w:proofErr w:type="gramEnd"/>
            <w:r w:rsidRPr="00655522">
              <w:rPr>
                <w:rFonts w:ascii="Times New Roman" w:eastAsia="SimSun" w:hAnsi="Times New Roman" w:cs="Times New Roman"/>
                <w:lang w:eastAsia="zh-CN"/>
              </w:rPr>
              <w:t>;</w:t>
            </w:r>
          </w:p>
          <w:p w:rsidR="000D42EC" w:rsidRPr="00655522" w:rsidRDefault="000D42EC" w:rsidP="00BF7B87">
            <w:pPr>
              <w:pStyle w:val="nienie"/>
              <w:keepLines w:val="0"/>
              <w:tabs>
                <w:tab w:val="left" w:pos="0"/>
              </w:tabs>
              <w:suppressAutoHyphens/>
              <w:ind w:left="0" w:firstLine="317"/>
              <w:jc w:val="left"/>
              <w:rPr>
                <w:rFonts w:ascii="Times New Roman" w:eastAsia="SimSun" w:hAnsi="Times New Roman" w:cs="Times New Roman"/>
                <w:lang w:eastAsia="zh-CN"/>
              </w:rPr>
            </w:pPr>
            <w:r w:rsidRPr="00655522">
              <w:rPr>
                <w:rFonts w:ascii="Times New Roman" w:eastAsia="SimSun" w:hAnsi="Times New Roman" w:cs="Times New Roman"/>
                <w:lang w:eastAsia="zh-CN"/>
              </w:rPr>
              <w:t xml:space="preserve">бассейны; </w:t>
            </w:r>
          </w:p>
          <w:p w:rsidR="000D42EC" w:rsidRPr="00655522" w:rsidRDefault="000D42EC" w:rsidP="00BF7B87">
            <w:pPr>
              <w:pStyle w:val="nienie"/>
              <w:keepLines w:val="0"/>
              <w:tabs>
                <w:tab w:val="left" w:pos="0"/>
              </w:tabs>
              <w:suppressAutoHyphens/>
              <w:ind w:left="0" w:firstLine="317"/>
              <w:jc w:val="left"/>
              <w:rPr>
                <w:rFonts w:ascii="Times New Roman" w:hAnsi="Times New Roman" w:cs="Times New Roman"/>
              </w:rPr>
            </w:pPr>
            <w:r w:rsidRPr="00655522">
              <w:rPr>
                <w:rFonts w:ascii="Times New Roman" w:eastAsia="SimSun" w:hAnsi="Times New Roman" w:cs="Times New Roman"/>
                <w:lang w:eastAsia="zh-CN"/>
              </w:rPr>
              <w:t xml:space="preserve">площадки для занятия спортом и физкультурой (беговые дорожки, спортивные сооружения, теннисные корты, поля для спортивной игры, автодромы, мотодромы, трамплины, трассы и спортивные стрельбища, </w:t>
            </w:r>
            <w:r w:rsidRPr="00655522">
              <w:rPr>
                <w:rFonts w:ascii="Times New Roman" w:hAnsi="Times New Roman" w:cs="Times New Roman"/>
              </w:rPr>
              <w:t>велотреки;</w:t>
            </w:r>
          </w:p>
          <w:p w:rsidR="000D42EC" w:rsidRPr="00655522" w:rsidRDefault="000D42EC" w:rsidP="00BF7B87">
            <w:pPr>
              <w:pStyle w:val="nienie"/>
              <w:keepLines w:val="0"/>
              <w:tabs>
                <w:tab w:val="left" w:pos="0"/>
              </w:tabs>
              <w:suppressAutoHyphens/>
              <w:ind w:left="12" w:firstLine="0"/>
              <w:jc w:val="left"/>
              <w:rPr>
                <w:rFonts w:ascii="Times New Roman" w:eastAsia="SimSun" w:hAnsi="Times New Roman" w:cs="Times New Roman"/>
                <w:lang w:eastAsia="zh-CN"/>
              </w:rPr>
            </w:pPr>
            <w:r w:rsidRPr="00655522">
              <w:rPr>
                <w:rFonts w:ascii="Times New Roman" w:hAnsi="Times New Roman" w:cs="Times New Roman"/>
              </w:rPr>
              <w:t>ипподромы, мотодромы, картинги</w:t>
            </w:r>
            <w:r w:rsidRPr="00655522">
              <w:rPr>
                <w:rFonts w:ascii="Times New Roman" w:eastAsia="SimSun" w:hAnsi="Times New Roman" w:cs="Times New Roman"/>
                <w:lang w:eastAsia="zh-CN"/>
              </w:rPr>
              <w:t xml:space="preserve">); </w:t>
            </w:r>
          </w:p>
          <w:p w:rsidR="000D42EC" w:rsidRPr="00655522" w:rsidRDefault="000D42EC" w:rsidP="00BF7B87">
            <w:pPr>
              <w:pStyle w:val="nienie"/>
              <w:keepLines w:val="0"/>
              <w:tabs>
                <w:tab w:val="left" w:pos="0"/>
              </w:tabs>
              <w:suppressAutoHyphens/>
              <w:ind w:left="12" w:firstLine="305"/>
              <w:jc w:val="left"/>
              <w:rPr>
                <w:rFonts w:ascii="Times New Roman" w:hAnsi="Times New Roman" w:cs="Times New Roman"/>
              </w:rPr>
            </w:pPr>
            <w:r w:rsidRPr="00655522">
              <w:rPr>
                <w:rFonts w:ascii="Times New Roman" w:hAnsi="Times New Roman" w:cs="Times New Roman"/>
              </w:rPr>
              <w:t>универсальные спортивные и зрелищные залы или комплексы (с трибунами);</w:t>
            </w:r>
          </w:p>
          <w:p w:rsidR="000D42EC" w:rsidRPr="00655522" w:rsidRDefault="000D42EC" w:rsidP="00BF7B87">
            <w:pPr>
              <w:pStyle w:val="nienie"/>
              <w:keepLines w:val="0"/>
              <w:tabs>
                <w:tab w:val="left" w:pos="0"/>
              </w:tabs>
              <w:suppressAutoHyphens/>
              <w:ind w:left="12" w:firstLine="305"/>
              <w:jc w:val="left"/>
              <w:rPr>
                <w:rFonts w:ascii="Times New Roman" w:hAnsi="Times New Roman" w:cs="Times New Roman"/>
              </w:rPr>
            </w:pPr>
            <w:r w:rsidRPr="00655522">
              <w:rPr>
                <w:rFonts w:ascii="Times New Roman" w:hAnsi="Times New Roman" w:cs="Times New Roman"/>
              </w:rPr>
              <w:t xml:space="preserve">спортивные арены (с трибунами); </w:t>
            </w:r>
          </w:p>
          <w:p w:rsidR="000D42EC" w:rsidRPr="00655522" w:rsidRDefault="000D42EC" w:rsidP="00BF7B87">
            <w:pPr>
              <w:pStyle w:val="nienie"/>
              <w:keepLines w:val="0"/>
              <w:tabs>
                <w:tab w:val="left" w:pos="0"/>
              </w:tabs>
              <w:suppressAutoHyphens/>
              <w:ind w:left="12" w:firstLine="305"/>
              <w:jc w:val="left"/>
              <w:rPr>
                <w:rFonts w:eastAsia="SimSun"/>
                <w:lang w:eastAsia="zh-CN"/>
              </w:rPr>
            </w:pPr>
            <w:r w:rsidRPr="00655522">
              <w:rPr>
                <w:rFonts w:ascii="Times New Roman" w:hAnsi="Times New Roman" w:cs="Times New Roman"/>
              </w:rPr>
              <w:t>аквапарки;</w:t>
            </w:r>
          </w:p>
        </w:tc>
        <w:tc>
          <w:tcPr>
            <w:tcW w:w="3260" w:type="dxa"/>
            <w:vMerge/>
          </w:tcPr>
          <w:p w:rsidR="000D42EC" w:rsidRPr="00655522" w:rsidRDefault="000D42EC" w:rsidP="00BF7B87">
            <w:pPr>
              <w:keepLines w:val="0"/>
              <w:tabs>
                <w:tab w:val="left" w:pos="1134"/>
              </w:tabs>
              <w:overflowPunct/>
              <w:autoSpaceDE/>
              <w:autoSpaceDN/>
              <w:adjustRightInd/>
              <w:spacing w:line="240" w:lineRule="auto"/>
              <w:ind w:firstLine="426"/>
              <w:jc w:val="left"/>
              <w:rPr>
                <w:rFonts w:eastAsia="SimSun"/>
                <w:sz w:val="24"/>
                <w:szCs w:val="24"/>
                <w:lang w:eastAsia="zh-CN"/>
              </w:rPr>
            </w:pPr>
          </w:p>
        </w:tc>
      </w:tr>
      <w:tr w:rsidR="00655522" w:rsidRPr="00655522" w:rsidTr="00BF7B87">
        <w:trPr>
          <w:trHeight w:val="20"/>
        </w:trPr>
        <w:tc>
          <w:tcPr>
            <w:tcW w:w="3227" w:type="dxa"/>
          </w:tcPr>
          <w:p w:rsidR="000D42EC" w:rsidRPr="00655522" w:rsidRDefault="000D42EC" w:rsidP="00BF7B87">
            <w:pPr>
              <w:keepLines w:val="0"/>
              <w:overflowPunct/>
              <w:autoSpaceDE/>
              <w:autoSpaceDN/>
              <w:adjustRightInd/>
              <w:spacing w:line="240" w:lineRule="auto"/>
              <w:ind w:firstLine="0"/>
              <w:jc w:val="left"/>
              <w:rPr>
                <w:rFonts w:eastAsia="SimSun"/>
                <w:sz w:val="24"/>
                <w:szCs w:val="24"/>
                <w:lang w:eastAsia="zh-CN"/>
              </w:rPr>
            </w:pPr>
            <w:r w:rsidRPr="00655522">
              <w:rPr>
                <w:rFonts w:eastAsia="SimSun"/>
                <w:sz w:val="24"/>
                <w:szCs w:val="24"/>
                <w:lang w:eastAsia="zh-CN"/>
              </w:rPr>
              <w:t>[2.7.1] - Объекты гаражного назначения</w:t>
            </w:r>
          </w:p>
        </w:tc>
        <w:tc>
          <w:tcPr>
            <w:tcW w:w="3260" w:type="dxa"/>
            <w:gridSpan w:val="2"/>
            <w:vMerge w:val="restart"/>
          </w:tcPr>
          <w:p w:rsidR="000D42EC" w:rsidRPr="00655522" w:rsidRDefault="000D42EC" w:rsidP="00BF7B87">
            <w:pPr>
              <w:keepLines w:val="0"/>
              <w:overflowPunct/>
              <w:autoSpaceDE/>
              <w:autoSpaceDN/>
              <w:adjustRightInd/>
              <w:spacing w:line="240" w:lineRule="auto"/>
              <w:ind w:firstLine="284"/>
              <w:jc w:val="left"/>
              <w:rPr>
                <w:rFonts w:eastAsia="SimSun"/>
                <w:sz w:val="24"/>
                <w:szCs w:val="24"/>
                <w:lang w:eastAsia="zh-CN"/>
              </w:rPr>
            </w:pPr>
            <w:r w:rsidRPr="00655522">
              <w:rPr>
                <w:rFonts w:eastAsia="SimSun"/>
                <w:sz w:val="24"/>
                <w:szCs w:val="24"/>
                <w:lang w:eastAsia="zh-CN"/>
              </w:rPr>
              <w:t>Автостоянки боксового типа для постоянного хранения автомобилей и других транспортных средств;</w:t>
            </w:r>
          </w:p>
          <w:p w:rsidR="000D42EC" w:rsidRPr="00655522" w:rsidRDefault="000D42EC" w:rsidP="00BF7B87">
            <w:pPr>
              <w:keepLines w:val="0"/>
              <w:overflowPunct/>
              <w:autoSpaceDE/>
              <w:autoSpaceDN/>
              <w:adjustRightInd/>
              <w:spacing w:line="240" w:lineRule="auto"/>
              <w:ind w:firstLine="284"/>
              <w:jc w:val="left"/>
              <w:rPr>
                <w:rFonts w:eastAsia="SimSun"/>
                <w:sz w:val="24"/>
                <w:szCs w:val="24"/>
                <w:lang w:eastAsia="zh-CN"/>
              </w:rPr>
            </w:pPr>
            <w:r w:rsidRPr="00655522">
              <w:rPr>
                <w:rFonts w:eastAsia="SimSun"/>
                <w:sz w:val="24"/>
                <w:szCs w:val="24"/>
                <w:lang w:eastAsia="zh-CN"/>
              </w:rPr>
              <w:t>гаражи;</w:t>
            </w:r>
          </w:p>
          <w:p w:rsidR="000D42EC" w:rsidRPr="00655522" w:rsidRDefault="000D42EC" w:rsidP="00BF7B87">
            <w:pPr>
              <w:keepLines w:val="0"/>
              <w:overflowPunct/>
              <w:autoSpaceDE/>
              <w:autoSpaceDN/>
              <w:adjustRightInd/>
              <w:spacing w:line="240" w:lineRule="auto"/>
              <w:ind w:firstLine="284"/>
              <w:jc w:val="left"/>
              <w:rPr>
                <w:rFonts w:eastAsia="SimSun"/>
                <w:sz w:val="24"/>
                <w:szCs w:val="24"/>
                <w:lang w:eastAsia="zh-CN"/>
              </w:rPr>
            </w:pPr>
            <w:r w:rsidRPr="00655522">
              <w:rPr>
                <w:rFonts w:eastAsia="SimSun"/>
                <w:sz w:val="24"/>
                <w:szCs w:val="24"/>
                <w:lang w:eastAsia="zh-CN"/>
              </w:rPr>
              <w:t xml:space="preserve">Стоянки для автомобилей надземного открытого и закрытого типов, гаражно-строительные кооперативы, подземные автостоянки, автостоянки с пандусами (рампами) и механизированные </w:t>
            </w:r>
            <w:r w:rsidRPr="00655522">
              <w:rPr>
                <w:rFonts w:eastAsia="SimSun"/>
                <w:sz w:val="24"/>
                <w:szCs w:val="24"/>
                <w:lang w:eastAsia="zh-CN"/>
              </w:rPr>
              <w:lastRenderedPageBreak/>
              <w:t>автостоянки.</w:t>
            </w:r>
          </w:p>
          <w:p w:rsidR="000D42EC" w:rsidRPr="00655522" w:rsidRDefault="000D42EC" w:rsidP="00BF7B87">
            <w:pPr>
              <w:keepLines w:val="0"/>
              <w:overflowPunct/>
              <w:autoSpaceDE/>
              <w:autoSpaceDN/>
              <w:adjustRightInd/>
              <w:spacing w:line="240" w:lineRule="auto"/>
              <w:ind w:firstLine="284"/>
              <w:jc w:val="left"/>
              <w:rPr>
                <w:rFonts w:eastAsia="SimSun"/>
                <w:sz w:val="24"/>
                <w:szCs w:val="24"/>
                <w:lang w:eastAsia="zh-CN"/>
              </w:rPr>
            </w:pPr>
          </w:p>
        </w:tc>
        <w:tc>
          <w:tcPr>
            <w:tcW w:w="3260" w:type="dxa"/>
            <w:vMerge w:val="restart"/>
          </w:tcPr>
          <w:p w:rsidR="000D42EC" w:rsidRPr="00655522" w:rsidRDefault="000D42EC" w:rsidP="00BF7B87">
            <w:pPr>
              <w:keepLines w:val="0"/>
              <w:tabs>
                <w:tab w:val="left" w:pos="1134"/>
              </w:tabs>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lastRenderedPageBreak/>
              <w:t>минимальная/максимальная площадь земельных участков – 18/1000 кв. м;</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максимальное количество надземных этажей – 2 этажа;</w:t>
            </w:r>
          </w:p>
          <w:p w:rsidR="000D42EC" w:rsidRPr="00655522" w:rsidRDefault="000D42EC" w:rsidP="00BF7B87">
            <w:pPr>
              <w:keepLines w:val="0"/>
              <w:tabs>
                <w:tab w:val="left" w:pos="1134"/>
              </w:tabs>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максимальная высота зданий, строений, сооружений от уровня земли - 5 м;</w:t>
            </w:r>
          </w:p>
          <w:p w:rsidR="000D42EC" w:rsidRPr="00655522" w:rsidRDefault="000D42EC" w:rsidP="00BF7B87">
            <w:pPr>
              <w:keepLines w:val="0"/>
              <w:tabs>
                <w:tab w:val="left" w:pos="1134"/>
              </w:tabs>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максимальный процент застройки в границах земельного участка – 80%;</w:t>
            </w:r>
          </w:p>
          <w:p w:rsidR="000D42EC" w:rsidRPr="00655522" w:rsidRDefault="000D42EC" w:rsidP="00BF7B87">
            <w:pPr>
              <w:keepLines w:val="0"/>
              <w:tabs>
                <w:tab w:val="left" w:pos="1134"/>
              </w:tabs>
              <w:overflowPunct/>
              <w:autoSpaceDE/>
              <w:autoSpaceDN/>
              <w:adjustRightInd/>
              <w:spacing w:line="240" w:lineRule="auto"/>
              <w:ind w:firstLine="426"/>
              <w:jc w:val="left"/>
              <w:rPr>
                <w:rFonts w:eastAsia="SimSun"/>
                <w:sz w:val="24"/>
                <w:szCs w:val="24"/>
                <w:lang w:eastAsia="zh-CN"/>
              </w:rPr>
            </w:pPr>
          </w:p>
        </w:tc>
      </w:tr>
      <w:tr w:rsidR="00655522" w:rsidRPr="00655522" w:rsidTr="00BF7B87">
        <w:trPr>
          <w:trHeight w:val="20"/>
        </w:trPr>
        <w:tc>
          <w:tcPr>
            <w:tcW w:w="3227" w:type="dxa"/>
          </w:tcPr>
          <w:p w:rsidR="000D42EC" w:rsidRPr="00655522" w:rsidRDefault="000D42EC" w:rsidP="00BF7B87">
            <w:pPr>
              <w:keepLines w:val="0"/>
              <w:overflowPunct/>
              <w:autoSpaceDE/>
              <w:autoSpaceDN/>
              <w:adjustRightInd/>
              <w:spacing w:line="240" w:lineRule="auto"/>
              <w:ind w:firstLine="0"/>
              <w:jc w:val="left"/>
              <w:rPr>
                <w:rFonts w:eastAsia="SimSun"/>
                <w:sz w:val="24"/>
                <w:szCs w:val="24"/>
                <w:lang w:eastAsia="zh-CN"/>
              </w:rPr>
            </w:pPr>
            <w:r w:rsidRPr="00655522">
              <w:rPr>
                <w:rFonts w:eastAsia="SimSun"/>
                <w:sz w:val="24"/>
                <w:szCs w:val="24"/>
                <w:lang w:eastAsia="zh-CN"/>
              </w:rPr>
              <w:t>[4.9] - Обслуживание автотранспорта</w:t>
            </w:r>
          </w:p>
        </w:tc>
        <w:tc>
          <w:tcPr>
            <w:tcW w:w="3260" w:type="dxa"/>
            <w:gridSpan w:val="2"/>
            <w:vMerge/>
          </w:tcPr>
          <w:p w:rsidR="000D42EC" w:rsidRPr="00655522" w:rsidRDefault="000D42EC" w:rsidP="00BF7B87">
            <w:pPr>
              <w:keepLines w:val="0"/>
              <w:overflowPunct/>
              <w:autoSpaceDE/>
              <w:autoSpaceDN/>
              <w:adjustRightInd/>
              <w:spacing w:line="240" w:lineRule="auto"/>
              <w:ind w:firstLine="284"/>
              <w:jc w:val="left"/>
              <w:rPr>
                <w:rFonts w:eastAsia="SimSun"/>
                <w:sz w:val="24"/>
                <w:szCs w:val="24"/>
                <w:lang w:eastAsia="zh-CN"/>
              </w:rPr>
            </w:pPr>
          </w:p>
        </w:tc>
        <w:tc>
          <w:tcPr>
            <w:tcW w:w="3260" w:type="dxa"/>
            <w:vMerge/>
          </w:tcPr>
          <w:p w:rsidR="000D42EC" w:rsidRPr="00655522" w:rsidRDefault="000D42EC" w:rsidP="00BF7B87">
            <w:pPr>
              <w:keepLines w:val="0"/>
              <w:tabs>
                <w:tab w:val="left" w:pos="1134"/>
              </w:tabs>
              <w:overflowPunct/>
              <w:autoSpaceDE/>
              <w:autoSpaceDN/>
              <w:adjustRightInd/>
              <w:spacing w:line="240" w:lineRule="auto"/>
              <w:ind w:firstLine="426"/>
              <w:jc w:val="left"/>
              <w:rPr>
                <w:rFonts w:eastAsia="SimSun"/>
                <w:sz w:val="24"/>
                <w:szCs w:val="24"/>
                <w:lang w:eastAsia="zh-CN"/>
              </w:rPr>
            </w:pPr>
          </w:p>
        </w:tc>
      </w:tr>
      <w:tr w:rsidR="00655522" w:rsidRPr="00655522" w:rsidTr="00BF7B87">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20"/>
        </w:trPr>
        <w:tc>
          <w:tcPr>
            <w:tcW w:w="3249" w:type="dxa"/>
            <w:gridSpan w:val="2"/>
          </w:tcPr>
          <w:p w:rsidR="000D42EC" w:rsidRPr="00655522" w:rsidRDefault="000D42EC" w:rsidP="00BF7B87">
            <w:pPr>
              <w:keepLines w:val="0"/>
              <w:tabs>
                <w:tab w:val="left" w:pos="2520"/>
              </w:tabs>
              <w:overflowPunct/>
              <w:autoSpaceDE/>
              <w:autoSpaceDN/>
              <w:adjustRightInd/>
              <w:spacing w:line="240" w:lineRule="auto"/>
              <w:ind w:firstLine="0"/>
              <w:rPr>
                <w:rFonts w:eastAsia="SimSun"/>
                <w:sz w:val="24"/>
                <w:szCs w:val="24"/>
                <w:lang w:eastAsia="zh-CN"/>
              </w:rPr>
            </w:pPr>
            <w:r w:rsidRPr="00655522">
              <w:rPr>
                <w:sz w:val="24"/>
                <w:szCs w:val="24"/>
              </w:rPr>
              <w:lastRenderedPageBreak/>
              <w:t>[4.7] - Гостиничное обслуживание</w:t>
            </w:r>
          </w:p>
        </w:tc>
        <w:tc>
          <w:tcPr>
            <w:tcW w:w="3238" w:type="dxa"/>
          </w:tcPr>
          <w:p w:rsidR="000D42EC" w:rsidRPr="00655522" w:rsidRDefault="000D42EC" w:rsidP="00BF7B87">
            <w:pPr>
              <w:widowControl w:val="0"/>
              <w:overflowPunct/>
              <w:autoSpaceDE/>
              <w:autoSpaceDN/>
              <w:adjustRightInd/>
              <w:spacing w:line="240" w:lineRule="auto"/>
              <w:ind w:firstLine="426"/>
              <w:rPr>
                <w:sz w:val="24"/>
                <w:szCs w:val="24"/>
              </w:rPr>
            </w:pPr>
            <w:r w:rsidRPr="00655522">
              <w:rPr>
                <w:sz w:val="24"/>
                <w:szCs w:val="24"/>
              </w:rPr>
              <w:t>Гостевые дома;</w:t>
            </w:r>
          </w:p>
          <w:p w:rsidR="000D42EC" w:rsidRPr="00655522" w:rsidRDefault="000D42EC" w:rsidP="00BF7B87">
            <w:pPr>
              <w:widowControl w:val="0"/>
              <w:overflowPunct/>
              <w:autoSpaceDE/>
              <w:autoSpaceDN/>
              <w:adjustRightInd/>
              <w:spacing w:line="240" w:lineRule="auto"/>
              <w:ind w:firstLine="426"/>
              <w:rPr>
                <w:sz w:val="24"/>
                <w:szCs w:val="24"/>
              </w:rPr>
            </w:pPr>
            <w:r w:rsidRPr="00655522">
              <w:rPr>
                <w:rFonts w:eastAsia="SimSun"/>
                <w:sz w:val="24"/>
                <w:szCs w:val="24"/>
                <w:lang w:eastAsia="zh-CN"/>
              </w:rPr>
              <w:t>Гостиницы; мотели; общежития</w:t>
            </w:r>
            <w:r w:rsidRPr="00655522">
              <w:rPr>
                <w:sz w:val="24"/>
                <w:szCs w:val="24"/>
              </w:rPr>
              <w:t xml:space="preserve"> </w:t>
            </w:r>
          </w:p>
        </w:tc>
        <w:tc>
          <w:tcPr>
            <w:tcW w:w="3260" w:type="dxa"/>
          </w:tcPr>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минимальная/максимальная площадь земельных участков  – 400-5000 кв. м;</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размер земельного участка - 30 - 40 м</w:t>
            </w:r>
            <w:proofErr w:type="gramStart"/>
            <w:r w:rsidRPr="00655522">
              <w:rPr>
                <w:rFonts w:eastAsia="SimSun"/>
                <w:sz w:val="24"/>
                <w:szCs w:val="24"/>
                <w:lang w:eastAsia="zh-CN"/>
              </w:rPr>
              <w:t>2</w:t>
            </w:r>
            <w:proofErr w:type="gramEnd"/>
            <w:r w:rsidRPr="00655522">
              <w:rPr>
                <w:rFonts w:eastAsia="SimSun"/>
                <w:sz w:val="24"/>
                <w:szCs w:val="24"/>
                <w:lang w:eastAsia="zh-CN"/>
              </w:rPr>
              <w:t>/место;</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 xml:space="preserve">минимальная ширина земельных участков вдоль фронта улицы (проезда) – 8 м; </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 xml:space="preserve">максимальное количество надземных этажей зданий – 3 </w:t>
            </w:r>
            <w:proofErr w:type="spellStart"/>
            <w:r w:rsidRPr="00655522">
              <w:rPr>
                <w:rFonts w:eastAsia="SimSun"/>
                <w:sz w:val="24"/>
                <w:szCs w:val="24"/>
                <w:lang w:eastAsia="zh-CN"/>
              </w:rPr>
              <w:t>эт</w:t>
            </w:r>
            <w:proofErr w:type="spellEnd"/>
            <w:r w:rsidRPr="00655522">
              <w:rPr>
                <w:rFonts w:eastAsia="SimSun"/>
                <w:sz w:val="24"/>
                <w:szCs w:val="24"/>
                <w:lang w:eastAsia="zh-CN"/>
              </w:rPr>
              <w:t xml:space="preserve">. (включая мансардный этаж); </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максимальный процент застройки в границах земельного участка – 60%;</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sz w:val="24"/>
                <w:szCs w:val="24"/>
              </w:rPr>
              <w:t>данные объекты должны иметь необходимое расчетное количество парковочных мест (отдельно стоящих, встроенных, пристроенных, подземных) только на территории своих земельных участков.</w:t>
            </w:r>
          </w:p>
        </w:tc>
      </w:tr>
      <w:tr w:rsidR="000D42EC" w:rsidRPr="00655522" w:rsidTr="00BF7B87">
        <w:trPr>
          <w:trHeight w:val="421"/>
        </w:trPr>
        <w:tc>
          <w:tcPr>
            <w:tcW w:w="3227" w:type="dxa"/>
          </w:tcPr>
          <w:p w:rsidR="000D42EC" w:rsidRPr="00655522" w:rsidRDefault="000D42EC" w:rsidP="00BF7B87">
            <w:pPr>
              <w:widowControl w:val="0"/>
              <w:spacing w:line="240" w:lineRule="auto"/>
              <w:ind w:firstLine="0"/>
              <w:rPr>
                <w:rFonts w:eastAsia="SimSun"/>
                <w:sz w:val="24"/>
                <w:szCs w:val="24"/>
                <w:lang w:eastAsia="zh-CN"/>
              </w:rPr>
            </w:pPr>
            <w:r w:rsidRPr="00655522">
              <w:rPr>
                <w:rFonts w:eastAsia="SimSun"/>
                <w:sz w:val="24"/>
                <w:szCs w:val="24"/>
                <w:lang w:eastAsia="zh-CN"/>
              </w:rPr>
              <w:t>[12.0] – Земельные участки (территории) общего пользования</w:t>
            </w:r>
          </w:p>
        </w:tc>
        <w:tc>
          <w:tcPr>
            <w:tcW w:w="3260" w:type="dxa"/>
            <w:gridSpan w:val="2"/>
          </w:tcPr>
          <w:p w:rsidR="000D42EC" w:rsidRPr="00655522" w:rsidRDefault="000D42EC" w:rsidP="00BF7B87">
            <w:pPr>
              <w:keepLines w:val="0"/>
              <w:overflowPunct/>
              <w:autoSpaceDE/>
              <w:autoSpaceDN/>
              <w:adjustRightInd/>
              <w:spacing w:line="240" w:lineRule="auto"/>
              <w:ind w:firstLine="284"/>
              <w:jc w:val="left"/>
              <w:rPr>
                <w:rFonts w:eastAsia="SimSun"/>
                <w:sz w:val="24"/>
                <w:szCs w:val="24"/>
                <w:lang w:eastAsia="zh-CN"/>
              </w:rPr>
            </w:pPr>
            <w:r w:rsidRPr="00655522">
              <w:rPr>
                <w:sz w:val="24"/>
                <w:szCs w:val="24"/>
                <w:shd w:val="clear" w:color="auto" w:fill="FFFFFF"/>
              </w:rPr>
              <w:t>Объекты улично-дорожной сети, автомобильные дороги и пешеходные тротуары в границах населенных пунктов, пешеходные переходы, набережные, скверы, бульвары, площади, проезды, малые архитектурные формы благоустройства</w:t>
            </w:r>
          </w:p>
        </w:tc>
        <w:tc>
          <w:tcPr>
            <w:tcW w:w="3260" w:type="dxa"/>
          </w:tcPr>
          <w:p w:rsidR="000D42EC" w:rsidRPr="00655522" w:rsidRDefault="000D42EC" w:rsidP="00D33920">
            <w:pPr>
              <w:keepLines w:val="0"/>
              <w:overflowPunct/>
              <w:autoSpaceDE/>
              <w:autoSpaceDN/>
              <w:adjustRightInd/>
              <w:spacing w:line="240" w:lineRule="auto"/>
              <w:ind w:firstLine="0"/>
              <w:jc w:val="left"/>
              <w:rPr>
                <w:rFonts w:eastAsia="SimSun"/>
                <w:sz w:val="24"/>
                <w:szCs w:val="24"/>
                <w:lang w:eastAsia="zh-CN"/>
              </w:rPr>
            </w:pPr>
            <w:r w:rsidRPr="00655522">
              <w:rPr>
                <w:rFonts w:eastAsia="SimSun"/>
                <w:sz w:val="24"/>
                <w:szCs w:val="24"/>
                <w:lang w:eastAsia="zh-CN"/>
              </w:rPr>
              <w:t>Минимальная/максимальная площадь земельных участков, максимальный процент застройки в границах земельного участка, предельное количество этажей или предельная высота зданий, строений, сооружений и минимальные отступы от границ земельных участков – без ограничений</w:t>
            </w:r>
          </w:p>
        </w:tc>
      </w:tr>
    </w:tbl>
    <w:p w:rsidR="000D42EC" w:rsidRPr="00655522" w:rsidRDefault="000D42EC" w:rsidP="001054EF">
      <w:pPr>
        <w:keepLines w:val="0"/>
        <w:tabs>
          <w:tab w:val="left" w:pos="2520"/>
        </w:tabs>
        <w:overflowPunct/>
        <w:autoSpaceDE/>
        <w:autoSpaceDN/>
        <w:adjustRightInd/>
        <w:spacing w:line="240" w:lineRule="auto"/>
        <w:ind w:firstLine="426"/>
        <w:jc w:val="left"/>
        <w:rPr>
          <w:rFonts w:eastAsia="SimSun"/>
          <w:sz w:val="24"/>
          <w:szCs w:val="24"/>
          <w:lang w:eastAsia="zh-CN"/>
        </w:rPr>
      </w:pPr>
    </w:p>
    <w:p w:rsidR="000D42EC" w:rsidRPr="00655522" w:rsidRDefault="000D42EC" w:rsidP="001054EF">
      <w:pPr>
        <w:keepLines w:val="0"/>
        <w:tabs>
          <w:tab w:val="left" w:pos="2520"/>
        </w:tabs>
        <w:overflowPunct/>
        <w:autoSpaceDE/>
        <w:autoSpaceDN/>
        <w:adjustRightInd/>
        <w:spacing w:line="240" w:lineRule="auto"/>
        <w:ind w:firstLine="426"/>
        <w:jc w:val="left"/>
        <w:rPr>
          <w:rFonts w:eastAsia="SimSun"/>
          <w:sz w:val="24"/>
          <w:szCs w:val="24"/>
          <w:lang w:eastAsia="zh-CN"/>
        </w:rPr>
      </w:pPr>
    </w:p>
    <w:p w:rsidR="000D42EC" w:rsidRPr="00655522" w:rsidRDefault="000D42EC" w:rsidP="001054EF">
      <w:pPr>
        <w:keepLines w:val="0"/>
        <w:tabs>
          <w:tab w:val="left" w:pos="2520"/>
        </w:tabs>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УСЛОВНО РАЗРЕШЕННЫЕ ВИДЫ И ПАРАМЕТРЫ ИСПОЛЬЗОВАНИЯ</w:t>
      </w:r>
    </w:p>
    <w:p w:rsidR="000D42EC" w:rsidRPr="00655522" w:rsidRDefault="000D42EC" w:rsidP="001054EF">
      <w:pPr>
        <w:keepLines w:val="0"/>
        <w:tabs>
          <w:tab w:val="left" w:pos="2520"/>
        </w:tabs>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ЗЕМЕЛЬНЫХ УЧАСТКОВ И ОБЪЕКТОВ КАПИТАЛЬНОГО СТРОИТЕЛЬСТВА</w:t>
      </w:r>
    </w:p>
    <w:tbl>
      <w:tblPr>
        <w:tblW w:w="9747"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3249"/>
        <w:gridCol w:w="3238"/>
        <w:gridCol w:w="3260"/>
      </w:tblGrid>
      <w:tr w:rsidR="00655522" w:rsidRPr="00655522" w:rsidTr="00BF7B87">
        <w:trPr>
          <w:trHeight w:val="20"/>
        </w:trPr>
        <w:tc>
          <w:tcPr>
            <w:tcW w:w="3249" w:type="dxa"/>
            <w:tcBorders>
              <w:bottom w:val="single" w:sz="4" w:space="0" w:color="auto"/>
            </w:tcBorders>
            <w:vAlign w:val="center"/>
          </w:tcPr>
          <w:p w:rsidR="000D42EC" w:rsidRPr="00655522" w:rsidRDefault="000D42EC" w:rsidP="00BF7B87">
            <w:pPr>
              <w:keepLines w:val="0"/>
              <w:tabs>
                <w:tab w:val="left" w:pos="2520"/>
              </w:tabs>
              <w:overflowPunct/>
              <w:autoSpaceDE/>
              <w:autoSpaceDN/>
              <w:adjustRightInd/>
              <w:spacing w:line="240" w:lineRule="auto"/>
              <w:ind w:firstLine="0"/>
              <w:jc w:val="center"/>
              <w:rPr>
                <w:rFonts w:eastAsia="SimSun"/>
                <w:sz w:val="24"/>
                <w:szCs w:val="24"/>
                <w:lang w:eastAsia="zh-CN"/>
              </w:rPr>
            </w:pPr>
            <w:r w:rsidRPr="00655522">
              <w:rPr>
                <w:rFonts w:eastAsia="SimSun"/>
                <w:sz w:val="24"/>
                <w:szCs w:val="24"/>
                <w:lang w:eastAsia="zh-CN"/>
              </w:rPr>
              <w:t>ВИДЫ ИСПОЛЬЗОВАНИЯ ЗЕМЕЛЬНЫХ УЧАСТКОВ</w:t>
            </w:r>
          </w:p>
        </w:tc>
        <w:tc>
          <w:tcPr>
            <w:tcW w:w="3238" w:type="dxa"/>
            <w:tcBorders>
              <w:bottom w:val="single" w:sz="4" w:space="0" w:color="auto"/>
            </w:tcBorders>
            <w:vAlign w:val="center"/>
          </w:tcPr>
          <w:p w:rsidR="000D42EC" w:rsidRPr="00655522" w:rsidRDefault="000D42EC" w:rsidP="00BF7B87">
            <w:pPr>
              <w:keepLines w:val="0"/>
              <w:tabs>
                <w:tab w:val="left" w:pos="2520"/>
              </w:tabs>
              <w:overflowPunct/>
              <w:autoSpaceDE/>
              <w:autoSpaceDN/>
              <w:adjustRightInd/>
              <w:spacing w:line="240" w:lineRule="auto"/>
              <w:ind w:left="-170" w:firstLine="0"/>
              <w:jc w:val="center"/>
              <w:rPr>
                <w:rFonts w:eastAsia="SimSun"/>
                <w:sz w:val="24"/>
                <w:szCs w:val="24"/>
                <w:lang w:eastAsia="zh-CN"/>
              </w:rPr>
            </w:pPr>
            <w:r w:rsidRPr="00655522">
              <w:rPr>
                <w:rFonts w:eastAsia="SimSun"/>
                <w:sz w:val="24"/>
                <w:szCs w:val="24"/>
                <w:lang w:eastAsia="zh-CN"/>
              </w:rPr>
              <w:t>ВИДЫ ОБЪЕКТОВ КАПИТАЛЬНОГО СТРОИТЕЛЬСТВА</w:t>
            </w:r>
          </w:p>
        </w:tc>
        <w:tc>
          <w:tcPr>
            <w:tcW w:w="3260" w:type="dxa"/>
            <w:vAlign w:val="center"/>
          </w:tcPr>
          <w:p w:rsidR="000D42EC" w:rsidRPr="00655522" w:rsidRDefault="000D42EC" w:rsidP="00BF7B87">
            <w:pPr>
              <w:keepLines w:val="0"/>
              <w:tabs>
                <w:tab w:val="left" w:pos="2520"/>
              </w:tabs>
              <w:overflowPunct/>
              <w:autoSpaceDE/>
              <w:autoSpaceDN/>
              <w:adjustRightInd/>
              <w:spacing w:line="240" w:lineRule="auto"/>
              <w:ind w:firstLine="34"/>
              <w:jc w:val="center"/>
              <w:rPr>
                <w:rFonts w:eastAsia="SimSun"/>
                <w:sz w:val="24"/>
                <w:szCs w:val="24"/>
                <w:lang w:eastAsia="zh-CN"/>
              </w:rPr>
            </w:pPr>
            <w:r w:rsidRPr="00655522">
              <w:rPr>
                <w:rFonts w:eastAsia="SimSun"/>
                <w:sz w:val="24"/>
                <w:szCs w:val="24"/>
                <w:lang w:eastAsia="zh-CN"/>
              </w:rPr>
              <w:t>ПАРАМЕТРЫ РАЗРЕШЕННОГО ИСПОЛЬЗОВАНИЯ ЗЕМЕЛЬНЫХ УЧАСТКОВ И ОБЪЕКТОВ КАПИТАЛЬНОГО СТРОИТЕЛЬСТВА</w:t>
            </w:r>
          </w:p>
        </w:tc>
      </w:tr>
      <w:tr w:rsidR="000D42EC" w:rsidRPr="00655522" w:rsidTr="00BF7B87">
        <w:trPr>
          <w:trHeight w:val="4340"/>
        </w:trPr>
        <w:tc>
          <w:tcPr>
            <w:tcW w:w="3249" w:type="dxa"/>
          </w:tcPr>
          <w:p w:rsidR="000D42EC" w:rsidRPr="00655522" w:rsidRDefault="000D42EC" w:rsidP="00BF7B87">
            <w:pPr>
              <w:keepLines w:val="0"/>
              <w:overflowPunct/>
              <w:autoSpaceDE/>
              <w:autoSpaceDN/>
              <w:adjustRightInd/>
              <w:spacing w:line="240" w:lineRule="auto"/>
              <w:ind w:firstLine="0"/>
              <w:jc w:val="left"/>
              <w:rPr>
                <w:rFonts w:eastAsia="SimSun"/>
                <w:sz w:val="24"/>
                <w:szCs w:val="24"/>
                <w:lang w:eastAsia="zh-CN"/>
              </w:rPr>
            </w:pPr>
            <w:r w:rsidRPr="00655522">
              <w:rPr>
                <w:rFonts w:eastAsia="SimSun"/>
                <w:sz w:val="24"/>
                <w:szCs w:val="24"/>
                <w:lang w:eastAsia="zh-CN"/>
              </w:rPr>
              <w:lastRenderedPageBreak/>
              <w:t xml:space="preserve">[3.10.2] - Приюты </w:t>
            </w:r>
            <w:proofErr w:type="gramStart"/>
            <w:r w:rsidRPr="00655522">
              <w:rPr>
                <w:rFonts w:eastAsia="SimSun"/>
                <w:sz w:val="24"/>
                <w:szCs w:val="24"/>
                <w:lang w:eastAsia="zh-CN"/>
              </w:rPr>
              <w:t>для</w:t>
            </w:r>
            <w:proofErr w:type="gramEnd"/>
            <w:r w:rsidRPr="00655522">
              <w:rPr>
                <w:rFonts w:eastAsia="SimSun"/>
                <w:sz w:val="24"/>
                <w:szCs w:val="24"/>
                <w:lang w:eastAsia="zh-CN"/>
              </w:rPr>
              <w:t xml:space="preserve"> </w:t>
            </w:r>
          </w:p>
          <w:p w:rsidR="000D42EC" w:rsidRPr="00655522" w:rsidRDefault="000D42EC" w:rsidP="00BF7B87">
            <w:pPr>
              <w:spacing w:line="240" w:lineRule="auto"/>
              <w:ind w:firstLine="0"/>
              <w:jc w:val="left"/>
              <w:rPr>
                <w:rFonts w:eastAsia="SimSun"/>
                <w:sz w:val="24"/>
                <w:szCs w:val="24"/>
                <w:lang w:eastAsia="zh-CN"/>
              </w:rPr>
            </w:pPr>
            <w:r w:rsidRPr="00655522">
              <w:rPr>
                <w:rFonts w:eastAsia="SimSun"/>
                <w:sz w:val="24"/>
                <w:szCs w:val="24"/>
                <w:lang w:eastAsia="zh-CN"/>
              </w:rPr>
              <w:t>животных</w:t>
            </w:r>
          </w:p>
        </w:tc>
        <w:tc>
          <w:tcPr>
            <w:tcW w:w="3238" w:type="dxa"/>
          </w:tcPr>
          <w:p w:rsidR="000D42EC" w:rsidRPr="00655522" w:rsidRDefault="000D42EC" w:rsidP="00BF7B87">
            <w:pPr>
              <w:keepLines w:val="0"/>
              <w:overflowPunct/>
              <w:autoSpaceDE/>
              <w:autoSpaceDN/>
              <w:adjustRightInd/>
              <w:spacing w:line="240" w:lineRule="auto"/>
              <w:ind w:firstLine="284"/>
              <w:jc w:val="left"/>
              <w:rPr>
                <w:rFonts w:eastAsia="SimSun"/>
                <w:sz w:val="24"/>
                <w:szCs w:val="24"/>
                <w:lang w:eastAsia="zh-CN"/>
              </w:rPr>
            </w:pPr>
            <w:r w:rsidRPr="00655522">
              <w:rPr>
                <w:rFonts w:eastAsia="SimSun"/>
                <w:sz w:val="24"/>
                <w:szCs w:val="24"/>
                <w:lang w:eastAsia="zh-CN"/>
              </w:rPr>
              <w:t>Объекты капитального строительства, предназначенные для содержания, разведения животных, не являющихся сельскохозяйственными, под надзором человека - школы служебного собаководства;</w:t>
            </w:r>
          </w:p>
          <w:p w:rsidR="000D42EC" w:rsidRPr="00655522" w:rsidRDefault="000D42EC" w:rsidP="00BF7B87">
            <w:pPr>
              <w:spacing w:line="240" w:lineRule="auto"/>
              <w:ind w:firstLine="284"/>
              <w:jc w:val="left"/>
              <w:rPr>
                <w:rFonts w:eastAsia="SimSun"/>
                <w:sz w:val="24"/>
                <w:szCs w:val="24"/>
                <w:lang w:eastAsia="zh-CN"/>
              </w:rPr>
            </w:pPr>
            <w:r w:rsidRPr="00655522">
              <w:rPr>
                <w:rFonts w:eastAsia="SimSun"/>
                <w:sz w:val="24"/>
                <w:szCs w:val="24"/>
                <w:lang w:eastAsia="zh-CN"/>
              </w:rPr>
              <w:t>Объекты капитального строительства, предназначенные для организации гостиниц для животных;</w:t>
            </w:r>
          </w:p>
        </w:tc>
        <w:tc>
          <w:tcPr>
            <w:tcW w:w="3260" w:type="dxa"/>
          </w:tcPr>
          <w:p w:rsidR="000D42EC" w:rsidRPr="00655522" w:rsidRDefault="000D42EC" w:rsidP="00BF7B87">
            <w:pPr>
              <w:keepLines w:val="0"/>
              <w:widowControl w:val="0"/>
              <w:overflowPunct/>
              <w:spacing w:line="240" w:lineRule="auto"/>
              <w:ind w:firstLine="284"/>
              <w:jc w:val="left"/>
              <w:rPr>
                <w:rFonts w:eastAsia="SimSun"/>
                <w:sz w:val="24"/>
                <w:szCs w:val="24"/>
                <w:lang w:eastAsia="zh-CN"/>
              </w:rPr>
            </w:pPr>
            <w:r w:rsidRPr="00655522">
              <w:rPr>
                <w:rFonts w:eastAsia="SimSun"/>
                <w:sz w:val="24"/>
                <w:szCs w:val="24"/>
                <w:lang w:eastAsia="zh-CN"/>
              </w:rPr>
              <w:t>- минимальная площадь земельного участка - 100 кв. м;</w:t>
            </w:r>
          </w:p>
          <w:p w:rsidR="000D42EC" w:rsidRPr="00655522" w:rsidRDefault="000D42EC" w:rsidP="00BF7B87">
            <w:pPr>
              <w:keepLines w:val="0"/>
              <w:widowControl w:val="0"/>
              <w:overflowPunct/>
              <w:spacing w:line="240" w:lineRule="auto"/>
              <w:ind w:firstLine="284"/>
              <w:jc w:val="left"/>
              <w:rPr>
                <w:rFonts w:eastAsia="SimSun"/>
                <w:sz w:val="24"/>
                <w:szCs w:val="24"/>
                <w:lang w:eastAsia="zh-CN"/>
              </w:rPr>
            </w:pPr>
            <w:r w:rsidRPr="00655522">
              <w:rPr>
                <w:rFonts w:eastAsia="SimSun"/>
                <w:sz w:val="24"/>
                <w:szCs w:val="24"/>
                <w:lang w:eastAsia="zh-CN"/>
              </w:rPr>
              <w:t>- минимальные отступы от границ участка - 3 м, с учетом соблюдения требований технических регламентов;</w:t>
            </w:r>
          </w:p>
          <w:p w:rsidR="000D42EC" w:rsidRPr="00655522" w:rsidRDefault="000D42EC" w:rsidP="00BF7B87">
            <w:pPr>
              <w:keepLines w:val="0"/>
              <w:widowControl w:val="0"/>
              <w:overflowPunct/>
              <w:spacing w:line="240" w:lineRule="auto"/>
              <w:ind w:firstLine="284"/>
              <w:jc w:val="left"/>
              <w:rPr>
                <w:rFonts w:eastAsia="SimSun"/>
                <w:sz w:val="24"/>
                <w:szCs w:val="24"/>
                <w:lang w:eastAsia="zh-CN"/>
              </w:rPr>
            </w:pPr>
            <w:r w:rsidRPr="00655522">
              <w:rPr>
                <w:rFonts w:eastAsia="SimSun"/>
                <w:sz w:val="24"/>
                <w:szCs w:val="24"/>
                <w:lang w:eastAsia="zh-CN"/>
              </w:rPr>
              <w:t>- максимальная высота сооружений - 15 м от планировочной отметки земли;</w:t>
            </w:r>
          </w:p>
          <w:p w:rsidR="000D42EC" w:rsidRPr="00655522" w:rsidRDefault="000D42EC" w:rsidP="00BF7B87">
            <w:pPr>
              <w:keepLines w:val="0"/>
              <w:tabs>
                <w:tab w:val="left" w:pos="2520"/>
              </w:tabs>
              <w:overflowPunct/>
              <w:autoSpaceDE/>
              <w:autoSpaceDN/>
              <w:adjustRightInd/>
              <w:spacing w:line="240" w:lineRule="auto"/>
              <w:ind w:firstLine="284"/>
              <w:jc w:val="left"/>
              <w:rPr>
                <w:rFonts w:eastAsia="SimSun"/>
                <w:sz w:val="24"/>
                <w:szCs w:val="24"/>
                <w:lang w:eastAsia="zh-CN"/>
              </w:rPr>
            </w:pPr>
            <w:r w:rsidRPr="00655522">
              <w:rPr>
                <w:rFonts w:eastAsia="SimSun"/>
                <w:sz w:val="24"/>
                <w:szCs w:val="24"/>
                <w:lang w:eastAsia="zh-CN"/>
              </w:rPr>
              <w:t>- максимальный процент застройки в границах земельного участка - 30%;</w:t>
            </w:r>
          </w:p>
        </w:tc>
      </w:tr>
    </w:tbl>
    <w:p w:rsidR="000D42EC" w:rsidRPr="00655522" w:rsidRDefault="000D42EC" w:rsidP="001054EF">
      <w:pPr>
        <w:keepLines w:val="0"/>
        <w:tabs>
          <w:tab w:val="left" w:pos="2520"/>
        </w:tabs>
        <w:overflowPunct/>
        <w:autoSpaceDE/>
        <w:autoSpaceDN/>
        <w:adjustRightInd/>
        <w:spacing w:line="240" w:lineRule="auto"/>
        <w:ind w:firstLine="284"/>
        <w:jc w:val="left"/>
        <w:rPr>
          <w:rFonts w:eastAsia="SimSun"/>
          <w:sz w:val="24"/>
          <w:szCs w:val="24"/>
          <w:lang w:eastAsia="zh-CN"/>
        </w:rPr>
      </w:pPr>
    </w:p>
    <w:p w:rsidR="000D42EC" w:rsidRPr="00655522" w:rsidRDefault="000D42EC" w:rsidP="001054EF">
      <w:pPr>
        <w:keepLines w:val="0"/>
        <w:tabs>
          <w:tab w:val="left" w:pos="2520"/>
        </w:tabs>
        <w:overflowPunct/>
        <w:autoSpaceDE/>
        <w:autoSpaceDN/>
        <w:adjustRightInd/>
        <w:spacing w:line="240" w:lineRule="auto"/>
        <w:ind w:firstLine="284"/>
        <w:jc w:val="left"/>
        <w:rPr>
          <w:rFonts w:eastAsia="SimSun"/>
          <w:sz w:val="24"/>
          <w:szCs w:val="24"/>
          <w:lang w:eastAsia="zh-CN"/>
        </w:rPr>
      </w:pPr>
      <w:r w:rsidRPr="00655522">
        <w:rPr>
          <w:rFonts w:eastAsia="SimSun"/>
          <w:sz w:val="24"/>
          <w:szCs w:val="24"/>
          <w:lang w:eastAsia="zh-CN"/>
        </w:rPr>
        <w:t>ВСПОМОГАТЕЛЬНЫЕ ВИДЫ И ПАРАМЕТРЫ РАЗРЕШЕННОГО ИСПОЛЬЗОВАНИЯ ЗЕМЕЛЬНЫХ УЧАСТКОВ И ОБЪЕКТОВ КАПИТАЛЬНОГО СТРОИТЕЛЬСТВА</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45"/>
        <w:gridCol w:w="3261"/>
      </w:tblGrid>
      <w:tr w:rsidR="00655522" w:rsidRPr="00655522" w:rsidTr="00BF7B87">
        <w:trPr>
          <w:trHeight w:val="552"/>
        </w:trPr>
        <w:tc>
          <w:tcPr>
            <w:tcW w:w="6345" w:type="dxa"/>
            <w:vAlign w:val="center"/>
          </w:tcPr>
          <w:p w:rsidR="000D42EC" w:rsidRPr="00655522" w:rsidRDefault="000D42EC" w:rsidP="00BF7B87">
            <w:pPr>
              <w:keepLines w:val="0"/>
              <w:tabs>
                <w:tab w:val="left" w:pos="2520"/>
              </w:tabs>
              <w:overflowPunct/>
              <w:autoSpaceDE/>
              <w:autoSpaceDN/>
              <w:adjustRightInd/>
              <w:spacing w:line="240" w:lineRule="auto"/>
              <w:ind w:firstLine="426"/>
              <w:jc w:val="center"/>
              <w:rPr>
                <w:rFonts w:eastAsia="SimSun"/>
                <w:sz w:val="24"/>
                <w:szCs w:val="24"/>
                <w:lang w:eastAsia="zh-CN"/>
              </w:rPr>
            </w:pPr>
            <w:r w:rsidRPr="00655522">
              <w:rPr>
                <w:rFonts w:eastAsia="SimSun"/>
                <w:sz w:val="24"/>
                <w:szCs w:val="24"/>
                <w:lang w:eastAsia="zh-CN"/>
              </w:rPr>
              <w:t xml:space="preserve">ВИДЫ </w:t>
            </w:r>
          </w:p>
        </w:tc>
        <w:tc>
          <w:tcPr>
            <w:tcW w:w="3261" w:type="dxa"/>
            <w:vAlign w:val="center"/>
          </w:tcPr>
          <w:p w:rsidR="000D42EC" w:rsidRPr="00655522" w:rsidRDefault="000D42EC" w:rsidP="00BF7B87">
            <w:pPr>
              <w:keepLines w:val="0"/>
              <w:tabs>
                <w:tab w:val="left" w:pos="2520"/>
              </w:tabs>
              <w:overflowPunct/>
              <w:autoSpaceDE/>
              <w:autoSpaceDN/>
              <w:adjustRightInd/>
              <w:spacing w:line="240" w:lineRule="auto"/>
              <w:ind w:firstLine="426"/>
              <w:jc w:val="center"/>
              <w:rPr>
                <w:rFonts w:eastAsia="SimSun"/>
                <w:sz w:val="24"/>
                <w:szCs w:val="24"/>
                <w:lang w:eastAsia="zh-CN"/>
              </w:rPr>
            </w:pPr>
            <w:r w:rsidRPr="00655522">
              <w:rPr>
                <w:rFonts w:eastAsia="SimSun"/>
                <w:sz w:val="24"/>
                <w:szCs w:val="24"/>
                <w:lang w:eastAsia="zh-CN"/>
              </w:rPr>
              <w:t>ПАРАМЕТРЫ</w:t>
            </w:r>
          </w:p>
        </w:tc>
      </w:tr>
      <w:tr w:rsidR="00655522" w:rsidRPr="00655522" w:rsidTr="00525847">
        <w:trPr>
          <w:trHeight w:val="552"/>
        </w:trPr>
        <w:tc>
          <w:tcPr>
            <w:tcW w:w="6345" w:type="dxa"/>
            <w:vAlign w:val="center"/>
          </w:tcPr>
          <w:p w:rsidR="000D42EC" w:rsidRPr="00655522" w:rsidRDefault="000D42EC" w:rsidP="00BF7B87">
            <w:pPr>
              <w:keepLines w:val="0"/>
              <w:tabs>
                <w:tab w:val="left" w:pos="2520"/>
              </w:tabs>
              <w:overflowPunct/>
              <w:autoSpaceDE/>
              <w:autoSpaceDN/>
              <w:adjustRightInd/>
              <w:spacing w:line="240" w:lineRule="auto"/>
              <w:ind w:firstLine="284"/>
              <w:jc w:val="left"/>
              <w:rPr>
                <w:rFonts w:eastAsia="SimSun"/>
                <w:sz w:val="24"/>
                <w:szCs w:val="24"/>
                <w:lang w:eastAsia="zh-CN"/>
              </w:rPr>
            </w:pPr>
            <w:r w:rsidRPr="00655522">
              <w:rPr>
                <w:rFonts w:eastAsia="SimSun"/>
                <w:sz w:val="24"/>
                <w:szCs w:val="24"/>
                <w:lang w:eastAsia="zh-CN"/>
              </w:rPr>
              <w:t>- общежития;</w:t>
            </w:r>
          </w:p>
          <w:p w:rsidR="000D42EC" w:rsidRPr="00655522" w:rsidRDefault="000D42EC" w:rsidP="00BF7B87">
            <w:pPr>
              <w:keepLines w:val="0"/>
              <w:tabs>
                <w:tab w:val="left" w:pos="2520"/>
              </w:tabs>
              <w:overflowPunct/>
              <w:autoSpaceDE/>
              <w:autoSpaceDN/>
              <w:adjustRightInd/>
              <w:spacing w:line="240" w:lineRule="auto"/>
              <w:ind w:firstLine="284"/>
              <w:jc w:val="left"/>
              <w:rPr>
                <w:rFonts w:eastAsia="SimSun"/>
                <w:sz w:val="24"/>
                <w:szCs w:val="24"/>
                <w:lang w:eastAsia="zh-CN"/>
              </w:rPr>
            </w:pPr>
            <w:r w:rsidRPr="00655522">
              <w:rPr>
                <w:rFonts w:eastAsia="SimSun"/>
                <w:sz w:val="24"/>
                <w:szCs w:val="24"/>
                <w:lang w:eastAsia="zh-CN"/>
              </w:rPr>
              <w:t>- площадки детские, спортивные, хозяйственные, для отдыха, летние веранды, навесы, беседки;</w:t>
            </w:r>
          </w:p>
          <w:p w:rsidR="000D42EC" w:rsidRPr="00655522" w:rsidRDefault="000D42EC" w:rsidP="00BF7B87">
            <w:pPr>
              <w:keepLines w:val="0"/>
              <w:tabs>
                <w:tab w:val="left" w:pos="2520"/>
              </w:tabs>
              <w:overflowPunct/>
              <w:autoSpaceDE/>
              <w:autoSpaceDN/>
              <w:adjustRightInd/>
              <w:spacing w:line="240" w:lineRule="auto"/>
              <w:ind w:firstLine="284"/>
              <w:jc w:val="left"/>
              <w:rPr>
                <w:rFonts w:eastAsia="SimSun"/>
                <w:sz w:val="24"/>
                <w:szCs w:val="24"/>
                <w:lang w:eastAsia="zh-CN"/>
              </w:rPr>
            </w:pPr>
            <w:r w:rsidRPr="00655522">
              <w:rPr>
                <w:rFonts w:eastAsia="SimSun"/>
                <w:sz w:val="24"/>
                <w:szCs w:val="24"/>
                <w:lang w:eastAsia="zh-CN"/>
              </w:rPr>
              <w:t>- спортзалы, спорткомплексы, бассейны, спортивные площадки, стадионы, теннисные корты;</w:t>
            </w:r>
          </w:p>
          <w:p w:rsidR="000D42EC" w:rsidRPr="00655522" w:rsidRDefault="000D42EC" w:rsidP="00BF7B87">
            <w:pPr>
              <w:keepLines w:val="0"/>
              <w:tabs>
                <w:tab w:val="left" w:pos="2520"/>
              </w:tabs>
              <w:overflowPunct/>
              <w:autoSpaceDE/>
              <w:autoSpaceDN/>
              <w:adjustRightInd/>
              <w:spacing w:line="240" w:lineRule="auto"/>
              <w:ind w:firstLine="284"/>
              <w:jc w:val="left"/>
              <w:rPr>
                <w:rFonts w:eastAsia="SimSun"/>
                <w:sz w:val="24"/>
                <w:szCs w:val="24"/>
                <w:lang w:eastAsia="zh-CN"/>
              </w:rPr>
            </w:pPr>
            <w:proofErr w:type="gramStart"/>
            <w:r w:rsidRPr="00655522">
              <w:rPr>
                <w:rFonts w:eastAsia="SimSun"/>
                <w:sz w:val="24"/>
                <w:szCs w:val="24"/>
                <w:lang w:eastAsia="zh-CN"/>
              </w:rPr>
              <w:t xml:space="preserve">- предприятия общественного питания (столовые, кафе, </w:t>
            </w:r>
            <w:proofErr w:type="gramEnd"/>
          </w:p>
          <w:p w:rsidR="000D42EC" w:rsidRPr="00655522" w:rsidRDefault="000D42EC" w:rsidP="00BF7B87">
            <w:pPr>
              <w:keepLines w:val="0"/>
              <w:tabs>
                <w:tab w:val="left" w:pos="2520"/>
              </w:tabs>
              <w:overflowPunct/>
              <w:autoSpaceDE/>
              <w:autoSpaceDN/>
              <w:adjustRightInd/>
              <w:spacing w:line="240" w:lineRule="auto"/>
              <w:ind w:firstLine="284"/>
              <w:jc w:val="left"/>
              <w:rPr>
                <w:rFonts w:eastAsia="SimSun"/>
                <w:sz w:val="24"/>
                <w:szCs w:val="24"/>
                <w:lang w:eastAsia="zh-CN"/>
              </w:rPr>
            </w:pPr>
            <w:proofErr w:type="gramStart"/>
            <w:r w:rsidRPr="00655522">
              <w:rPr>
                <w:rFonts w:eastAsia="SimSun"/>
                <w:sz w:val="24"/>
                <w:szCs w:val="24"/>
                <w:lang w:eastAsia="zh-CN"/>
              </w:rPr>
              <w:t>экспресс-кафе, буфеты);</w:t>
            </w:r>
            <w:proofErr w:type="gramEnd"/>
          </w:p>
          <w:p w:rsidR="000D42EC" w:rsidRPr="00655522" w:rsidRDefault="000D42EC" w:rsidP="00BF7B87">
            <w:pPr>
              <w:keepLines w:val="0"/>
              <w:tabs>
                <w:tab w:val="left" w:pos="2520"/>
              </w:tabs>
              <w:overflowPunct/>
              <w:autoSpaceDE/>
              <w:autoSpaceDN/>
              <w:adjustRightInd/>
              <w:spacing w:line="240" w:lineRule="auto"/>
              <w:ind w:firstLine="284"/>
              <w:jc w:val="left"/>
              <w:rPr>
                <w:rFonts w:eastAsia="SimSun"/>
                <w:sz w:val="24"/>
                <w:szCs w:val="24"/>
                <w:lang w:eastAsia="zh-CN"/>
              </w:rPr>
            </w:pPr>
            <w:r w:rsidRPr="00655522">
              <w:rPr>
                <w:rFonts w:eastAsia="SimSun"/>
                <w:sz w:val="24"/>
                <w:szCs w:val="24"/>
                <w:lang w:eastAsia="zh-CN"/>
              </w:rPr>
              <w:t>- поликлиники, профилактории, медицинские кабинеты, пункты оказания первой медицинской помощи;</w:t>
            </w:r>
          </w:p>
          <w:p w:rsidR="000D42EC" w:rsidRPr="00655522" w:rsidRDefault="000D42EC" w:rsidP="00BF7B87">
            <w:pPr>
              <w:keepLines w:val="0"/>
              <w:tabs>
                <w:tab w:val="left" w:pos="2520"/>
              </w:tabs>
              <w:overflowPunct/>
              <w:autoSpaceDE/>
              <w:autoSpaceDN/>
              <w:adjustRightInd/>
              <w:spacing w:line="240" w:lineRule="auto"/>
              <w:ind w:firstLine="284"/>
              <w:jc w:val="left"/>
              <w:rPr>
                <w:rFonts w:eastAsia="SimSun"/>
                <w:sz w:val="24"/>
                <w:szCs w:val="24"/>
                <w:lang w:eastAsia="zh-CN"/>
              </w:rPr>
            </w:pPr>
            <w:r w:rsidRPr="00655522">
              <w:rPr>
                <w:rFonts w:eastAsia="SimSun"/>
                <w:sz w:val="24"/>
                <w:szCs w:val="24"/>
                <w:lang w:eastAsia="zh-CN"/>
              </w:rPr>
              <w:t>- отделения, участковые пункты органов внутренних дел;</w:t>
            </w:r>
          </w:p>
          <w:p w:rsidR="000D42EC" w:rsidRPr="00655522" w:rsidRDefault="000D42EC" w:rsidP="00BF7B87">
            <w:pPr>
              <w:keepLines w:val="0"/>
              <w:tabs>
                <w:tab w:val="left" w:pos="2520"/>
              </w:tabs>
              <w:overflowPunct/>
              <w:autoSpaceDE/>
              <w:autoSpaceDN/>
              <w:adjustRightInd/>
              <w:spacing w:line="240" w:lineRule="auto"/>
              <w:ind w:firstLine="284"/>
              <w:jc w:val="left"/>
              <w:rPr>
                <w:rFonts w:eastAsia="SimSun"/>
                <w:sz w:val="24"/>
                <w:szCs w:val="24"/>
                <w:lang w:eastAsia="zh-CN"/>
              </w:rPr>
            </w:pPr>
            <w:r w:rsidRPr="00655522">
              <w:rPr>
                <w:rFonts w:eastAsia="SimSun"/>
                <w:sz w:val="24"/>
                <w:szCs w:val="24"/>
                <w:lang w:eastAsia="zh-CN"/>
              </w:rPr>
              <w:t>- объекты пожарной охраны;</w:t>
            </w:r>
          </w:p>
          <w:p w:rsidR="000D42EC" w:rsidRPr="00655522" w:rsidRDefault="000D42EC" w:rsidP="00BF7B87">
            <w:pPr>
              <w:keepLines w:val="0"/>
              <w:tabs>
                <w:tab w:val="left" w:pos="2520"/>
              </w:tabs>
              <w:overflowPunct/>
              <w:autoSpaceDE/>
              <w:autoSpaceDN/>
              <w:adjustRightInd/>
              <w:spacing w:line="240" w:lineRule="auto"/>
              <w:ind w:firstLine="284"/>
              <w:jc w:val="left"/>
              <w:rPr>
                <w:rFonts w:eastAsia="SimSun"/>
                <w:sz w:val="24"/>
                <w:szCs w:val="24"/>
                <w:lang w:eastAsia="zh-CN"/>
              </w:rPr>
            </w:pPr>
            <w:r w:rsidRPr="00655522">
              <w:rPr>
                <w:rFonts w:eastAsia="SimSun"/>
                <w:sz w:val="24"/>
                <w:szCs w:val="24"/>
                <w:lang w:eastAsia="zh-CN"/>
              </w:rPr>
              <w:t>- гаражи, стоянки, парковки, склады, открытые автостоянки;</w:t>
            </w:r>
          </w:p>
          <w:p w:rsidR="000D42EC" w:rsidRPr="00655522" w:rsidRDefault="000D42EC" w:rsidP="00BF7B87">
            <w:pPr>
              <w:keepLines w:val="0"/>
              <w:overflowPunct/>
              <w:autoSpaceDE/>
              <w:autoSpaceDN/>
              <w:adjustRightInd/>
              <w:spacing w:line="240" w:lineRule="auto"/>
              <w:ind w:firstLine="284"/>
              <w:jc w:val="left"/>
              <w:rPr>
                <w:rFonts w:eastAsia="SimSun"/>
                <w:sz w:val="24"/>
                <w:szCs w:val="24"/>
                <w:lang w:eastAsia="zh-CN"/>
              </w:rPr>
            </w:pPr>
            <w:r w:rsidRPr="00655522">
              <w:rPr>
                <w:rFonts w:eastAsia="SimSun"/>
                <w:sz w:val="24"/>
                <w:szCs w:val="24"/>
                <w:lang w:eastAsia="zh-CN"/>
              </w:rPr>
              <w:t xml:space="preserve">- площадки для </w:t>
            </w:r>
            <w:proofErr w:type="spellStart"/>
            <w:r w:rsidRPr="00655522">
              <w:rPr>
                <w:rFonts w:eastAsia="SimSun"/>
                <w:sz w:val="24"/>
                <w:szCs w:val="24"/>
                <w:lang w:eastAsia="zh-CN"/>
              </w:rPr>
              <w:t>мусороконтейнеров</w:t>
            </w:r>
            <w:proofErr w:type="spellEnd"/>
            <w:r w:rsidRPr="00655522">
              <w:rPr>
                <w:rFonts w:eastAsia="SimSun"/>
                <w:sz w:val="24"/>
                <w:szCs w:val="24"/>
                <w:lang w:eastAsia="zh-CN"/>
              </w:rPr>
              <w:t xml:space="preserve"> и габаритного мусора;</w:t>
            </w:r>
          </w:p>
          <w:p w:rsidR="000D42EC" w:rsidRPr="00655522" w:rsidRDefault="000D42EC" w:rsidP="00BF7B87">
            <w:pPr>
              <w:keepLines w:val="0"/>
              <w:tabs>
                <w:tab w:val="left" w:pos="2520"/>
              </w:tabs>
              <w:overflowPunct/>
              <w:autoSpaceDE/>
              <w:autoSpaceDN/>
              <w:adjustRightInd/>
              <w:spacing w:line="240" w:lineRule="auto"/>
              <w:ind w:firstLine="284"/>
              <w:jc w:val="left"/>
              <w:rPr>
                <w:rFonts w:eastAsia="SimSun"/>
                <w:sz w:val="24"/>
                <w:szCs w:val="24"/>
                <w:lang w:eastAsia="zh-CN"/>
              </w:rPr>
            </w:pPr>
            <w:r w:rsidRPr="00655522">
              <w:rPr>
                <w:rFonts w:eastAsia="SimSun"/>
                <w:sz w:val="24"/>
                <w:szCs w:val="24"/>
                <w:lang w:eastAsia="zh-CN"/>
              </w:rPr>
              <w:t>- зеленые насаждения;</w:t>
            </w:r>
          </w:p>
          <w:p w:rsidR="000D42EC" w:rsidRPr="00655522" w:rsidRDefault="000D42EC" w:rsidP="00BF7B87">
            <w:pPr>
              <w:keepLines w:val="0"/>
              <w:tabs>
                <w:tab w:val="left" w:pos="2520"/>
              </w:tabs>
              <w:overflowPunct/>
              <w:autoSpaceDE/>
              <w:autoSpaceDN/>
              <w:adjustRightInd/>
              <w:spacing w:line="240" w:lineRule="auto"/>
              <w:ind w:firstLine="284"/>
              <w:jc w:val="left"/>
              <w:rPr>
                <w:rFonts w:eastAsia="SimSun"/>
                <w:sz w:val="24"/>
                <w:szCs w:val="24"/>
                <w:lang w:eastAsia="zh-CN"/>
              </w:rPr>
            </w:pPr>
            <w:r w:rsidRPr="00655522">
              <w:rPr>
                <w:rFonts w:eastAsia="SimSun"/>
                <w:sz w:val="24"/>
                <w:szCs w:val="24"/>
                <w:lang w:eastAsia="zh-CN"/>
              </w:rPr>
              <w:t>- элементы благоустройства;</w:t>
            </w:r>
          </w:p>
          <w:p w:rsidR="000D42EC" w:rsidRPr="00655522" w:rsidRDefault="000D42EC" w:rsidP="00BF7B87">
            <w:pPr>
              <w:keepLines w:val="0"/>
              <w:overflowPunct/>
              <w:autoSpaceDE/>
              <w:autoSpaceDN/>
              <w:adjustRightInd/>
              <w:spacing w:line="240" w:lineRule="auto"/>
              <w:ind w:firstLine="284"/>
              <w:jc w:val="left"/>
              <w:rPr>
                <w:rFonts w:eastAsia="SimSun"/>
                <w:sz w:val="24"/>
                <w:szCs w:val="24"/>
                <w:lang w:eastAsia="zh-CN"/>
              </w:rPr>
            </w:pPr>
            <w:r w:rsidRPr="00655522">
              <w:rPr>
                <w:rFonts w:eastAsia="SimSun"/>
                <w:sz w:val="24"/>
                <w:szCs w:val="24"/>
                <w:lang w:eastAsia="zh-CN"/>
              </w:rPr>
              <w:t>- коммунальные объекты, объекты инженерно-технического назначения, связанные с обслуживанием объектов, расположенных в данной территориальной зоне;</w:t>
            </w:r>
          </w:p>
          <w:p w:rsidR="000D42EC" w:rsidRPr="00655522" w:rsidRDefault="000D42EC" w:rsidP="00BF7B87">
            <w:pPr>
              <w:keepLines w:val="0"/>
              <w:tabs>
                <w:tab w:val="left" w:pos="2520"/>
              </w:tabs>
              <w:overflowPunct/>
              <w:autoSpaceDE/>
              <w:autoSpaceDN/>
              <w:adjustRightInd/>
              <w:spacing w:line="240" w:lineRule="auto"/>
              <w:ind w:firstLine="284"/>
              <w:jc w:val="left"/>
              <w:rPr>
                <w:rFonts w:eastAsia="SimSun"/>
                <w:sz w:val="24"/>
                <w:szCs w:val="24"/>
                <w:lang w:eastAsia="zh-CN"/>
              </w:rPr>
            </w:pPr>
            <w:r w:rsidRPr="00655522">
              <w:rPr>
                <w:rFonts w:eastAsia="SimSun"/>
                <w:sz w:val="24"/>
                <w:szCs w:val="24"/>
                <w:lang w:eastAsia="zh-CN"/>
              </w:rPr>
              <w:t>сооружения связи (кроме объектов и сооружений сотовой связи);</w:t>
            </w:r>
          </w:p>
        </w:tc>
        <w:tc>
          <w:tcPr>
            <w:tcW w:w="3261" w:type="dxa"/>
          </w:tcPr>
          <w:p w:rsidR="000D42EC" w:rsidRPr="00655522" w:rsidRDefault="000D42EC" w:rsidP="00FF66C8">
            <w:pPr>
              <w:ind w:firstLine="0"/>
              <w:jc w:val="left"/>
              <w:rPr>
                <w:rFonts w:eastAsia="SimSun"/>
                <w:sz w:val="24"/>
                <w:szCs w:val="24"/>
                <w:lang w:eastAsia="zh-CN"/>
              </w:rPr>
            </w:pPr>
            <w:r w:rsidRPr="00655522">
              <w:rPr>
                <w:rFonts w:eastAsia="SimSun"/>
                <w:sz w:val="24"/>
                <w:szCs w:val="24"/>
                <w:lang w:eastAsia="zh-CN"/>
              </w:rPr>
              <w:t>Минимальная/максимальная площадь земельных участков и максимальный процент застройки в границах земельного участка должен соответствовать  параметрам основного или условно разрешенного вида использования земельных участков.</w:t>
            </w:r>
          </w:p>
          <w:p w:rsidR="000D42EC" w:rsidRPr="00655522" w:rsidRDefault="000D42EC" w:rsidP="0052584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 xml:space="preserve">максимальное количество надземных этажей зданий – 3 этажа (включая мансардный этаж). </w:t>
            </w:r>
          </w:p>
          <w:p w:rsidR="000D42EC" w:rsidRPr="00655522" w:rsidRDefault="000D42EC" w:rsidP="00525847">
            <w:pPr>
              <w:keepLines w:val="0"/>
              <w:tabs>
                <w:tab w:val="left" w:pos="2520"/>
              </w:tabs>
              <w:overflowPunct/>
              <w:autoSpaceDE/>
              <w:autoSpaceDN/>
              <w:adjustRightInd/>
              <w:spacing w:line="240" w:lineRule="auto"/>
              <w:ind w:firstLine="284"/>
              <w:jc w:val="left"/>
              <w:rPr>
                <w:rFonts w:eastAsia="SimSun"/>
                <w:sz w:val="24"/>
                <w:szCs w:val="24"/>
                <w:lang w:eastAsia="zh-CN"/>
              </w:rPr>
            </w:pPr>
            <w:r w:rsidRPr="00655522">
              <w:rPr>
                <w:rFonts w:eastAsia="SimSun"/>
                <w:sz w:val="24"/>
                <w:szCs w:val="24"/>
                <w:lang w:eastAsia="zh-CN"/>
              </w:rPr>
              <w:t>Максимальная высота – 30 м</w:t>
            </w:r>
          </w:p>
        </w:tc>
      </w:tr>
      <w:tr w:rsidR="00655522" w:rsidRPr="00655522" w:rsidTr="00BF7B87">
        <w:trPr>
          <w:trHeight w:val="552"/>
        </w:trPr>
        <w:tc>
          <w:tcPr>
            <w:tcW w:w="6345" w:type="dxa"/>
          </w:tcPr>
          <w:p w:rsidR="000D42EC" w:rsidRPr="00655522" w:rsidRDefault="000D42EC" w:rsidP="00BF7B87">
            <w:pPr>
              <w:keepLines w:val="0"/>
              <w:overflowPunct/>
              <w:autoSpaceDE/>
              <w:autoSpaceDN/>
              <w:adjustRightInd/>
              <w:spacing w:line="240" w:lineRule="auto"/>
              <w:ind w:firstLine="284"/>
              <w:jc w:val="left"/>
              <w:rPr>
                <w:rFonts w:eastAsia="SimSun"/>
                <w:sz w:val="24"/>
                <w:szCs w:val="24"/>
                <w:lang w:eastAsia="zh-CN"/>
              </w:rPr>
            </w:pPr>
            <w:r w:rsidRPr="00655522">
              <w:rPr>
                <w:rFonts w:eastAsia="SimSun"/>
                <w:sz w:val="24"/>
                <w:szCs w:val="24"/>
                <w:lang w:eastAsia="zh-CN"/>
              </w:rPr>
              <w:t>Надворные туалеты, гидронепроницаемые выгребы, септики.</w:t>
            </w:r>
          </w:p>
        </w:tc>
        <w:tc>
          <w:tcPr>
            <w:tcW w:w="3261" w:type="dxa"/>
          </w:tcPr>
          <w:p w:rsidR="000D42EC" w:rsidRPr="00655522" w:rsidRDefault="000D42EC" w:rsidP="00FF66C8">
            <w:pPr>
              <w:ind w:firstLine="0"/>
              <w:rPr>
                <w:rFonts w:eastAsia="SimSun"/>
                <w:sz w:val="24"/>
                <w:szCs w:val="24"/>
                <w:lang w:eastAsia="zh-CN"/>
              </w:rPr>
            </w:pPr>
            <w:r w:rsidRPr="00655522">
              <w:rPr>
                <w:rFonts w:eastAsia="SimSun"/>
                <w:sz w:val="24"/>
                <w:szCs w:val="24"/>
                <w:lang w:eastAsia="zh-CN"/>
              </w:rPr>
              <w:t xml:space="preserve">Минимальная/максимальная площадь земельных участков и максимальный процент застройки в границах земельного участка должен соответствовать  параметрам основного или условно </w:t>
            </w:r>
            <w:r w:rsidRPr="00655522">
              <w:rPr>
                <w:rFonts w:eastAsia="SimSun"/>
                <w:sz w:val="24"/>
                <w:szCs w:val="24"/>
                <w:lang w:eastAsia="zh-CN"/>
              </w:rPr>
              <w:lastRenderedPageBreak/>
              <w:t>разрешенного вида использования земельных участков.</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Максимальное количество надземных этажей – не более 1.</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Расстояние от соседнего жилого дома не менее - 12 м.</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Расстояние от источника питьевого водоснабжения  не менее -12 м.</w:t>
            </w:r>
          </w:p>
          <w:p w:rsidR="00066A4E" w:rsidRPr="00655522" w:rsidRDefault="00066A4E" w:rsidP="00066A4E">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 xml:space="preserve">Для туалетов - расстояние от красной линии не менее - </w:t>
            </w:r>
            <w:smartTag w:uri="urn:schemas-microsoft-com:office:smarttags" w:element="metricconverter">
              <w:smartTagPr>
                <w:attr w:name="ProductID" w:val="10 м"/>
              </w:smartTagPr>
              <w:r w:rsidRPr="00655522">
                <w:rPr>
                  <w:rFonts w:eastAsia="SimSun"/>
                  <w:sz w:val="24"/>
                  <w:szCs w:val="24"/>
                  <w:lang w:eastAsia="zh-CN"/>
                </w:rPr>
                <w:t>10 м</w:t>
              </w:r>
            </w:smartTag>
            <w:r w:rsidRPr="00655522">
              <w:rPr>
                <w:rFonts w:eastAsia="SimSun"/>
                <w:sz w:val="24"/>
                <w:szCs w:val="24"/>
                <w:lang w:eastAsia="zh-CN"/>
              </w:rPr>
              <w:t xml:space="preserve">. </w:t>
            </w:r>
          </w:p>
          <w:p w:rsidR="000D42EC" w:rsidRPr="00655522" w:rsidRDefault="000D42EC" w:rsidP="00BF7B87">
            <w:pPr>
              <w:keepLines w:val="0"/>
              <w:overflowPunct/>
              <w:autoSpaceDE/>
              <w:autoSpaceDN/>
              <w:adjustRightInd/>
              <w:spacing w:line="240" w:lineRule="auto"/>
              <w:ind w:firstLine="284"/>
              <w:jc w:val="left"/>
              <w:rPr>
                <w:rFonts w:eastAsia="SimSun"/>
                <w:sz w:val="24"/>
                <w:szCs w:val="24"/>
                <w:lang w:eastAsia="zh-CN"/>
              </w:rPr>
            </w:pPr>
            <w:r w:rsidRPr="00655522">
              <w:rPr>
                <w:rFonts w:eastAsia="SimSun"/>
                <w:sz w:val="24"/>
                <w:szCs w:val="24"/>
                <w:lang w:eastAsia="zh-CN"/>
              </w:rPr>
              <w:t>Расстояние от границы смежного земельного участка не менее - 4 м.</w:t>
            </w:r>
          </w:p>
        </w:tc>
      </w:tr>
    </w:tbl>
    <w:p w:rsidR="000D42EC" w:rsidRPr="00655522" w:rsidRDefault="000D42EC" w:rsidP="001054EF">
      <w:pPr>
        <w:keepLines w:val="0"/>
        <w:overflowPunct/>
        <w:spacing w:line="240" w:lineRule="auto"/>
        <w:ind w:firstLine="426"/>
        <w:rPr>
          <w:rFonts w:eastAsia="SimSun"/>
          <w:sz w:val="24"/>
          <w:szCs w:val="24"/>
          <w:lang w:eastAsia="zh-CN"/>
        </w:rPr>
      </w:pPr>
      <w:r w:rsidRPr="00655522">
        <w:rPr>
          <w:rFonts w:eastAsia="SimSun"/>
          <w:sz w:val="24"/>
          <w:szCs w:val="24"/>
          <w:lang w:eastAsia="zh-CN"/>
        </w:rPr>
        <w:lastRenderedPageBreak/>
        <w:t>Минимальные отступы от границ земельных участков для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0D42EC" w:rsidRPr="00655522" w:rsidRDefault="000D42EC" w:rsidP="001054EF">
      <w:pPr>
        <w:keepLines w:val="0"/>
        <w:overflowPunct/>
        <w:spacing w:line="240" w:lineRule="auto"/>
        <w:ind w:firstLine="426"/>
        <w:rPr>
          <w:rFonts w:eastAsia="SimSun"/>
          <w:sz w:val="24"/>
          <w:szCs w:val="24"/>
          <w:lang w:eastAsia="zh-CN"/>
        </w:rPr>
      </w:pPr>
      <w:r w:rsidRPr="00655522">
        <w:rPr>
          <w:rFonts w:eastAsia="SimSun"/>
          <w:sz w:val="24"/>
          <w:szCs w:val="24"/>
          <w:lang w:eastAsia="zh-CN"/>
        </w:rPr>
        <w:t>- для жилых зданий 3 м;</w:t>
      </w:r>
    </w:p>
    <w:p w:rsidR="000D42EC" w:rsidRPr="00655522" w:rsidRDefault="000D42EC" w:rsidP="001054EF">
      <w:pPr>
        <w:keepLines w:val="0"/>
        <w:overflowPunct/>
        <w:spacing w:line="240" w:lineRule="auto"/>
        <w:ind w:firstLine="426"/>
        <w:rPr>
          <w:rFonts w:eastAsia="SimSun"/>
          <w:sz w:val="24"/>
          <w:szCs w:val="24"/>
          <w:lang w:eastAsia="zh-CN"/>
        </w:rPr>
      </w:pPr>
      <w:r w:rsidRPr="00655522">
        <w:rPr>
          <w:rFonts w:eastAsia="SimSun"/>
          <w:sz w:val="24"/>
          <w:szCs w:val="24"/>
          <w:lang w:eastAsia="zh-CN"/>
        </w:rPr>
        <w:t xml:space="preserve">-  общественных зданий 1 м; </w:t>
      </w:r>
    </w:p>
    <w:p w:rsidR="000D42EC" w:rsidRPr="00655522" w:rsidRDefault="000D42EC" w:rsidP="001054EF">
      <w:pPr>
        <w:keepLines w:val="0"/>
        <w:overflowPunct/>
        <w:spacing w:line="240" w:lineRule="auto"/>
        <w:ind w:firstLine="426"/>
        <w:rPr>
          <w:rFonts w:eastAsia="SimSun"/>
          <w:sz w:val="24"/>
          <w:szCs w:val="24"/>
          <w:lang w:eastAsia="zh-CN"/>
        </w:rPr>
      </w:pPr>
      <w:r w:rsidRPr="00655522">
        <w:rPr>
          <w:rFonts w:eastAsia="SimSun"/>
          <w:sz w:val="24"/>
          <w:szCs w:val="24"/>
          <w:lang w:eastAsia="zh-CN"/>
        </w:rPr>
        <w:t xml:space="preserve">- для остальных зданий и сооружений - 1 м. </w:t>
      </w:r>
    </w:p>
    <w:p w:rsidR="000D42EC" w:rsidRPr="00655522" w:rsidRDefault="000D42EC" w:rsidP="001054EF">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Расстояние до красной линии:</w:t>
      </w:r>
    </w:p>
    <w:p w:rsidR="000D42EC" w:rsidRPr="00655522" w:rsidRDefault="000D42EC" w:rsidP="001054EF">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1) от Дошкольных    образовательных учреждений и общеобразовательных школ (стены здания) -10 м;</w:t>
      </w:r>
    </w:p>
    <w:p w:rsidR="000D42EC" w:rsidRPr="00655522" w:rsidRDefault="000D42EC" w:rsidP="001054EF">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 xml:space="preserve">2) от Пожарных депо - 10 м (15 м - для депо </w:t>
      </w:r>
      <w:r w:rsidRPr="00655522">
        <w:rPr>
          <w:rFonts w:eastAsia="SimSun"/>
          <w:sz w:val="24"/>
          <w:szCs w:val="24"/>
          <w:lang w:val="en-US" w:eastAsia="zh-CN"/>
        </w:rPr>
        <w:t>I</w:t>
      </w:r>
      <w:r w:rsidRPr="00655522">
        <w:rPr>
          <w:rFonts w:eastAsia="SimSun"/>
          <w:sz w:val="24"/>
          <w:szCs w:val="24"/>
          <w:lang w:eastAsia="zh-CN"/>
        </w:rPr>
        <w:t xml:space="preserve"> типа);</w:t>
      </w:r>
    </w:p>
    <w:p w:rsidR="000D42EC" w:rsidRPr="00655522" w:rsidRDefault="000D42EC" w:rsidP="001054EF">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3) улиц, от жилых и общественных зданий  – 3 м;</w:t>
      </w:r>
    </w:p>
    <w:p w:rsidR="000D42EC" w:rsidRPr="00655522" w:rsidRDefault="000D42EC" w:rsidP="001054EF">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4) проездов, от жилых и общественных зданий – 3 м;</w:t>
      </w:r>
    </w:p>
    <w:p w:rsidR="000D42EC" w:rsidRPr="00655522" w:rsidRDefault="000D42EC" w:rsidP="001054EF">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5) от остальных зданий и сооружений - 5 м.</w:t>
      </w:r>
    </w:p>
    <w:p w:rsidR="000D42EC" w:rsidRPr="00655522" w:rsidRDefault="000D42EC" w:rsidP="001054EF">
      <w:pPr>
        <w:keepLines w:val="0"/>
        <w:overflowPunct/>
        <w:autoSpaceDE/>
        <w:autoSpaceDN/>
        <w:adjustRightInd/>
        <w:spacing w:line="240" w:lineRule="auto"/>
        <w:ind w:firstLine="284"/>
        <w:rPr>
          <w:rFonts w:eastAsia="SimSun"/>
          <w:sz w:val="24"/>
          <w:szCs w:val="24"/>
          <w:lang w:eastAsia="zh-CN"/>
        </w:rPr>
      </w:pPr>
      <w:r w:rsidRPr="00655522">
        <w:rPr>
          <w:rFonts w:eastAsia="SimSun"/>
          <w:sz w:val="24"/>
          <w:szCs w:val="24"/>
          <w:lang w:eastAsia="zh-CN"/>
        </w:rPr>
        <w:t>На территории сложившейся застройки жилые и общественные здания могут размещаться по красной линии улиц по согласованию с органами местного самоуправления.</w:t>
      </w:r>
    </w:p>
    <w:p w:rsidR="000D42EC" w:rsidRPr="00655522" w:rsidRDefault="000D42EC" w:rsidP="001054EF">
      <w:pPr>
        <w:keepLines w:val="0"/>
        <w:overflowPunct/>
        <w:autoSpaceDE/>
        <w:autoSpaceDN/>
        <w:adjustRightInd/>
        <w:spacing w:line="240" w:lineRule="auto"/>
        <w:ind w:firstLine="284"/>
        <w:rPr>
          <w:rFonts w:eastAsia="SimSun"/>
          <w:sz w:val="24"/>
          <w:szCs w:val="24"/>
          <w:lang w:eastAsia="zh-CN"/>
        </w:rPr>
      </w:pPr>
      <w:r w:rsidRPr="00655522">
        <w:rPr>
          <w:rFonts w:eastAsia="SimSun"/>
          <w:sz w:val="24"/>
          <w:szCs w:val="24"/>
          <w:lang w:eastAsia="zh-CN"/>
        </w:rPr>
        <w:t>Примечание (общее):</w:t>
      </w:r>
    </w:p>
    <w:p w:rsidR="000D42EC" w:rsidRPr="00655522" w:rsidRDefault="000D42EC" w:rsidP="001054EF">
      <w:pPr>
        <w:keepLines w:val="0"/>
        <w:overflowPunct/>
        <w:autoSpaceDE/>
        <w:autoSpaceDN/>
        <w:adjustRightInd/>
        <w:spacing w:line="240" w:lineRule="auto"/>
        <w:ind w:firstLine="284"/>
        <w:rPr>
          <w:rFonts w:eastAsia="SimSun"/>
          <w:sz w:val="24"/>
          <w:szCs w:val="24"/>
          <w:lang w:eastAsia="zh-CN"/>
        </w:rPr>
      </w:pPr>
      <w:proofErr w:type="gramStart"/>
      <w:r w:rsidRPr="00655522">
        <w:rPr>
          <w:rFonts w:eastAsia="SimSun"/>
          <w:sz w:val="24"/>
          <w:szCs w:val="24"/>
          <w:lang w:eastAsia="zh-CN"/>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roofErr w:type="gramEnd"/>
    </w:p>
    <w:p w:rsidR="000D42EC" w:rsidRPr="00655522" w:rsidRDefault="000D42EC" w:rsidP="001054EF">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Размещение новых населенных пунктов и строительство объектов капитального строительства без проведения специальных защитных мероприятий по предотвращению негативного воздействия вод в границах зон затопления, подтопления запрещаются.</w:t>
      </w:r>
    </w:p>
    <w:p w:rsidR="000D42EC" w:rsidRPr="00655522" w:rsidRDefault="000D42EC" w:rsidP="001054EF">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В границах зон затопления, подтопления запрещаются:</w:t>
      </w:r>
    </w:p>
    <w:p w:rsidR="000D42EC" w:rsidRPr="00655522" w:rsidRDefault="000D42EC" w:rsidP="001054EF">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1) использование сточных вод в целях регулирования плодородия почв;</w:t>
      </w:r>
    </w:p>
    <w:p w:rsidR="000D42EC" w:rsidRPr="00655522" w:rsidRDefault="000D42EC" w:rsidP="001054EF">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2) размещение кладбищ, скотомогильников, мест захоронения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rsidR="000D42EC" w:rsidRPr="00655522" w:rsidRDefault="000D42EC" w:rsidP="001054EF">
      <w:pPr>
        <w:keepLines w:val="0"/>
        <w:overflowPunct/>
        <w:autoSpaceDE/>
        <w:autoSpaceDN/>
        <w:adjustRightInd/>
        <w:spacing w:line="240" w:lineRule="auto"/>
        <w:ind w:firstLine="284"/>
        <w:rPr>
          <w:rFonts w:eastAsia="SimSun"/>
          <w:sz w:val="24"/>
          <w:szCs w:val="24"/>
          <w:lang w:eastAsia="zh-CN"/>
        </w:rPr>
      </w:pPr>
      <w:r w:rsidRPr="00655522">
        <w:rPr>
          <w:rFonts w:eastAsia="SimSun"/>
          <w:sz w:val="24"/>
          <w:szCs w:val="24"/>
          <w:lang w:eastAsia="zh-CN"/>
        </w:rPr>
        <w:t>3) осуществление авиационных мер по борьбе с вредными организмами.</w:t>
      </w:r>
    </w:p>
    <w:p w:rsidR="000D42EC" w:rsidRPr="00655522" w:rsidRDefault="000D42EC" w:rsidP="001054EF">
      <w:pPr>
        <w:keepLines w:val="0"/>
        <w:overflowPunct/>
        <w:autoSpaceDE/>
        <w:autoSpaceDN/>
        <w:adjustRightInd/>
        <w:spacing w:line="240" w:lineRule="auto"/>
        <w:ind w:firstLine="284"/>
        <w:rPr>
          <w:rFonts w:eastAsia="SimSun"/>
          <w:sz w:val="24"/>
          <w:szCs w:val="24"/>
          <w:lang w:eastAsia="zh-CN"/>
        </w:rPr>
      </w:pPr>
      <w:r w:rsidRPr="00655522">
        <w:rPr>
          <w:rFonts w:eastAsia="SimSun"/>
          <w:sz w:val="24"/>
          <w:szCs w:val="24"/>
          <w:lang w:eastAsia="zh-CN"/>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rsidR="000D42EC" w:rsidRPr="00655522" w:rsidRDefault="000D42EC" w:rsidP="001054EF">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lastRenderedPageBreak/>
        <w:t>Размещение зданий, строений и сооружений возможно при соблюдении требований статей 31, 32, 33, 34, 35 настоящих Правил.</w:t>
      </w:r>
    </w:p>
    <w:p w:rsidR="000D42EC" w:rsidRPr="00655522" w:rsidRDefault="000D42EC" w:rsidP="00474148">
      <w:pPr>
        <w:keepLines w:val="0"/>
        <w:overflowPunct/>
        <w:autoSpaceDE/>
        <w:autoSpaceDN/>
        <w:adjustRightInd/>
        <w:spacing w:line="240" w:lineRule="auto"/>
        <w:ind w:firstLine="284"/>
        <w:jc w:val="left"/>
        <w:rPr>
          <w:rFonts w:eastAsia="SimSun"/>
          <w:sz w:val="24"/>
          <w:szCs w:val="24"/>
          <w:lang w:eastAsia="zh-CN"/>
        </w:rPr>
      </w:pPr>
    </w:p>
    <w:p w:rsidR="000D42EC" w:rsidRPr="00655522" w:rsidRDefault="000D42EC" w:rsidP="00474148">
      <w:pPr>
        <w:keepLines w:val="0"/>
        <w:overflowPunct/>
        <w:autoSpaceDE/>
        <w:autoSpaceDN/>
        <w:adjustRightInd/>
        <w:spacing w:line="240" w:lineRule="auto"/>
        <w:ind w:firstLine="426"/>
        <w:jc w:val="center"/>
        <w:rPr>
          <w:rFonts w:eastAsia="SimSun"/>
          <w:bCs/>
          <w:caps/>
          <w:sz w:val="24"/>
          <w:szCs w:val="24"/>
          <w:lang w:eastAsia="zh-CN"/>
        </w:rPr>
      </w:pPr>
      <w:r w:rsidRPr="00655522">
        <w:rPr>
          <w:rFonts w:eastAsia="SimSun"/>
          <w:bCs/>
          <w:caps/>
          <w:sz w:val="24"/>
          <w:szCs w:val="24"/>
          <w:lang w:eastAsia="zh-CN"/>
        </w:rPr>
        <w:t>Производственные зоны:</w:t>
      </w:r>
    </w:p>
    <w:p w:rsidR="000D42EC" w:rsidRPr="00655522" w:rsidRDefault="000D42EC" w:rsidP="00474148">
      <w:pPr>
        <w:keepLines w:val="0"/>
        <w:widowControl w:val="0"/>
        <w:overflowPunct/>
        <w:autoSpaceDE/>
        <w:autoSpaceDN/>
        <w:adjustRightInd/>
        <w:spacing w:line="240" w:lineRule="auto"/>
        <w:ind w:firstLine="426"/>
        <w:rPr>
          <w:rFonts w:eastAsia="SimSun"/>
          <w:i/>
          <w:iCs/>
          <w:sz w:val="24"/>
          <w:szCs w:val="24"/>
          <w:lang w:eastAsia="zh-CN"/>
        </w:rPr>
      </w:pPr>
      <w:r w:rsidRPr="00655522">
        <w:rPr>
          <w:rFonts w:eastAsia="SimSun"/>
          <w:i/>
          <w:iCs/>
          <w:sz w:val="24"/>
          <w:szCs w:val="24"/>
          <w:lang w:eastAsia="zh-CN"/>
        </w:rPr>
        <w:t>Земельные участки в составе производственных зон предназначены для застройки промышленными, коммунально-складскими, иными предназначенными для этих целей производственными объектами согласно градостроительным регламентам.</w:t>
      </w:r>
    </w:p>
    <w:p w:rsidR="000D42EC" w:rsidRPr="00655522" w:rsidRDefault="000D42EC" w:rsidP="00474148">
      <w:pPr>
        <w:keepLines w:val="0"/>
        <w:widowControl w:val="0"/>
        <w:overflowPunct/>
        <w:autoSpaceDE/>
        <w:autoSpaceDN/>
        <w:adjustRightInd/>
        <w:spacing w:line="240" w:lineRule="auto"/>
        <w:ind w:firstLine="426"/>
        <w:rPr>
          <w:rFonts w:eastAsia="SimSun"/>
          <w:i/>
          <w:iCs/>
          <w:sz w:val="24"/>
          <w:szCs w:val="24"/>
          <w:lang w:eastAsia="zh-CN"/>
        </w:rPr>
      </w:pPr>
    </w:p>
    <w:p w:rsidR="000D42EC" w:rsidRPr="00655522" w:rsidRDefault="000D42EC" w:rsidP="001054EF">
      <w:pPr>
        <w:keepLines w:val="0"/>
        <w:widowControl w:val="0"/>
        <w:overflowPunct/>
        <w:autoSpaceDE/>
        <w:autoSpaceDN/>
        <w:adjustRightInd/>
        <w:spacing w:line="240" w:lineRule="auto"/>
        <w:ind w:firstLine="426"/>
        <w:jc w:val="center"/>
        <w:rPr>
          <w:rFonts w:eastAsia="SimSun"/>
          <w:sz w:val="24"/>
          <w:szCs w:val="24"/>
          <w:u w:val="single"/>
          <w:lang w:eastAsia="zh-CN"/>
        </w:rPr>
      </w:pPr>
      <w:r w:rsidRPr="00655522">
        <w:rPr>
          <w:rFonts w:eastAsia="SimSun"/>
          <w:sz w:val="24"/>
          <w:szCs w:val="24"/>
          <w:u w:val="single"/>
          <w:lang w:eastAsia="zh-CN"/>
        </w:rPr>
        <w:t>П-1. Зона предприятий, производств и объектов I класса опасности СЗЗ-1000 м.</w:t>
      </w:r>
    </w:p>
    <w:p w:rsidR="000D42EC" w:rsidRPr="00655522" w:rsidRDefault="000D42EC" w:rsidP="001054EF">
      <w:pPr>
        <w:keepLines w:val="0"/>
        <w:widowControl w:val="0"/>
        <w:overflowPunct/>
        <w:autoSpaceDE/>
        <w:autoSpaceDN/>
        <w:adjustRightInd/>
        <w:spacing w:line="240" w:lineRule="auto"/>
        <w:ind w:firstLine="426"/>
        <w:jc w:val="center"/>
        <w:rPr>
          <w:rFonts w:eastAsia="SimSun"/>
          <w:sz w:val="24"/>
          <w:szCs w:val="24"/>
          <w:u w:val="single"/>
          <w:lang w:eastAsia="zh-CN"/>
        </w:rPr>
      </w:pPr>
    </w:p>
    <w:p w:rsidR="000D42EC" w:rsidRPr="00655522" w:rsidRDefault="000D42EC" w:rsidP="001054EF">
      <w:pPr>
        <w:keepLines w:val="0"/>
        <w:widowControl w:val="0"/>
        <w:overflowPunct/>
        <w:autoSpaceDE/>
        <w:autoSpaceDN/>
        <w:adjustRightInd/>
        <w:spacing w:line="240" w:lineRule="auto"/>
        <w:ind w:firstLine="426"/>
        <w:jc w:val="left"/>
        <w:rPr>
          <w:sz w:val="24"/>
          <w:szCs w:val="24"/>
        </w:rPr>
      </w:pPr>
      <w:r w:rsidRPr="00655522">
        <w:rPr>
          <w:rFonts w:eastAsia="SimSun"/>
          <w:i/>
          <w:iCs/>
          <w:sz w:val="24"/>
          <w:szCs w:val="24"/>
          <w:lang w:eastAsia="zh-CN"/>
        </w:rPr>
        <w:t xml:space="preserve">Зона П-1 выделена для обеспечения правовых условий формирования предприятий, производств и объектов </w:t>
      </w:r>
      <w:r w:rsidRPr="00655522">
        <w:rPr>
          <w:rFonts w:eastAsia="SimSun"/>
          <w:i/>
          <w:iCs/>
          <w:sz w:val="24"/>
          <w:szCs w:val="24"/>
          <w:lang w:val="en-US" w:eastAsia="zh-CN"/>
        </w:rPr>
        <w:t>I</w:t>
      </w:r>
      <w:r w:rsidRPr="00655522">
        <w:rPr>
          <w:rFonts w:eastAsia="SimSun"/>
          <w:i/>
          <w:iCs/>
          <w:sz w:val="24"/>
          <w:szCs w:val="24"/>
          <w:lang w:eastAsia="zh-CN"/>
        </w:rPr>
        <w:t xml:space="preserve"> класса </w:t>
      </w:r>
      <w:r w:rsidRPr="00655522">
        <w:rPr>
          <w:rFonts w:eastAsia="SimSun"/>
          <w:bCs/>
          <w:i/>
          <w:sz w:val="24"/>
          <w:szCs w:val="24"/>
          <w:lang w:eastAsia="zh-CN"/>
        </w:rPr>
        <w:t>опасности</w:t>
      </w:r>
      <w:r w:rsidRPr="00655522">
        <w:rPr>
          <w:rFonts w:eastAsia="SimSun"/>
          <w:i/>
          <w:iCs/>
          <w:sz w:val="24"/>
          <w:szCs w:val="24"/>
          <w:lang w:eastAsia="zh-CN"/>
        </w:rPr>
        <w:t>. Сочетание различных видов разрешенного использования недвижимости в единой зоне возможно только при условии соблюдения нормативных санитарных требований.</w:t>
      </w:r>
      <w:r w:rsidRPr="00655522">
        <w:rPr>
          <w:sz w:val="24"/>
          <w:szCs w:val="24"/>
        </w:rPr>
        <w:t xml:space="preserve"> </w:t>
      </w:r>
    </w:p>
    <w:p w:rsidR="000D42EC" w:rsidRPr="00655522" w:rsidRDefault="000D42EC" w:rsidP="001054EF">
      <w:pPr>
        <w:keepLines w:val="0"/>
        <w:tabs>
          <w:tab w:val="left" w:pos="2520"/>
        </w:tabs>
        <w:overflowPunct/>
        <w:autoSpaceDE/>
        <w:autoSpaceDN/>
        <w:adjustRightInd/>
        <w:spacing w:line="240" w:lineRule="auto"/>
        <w:ind w:firstLine="426"/>
        <w:jc w:val="left"/>
        <w:rPr>
          <w:rFonts w:eastAsia="SimSun"/>
          <w:sz w:val="24"/>
          <w:szCs w:val="24"/>
          <w:lang w:eastAsia="zh-CN"/>
        </w:rPr>
      </w:pPr>
    </w:p>
    <w:p w:rsidR="000D42EC" w:rsidRPr="00655522" w:rsidRDefault="000D42EC" w:rsidP="001054EF">
      <w:pPr>
        <w:keepLines w:val="0"/>
        <w:tabs>
          <w:tab w:val="left" w:pos="2520"/>
        </w:tabs>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ОСНОВНЫЕ ВИДЫ И ПАРАМЕТРЫ РАЗРЕШЕННОГО ИСПОЛЬЗОВАНИЯ</w:t>
      </w:r>
    </w:p>
    <w:p w:rsidR="000D42EC" w:rsidRPr="00655522" w:rsidRDefault="000D42EC" w:rsidP="001054EF">
      <w:pPr>
        <w:keepLines w:val="0"/>
        <w:tabs>
          <w:tab w:val="left" w:pos="2520"/>
        </w:tabs>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ЗЕМЕЛЬНЫХ УЧАСТКОВ И ОБЪЕКТОВ КАПИТАЛЬНОГО СТРОИТЕЛЬСТВА</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49"/>
        <w:gridCol w:w="3249"/>
        <w:gridCol w:w="3249"/>
      </w:tblGrid>
      <w:tr w:rsidR="00655522" w:rsidRPr="00655522" w:rsidTr="00BF7B87">
        <w:trPr>
          <w:trHeight w:val="20"/>
        </w:trPr>
        <w:tc>
          <w:tcPr>
            <w:tcW w:w="3249" w:type="dxa"/>
            <w:vAlign w:val="center"/>
          </w:tcPr>
          <w:p w:rsidR="000D42EC" w:rsidRPr="00655522" w:rsidRDefault="000D42EC" w:rsidP="00BF7B87">
            <w:pPr>
              <w:keepLines w:val="0"/>
              <w:tabs>
                <w:tab w:val="left" w:pos="2520"/>
              </w:tabs>
              <w:overflowPunct/>
              <w:autoSpaceDE/>
              <w:autoSpaceDN/>
              <w:adjustRightInd/>
              <w:spacing w:line="240" w:lineRule="auto"/>
              <w:ind w:firstLine="0"/>
              <w:jc w:val="center"/>
              <w:rPr>
                <w:rFonts w:eastAsia="SimSun"/>
                <w:sz w:val="24"/>
                <w:szCs w:val="24"/>
                <w:lang w:eastAsia="zh-CN"/>
              </w:rPr>
            </w:pPr>
            <w:r w:rsidRPr="00655522">
              <w:rPr>
                <w:rFonts w:eastAsia="SimSun"/>
                <w:sz w:val="24"/>
                <w:szCs w:val="24"/>
                <w:lang w:eastAsia="zh-CN"/>
              </w:rPr>
              <w:t>ВИДЫ ИСПОЛЬЗОВАНИЯ ЗЕМЕЛЬНЫХ УЧАСТКОВ</w:t>
            </w:r>
          </w:p>
        </w:tc>
        <w:tc>
          <w:tcPr>
            <w:tcW w:w="3249" w:type="dxa"/>
            <w:vAlign w:val="center"/>
          </w:tcPr>
          <w:p w:rsidR="000D42EC" w:rsidRPr="00655522" w:rsidRDefault="000D42EC" w:rsidP="00BF7B87">
            <w:pPr>
              <w:keepLines w:val="0"/>
              <w:tabs>
                <w:tab w:val="left" w:pos="2520"/>
              </w:tabs>
              <w:overflowPunct/>
              <w:autoSpaceDE/>
              <w:autoSpaceDN/>
              <w:adjustRightInd/>
              <w:spacing w:line="240" w:lineRule="auto"/>
              <w:ind w:left="-170" w:firstLine="0"/>
              <w:jc w:val="center"/>
              <w:rPr>
                <w:rFonts w:eastAsia="SimSun"/>
                <w:sz w:val="24"/>
                <w:szCs w:val="24"/>
                <w:lang w:eastAsia="zh-CN"/>
              </w:rPr>
            </w:pPr>
            <w:r w:rsidRPr="00655522">
              <w:rPr>
                <w:rFonts w:eastAsia="SimSun"/>
                <w:sz w:val="24"/>
                <w:szCs w:val="24"/>
                <w:lang w:eastAsia="zh-CN"/>
              </w:rPr>
              <w:t>ВИДЫ ОБЪЕКТОВ КАПИТАЛЬНОГО СТРОИТЕЛЬСТВА</w:t>
            </w:r>
          </w:p>
        </w:tc>
        <w:tc>
          <w:tcPr>
            <w:tcW w:w="3249" w:type="dxa"/>
            <w:vAlign w:val="center"/>
          </w:tcPr>
          <w:p w:rsidR="000D42EC" w:rsidRPr="00655522" w:rsidRDefault="000D42EC" w:rsidP="00BF7B87">
            <w:pPr>
              <w:keepLines w:val="0"/>
              <w:tabs>
                <w:tab w:val="left" w:pos="2520"/>
              </w:tabs>
              <w:overflowPunct/>
              <w:autoSpaceDE/>
              <w:autoSpaceDN/>
              <w:adjustRightInd/>
              <w:spacing w:line="240" w:lineRule="auto"/>
              <w:ind w:firstLine="34"/>
              <w:jc w:val="center"/>
              <w:rPr>
                <w:rFonts w:eastAsia="SimSun"/>
                <w:sz w:val="24"/>
                <w:szCs w:val="24"/>
                <w:lang w:eastAsia="zh-CN"/>
              </w:rPr>
            </w:pPr>
            <w:r w:rsidRPr="00655522">
              <w:rPr>
                <w:rFonts w:eastAsia="SimSun"/>
                <w:sz w:val="24"/>
                <w:szCs w:val="24"/>
                <w:lang w:eastAsia="zh-CN"/>
              </w:rPr>
              <w:t>ПАРАМЕТРЫ РАЗРЕШЕННОГО ИСПОЛЬЗОВАНИЯ ЗЕМЕЛЬНЫХ УЧАСТКОВ И ОБЪЕКТОВ КАПИТАЛЬНОГО СТРОИТЕЛЬСТВА</w:t>
            </w:r>
          </w:p>
        </w:tc>
      </w:tr>
      <w:tr w:rsidR="00655522" w:rsidRPr="00655522" w:rsidTr="00BF7B87">
        <w:trPr>
          <w:trHeight w:val="570"/>
        </w:trPr>
        <w:tc>
          <w:tcPr>
            <w:tcW w:w="3249" w:type="dxa"/>
          </w:tcPr>
          <w:p w:rsidR="000D42EC" w:rsidRPr="00655522" w:rsidRDefault="000D42EC" w:rsidP="00BF7B87">
            <w:pPr>
              <w:spacing w:line="240" w:lineRule="auto"/>
              <w:ind w:firstLine="0"/>
              <w:jc w:val="left"/>
              <w:rPr>
                <w:rFonts w:eastAsia="SimSun"/>
                <w:sz w:val="24"/>
                <w:szCs w:val="24"/>
                <w:lang w:eastAsia="zh-CN"/>
              </w:rPr>
            </w:pPr>
            <w:r w:rsidRPr="00655522">
              <w:rPr>
                <w:rFonts w:eastAsia="SimSun"/>
                <w:sz w:val="24"/>
                <w:szCs w:val="24"/>
                <w:lang w:eastAsia="zh-CN"/>
              </w:rPr>
              <w:t>[6.0] - Производственная деятельность.</w:t>
            </w:r>
          </w:p>
        </w:tc>
        <w:tc>
          <w:tcPr>
            <w:tcW w:w="3249" w:type="dxa"/>
            <w:vMerge w:val="restart"/>
          </w:tcPr>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Промышленные и коммунально-складские предприятия I класса вредности с соответствующей инженерной и транспортной инфраструктурой;</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Объекты складского назначения различного профиля (кроме  предприятий пищевой, легкой, медицинской, фармацевтической и других отраслей промышленности I</w:t>
            </w:r>
            <w:r w:rsidRPr="00655522">
              <w:rPr>
                <w:rFonts w:eastAsia="SimSun"/>
                <w:sz w:val="24"/>
                <w:szCs w:val="24"/>
                <w:lang w:val="en-US" w:eastAsia="zh-CN"/>
              </w:rPr>
              <w:t>V</w:t>
            </w:r>
            <w:r w:rsidRPr="00655522">
              <w:rPr>
                <w:rFonts w:eastAsia="SimSun"/>
                <w:sz w:val="24"/>
                <w:szCs w:val="24"/>
                <w:lang w:eastAsia="zh-CN"/>
              </w:rPr>
              <w:t>-</w:t>
            </w:r>
            <w:r w:rsidRPr="00655522">
              <w:rPr>
                <w:rFonts w:eastAsia="SimSun"/>
                <w:sz w:val="24"/>
                <w:szCs w:val="24"/>
                <w:lang w:val="en-US" w:eastAsia="zh-CN"/>
              </w:rPr>
              <w:t>V</w:t>
            </w:r>
            <w:r w:rsidRPr="00655522">
              <w:rPr>
                <w:rFonts w:eastAsia="SimSun"/>
                <w:sz w:val="24"/>
                <w:szCs w:val="24"/>
                <w:lang w:eastAsia="zh-CN"/>
              </w:rPr>
              <w:t xml:space="preserve"> класса вредности);</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Объекты технического и технологического обеспечения предприятий;</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Производственно-лабораторные корпуса;</w:t>
            </w:r>
          </w:p>
        </w:tc>
        <w:tc>
          <w:tcPr>
            <w:tcW w:w="3249" w:type="dxa"/>
            <w:vMerge w:val="restart"/>
          </w:tcPr>
          <w:p w:rsidR="000D42EC" w:rsidRPr="00655522" w:rsidRDefault="000D42EC" w:rsidP="00BF7B87">
            <w:pPr>
              <w:keepLines w:val="0"/>
              <w:suppressAutoHyphens/>
              <w:overflowPunct/>
              <w:autoSpaceDE/>
              <w:autoSpaceDN/>
              <w:adjustRightInd/>
              <w:spacing w:line="240" w:lineRule="auto"/>
              <w:ind w:firstLine="426"/>
              <w:jc w:val="left"/>
              <w:textAlignment w:val="baseline"/>
              <w:rPr>
                <w:rFonts w:eastAsia="SimSun"/>
                <w:sz w:val="24"/>
                <w:szCs w:val="24"/>
                <w:lang w:eastAsia="zh-CN"/>
              </w:rPr>
            </w:pPr>
            <w:r w:rsidRPr="00655522">
              <w:rPr>
                <w:rFonts w:eastAsia="SimSun"/>
                <w:sz w:val="24"/>
                <w:szCs w:val="24"/>
                <w:lang w:eastAsia="zh-CN"/>
              </w:rPr>
              <w:t>минимальная площадь земельных участков 500 кв. м;</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максимальный процент застройки в границах земельного участка – 75%;</w:t>
            </w:r>
          </w:p>
          <w:p w:rsidR="000D42EC" w:rsidRPr="00655522" w:rsidRDefault="000D42EC" w:rsidP="00BF7B87">
            <w:pPr>
              <w:suppressAutoHyphens/>
              <w:spacing w:line="240" w:lineRule="auto"/>
              <w:ind w:firstLine="426"/>
              <w:textAlignment w:val="baseline"/>
              <w:rPr>
                <w:rFonts w:eastAsia="SimSun"/>
                <w:sz w:val="24"/>
                <w:szCs w:val="24"/>
                <w:lang w:eastAsia="zh-CN"/>
              </w:rPr>
            </w:pPr>
            <w:r w:rsidRPr="00655522">
              <w:rPr>
                <w:rFonts w:eastAsia="SimSun"/>
                <w:sz w:val="24"/>
                <w:szCs w:val="24"/>
                <w:lang w:eastAsia="zh-CN"/>
              </w:rPr>
              <w:t>максимальная высота зданий, строений, сооружений от уровня земли - 100 м;</w:t>
            </w:r>
          </w:p>
        </w:tc>
      </w:tr>
      <w:tr w:rsidR="00655522" w:rsidRPr="00655522" w:rsidTr="00BF7B87">
        <w:trPr>
          <w:trHeight w:val="255"/>
        </w:trPr>
        <w:tc>
          <w:tcPr>
            <w:tcW w:w="3249" w:type="dxa"/>
          </w:tcPr>
          <w:p w:rsidR="000D42EC" w:rsidRPr="00655522" w:rsidRDefault="000D42EC" w:rsidP="00BF7B87">
            <w:pPr>
              <w:spacing w:line="240" w:lineRule="auto"/>
              <w:ind w:firstLine="0"/>
              <w:jc w:val="left"/>
              <w:rPr>
                <w:rFonts w:eastAsia="SimSun"/>
                <w:sz w:val="24"/>
                <w:szCs w:val="24"/>
                <w:lang w:eastAsia="zh-CN"/>
              </w:rPr>
            </w:pPr>
            <w:r w:rsidRPr="00655522">
              <w:rPr>
                <w:rFonts w:eastAsia="SimSun"/>
                <w:sz w:val="24"/>
                <w:szCs w:val="24"/>
                <w:lang w:eastAsia="zh-CN"/>
              </w:rPr>
              <w:t>[6.1] - Недропользование.</w:t>
            </w:r>
          </w:p>
        </w:tc>
        <w:tc>
          <w:tcPr>
            <w:tcW w:w="3249" w:type="dxa"/>
            <w:vMerge/>
          </w:tcPr>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p>
        </w:tc>
        <w:tc>
          <w:tcPr>
            <w:tcW w:w="3249" w:type="dxa"/>
            <w:vMerge/>
          </w:tcPr>
          <w:p w:rsidR="000D42EC" w:rsidRPr="00655522" w:rsidRDefault="000D42EC" w:rsidP="00BF7B87">
            <w:pPr>
              <w:keepLines w:val="0"/>
              <w:suppressAutoHyphens/>
              <w:overflowPunct/>
              <w:autoSpaceDE/>
              <w:autoSpaceDN/>
              <w:adjustRightInd/>
              <w:spacing w:line="240" w:lineRule="auto"/>
              <w:ind w:firstLine="426"/>
              <w:jc w:val="left"/>
              <w:textAlignment w:val="baseline"/>
              <w:rPr>
                <w:rFonts w:eastAsia="SimSun"/>
                <w:sz w:val="24"/>
                <w:szCs w:val="24"/>
                <w:lang w:eastAsia="zh-CN"/>
              </w:rPr>
            </w:pPr>
          </w:p>
        </w:tc>
      </w:tr>
      <w:tr w:rsidR="00655522" w:rsidRPr="00655522" w:rsidTr="00BF7B87">
        <w:trPr>
          <w:trHeight w:val="480"/>
        </w:trPr>
        <w:tc>
          <w:tcPr>
            <w:tcW w:w="3249" w:type="dxa"/>
          </w:tcPr>
          <w:p w:rsidR="000D42EC" w:rsidRPr="00655522" w:rsidRDefault="000D42EC" w:rsidP="00BF7B87">
            <w:pPr>
              <w:spacing w:line="240" w:lineRule="auto"/>
              <w:ind w:firstLine="0"/>
              <w:jc w:val="left"/>
              <w:rPr>
                <w:rFonts w:eastAsia="SimSun"/>
                <w:sz w:val="24"/>
                <w:szCs w:val="24"/>
                <w:lang w:eastAsia="zh-CN"/>
              </w:rPr>
            </w:pPr>
            <w:r w:rsidRPr="00655522">
              <w:rPr>
                <w:rFonts w:eastAsia="SimSun"/>
                <w:sz w:val="24"/>
                <w:szCs w:val="24"/>
                <w:lang w:eastAsia="zh-CN"/>
              </w:rPr>
              <w:t>[6.2] - Тяжелая промышленность.</w:t>
            </w:r>
          </w:p>
        </w:tc>
        <w:tc>
          <w:tcPr>
            <w:tcW w:w="3249" w:type="dxa"/>
            <w:vMerge/>
          </w:tcPr>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p>
        </w:tc>
        <w:tc>
          <w:tcPr>
            <w:tcW w:w="3249" w:type="dxa"/>
            <w:vMerge/>
          </w:tcPr>
          <w:p w:rsidR="000D42EC" w:rsidRPr="00655522" w:rsidRDefault="000D42EC" w:rsidP="00BF7B87">
            <w:pPr>
              <w:keepLines w:val="0"/>
              <w:suppressAutoHyphens/>
              <w:overflowPunct/>
              <w:autoSpaceDE/>
              <w:autoSpaceDN/>
              <w:adjustRightInd/>
              <w:spacing w:line="240" w:lineRule="auto"/>
              <w:ind w:firstLine="426"/>
              <w:jc w:val="left"/>
              <w:textAlignment w:val="baseline"/>
              <w:rPr>
                <w:rFonts w:eastAsia="SimSun"/>
                <w:sz w:val="24"/>
                <w:szCs w:val="24"/>
                <w:lang w:eastAsia="zh-CN"/>
              </w:rPr>
            </w:pPr>
          </w:p>
        </w:tc>
      </w:tr>
      <w:tr w:rsidR="00655522" w:rsidRPr="00655522" w:rsidTr="00BF7B87">
        <w:trPr>
          <w:trHeight w:val="795"/>
        </w:trPr>
        <w:tc>
          <w:tcPr>
            <w:tcW w:w="3249" w:type="dxa"/>
          </w:tcPr>
          <w:p w:rsidR="000D42EC" w:rsidRPr="00655522" w:rsidRDefault="000D42EC" w:rsidP="00BF7B87">
            <w:pPr>
              <w:spacing w:line="240" w:lineRule="auto"/>
              <w:ind w:firstLine="0"/>
              <w:jc w:val="left"/>
              <w:rPr>
                <w:rFonts w:eastAsia="SimSun"/>
                <w:sz w:val="24"/>
                <w:szCs w:val="24"/>
                <w:lang w:eastAsia="zh-CN"/>
              </w:rPr>
            </w:pPr>
            <w:r w:rsidRPr="00655522">
              <w:rPr>
                <w:rFonts w:eastAsia="SimSun"/>
                <w:sz w:val="24"/>
                <w:szCs w:val="24"/>
                <w:lang w:eastAsia="zh-CN"/>
              </w:rPr>
              <w:t>[6.2.1] - Автомобилестроительная промышленность.</w:t>
            </w:r>
          </w:p>
        </w:tc>
        <w:tc>
          <w:tcPr>
            <w:tcW w:w="3249" w:type="dxa"/>
            <w:vMerge/>
          </w:tcPr>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p>
        </w:tc>
        <w:tc>
          <w:tcPr>
            <w:tcW w:w="3249" w:type="dxa"/>
            <w:vMerge/>
          </w:tcPr>
          <w:p w:rsidR="000D42EC" w:rsidRPr="00655522" w:rsidRDefault="000D42EC" w:rsidP="00BF7B87">
            <w:pPr>
              <w:keepLines w:val="0"/>
              <w:suppressAutoHyphens/>
              <w:overflowPunct/>
              <w:autoSpaceDE/>
              <w:autoSpaceDN/>
              <w:adjustRightInd/>
              <w:spacing w:line="240" w:lineRule="auto"/>
              <w:ind w:firstLine="426"/>
              <w:jc w:val="left"/>
              <w:textAlignment w:val="baseline"/>
              <w:rPr>
                <w:rFonts w:eastAsia="SimSun"/>
                <w:sz w:val="24"/>
                <w:szCs w:val="24"/>
                <w:lang w:eastAsia="zh-CN"/>
              </w:rPr>
            </w:pPr>
          </w:p>
        </w:tc>
      </w:tr>
      <w:tr w:rsidR="00655522" w:rsidRPr="00655522" w:rsidTr="00BF7B87">
        <w:trPr>
          <w:trHeight w:val="555"/>
        </w:trPr>
        <w:tc>
          <w:tcPr>
            <w:tcW w:w="3249" w:type="dxa"/>
          </w:tcPr>
          <w:p w:rsidR="000D42EC" w:rsidRPr="00655522" w:rsidRDefault="000D42EC" w:rsidP="00BF7B87">
            <w:pPr>
              <w:spacing w:line="240" w:lineRule="auto"/>
              <w:ind w:firstLine="0"/>
              <w:jc w:val="left"/>
              <w:rPr>
                <w:rFonts w:eastAsia="SimSun"/>
                <w:sz w:val="24"/>
                <w:szCs w:val="24"/>
                <w:lang w:eastAsia="zh-CN"/>
              </w:rPr>
            </w:pPr>
            <w:r w:rsidRPr="00655522">
              <w:rPr>
                <w:rFonts w:eastAsia="SimSun"/>
                <w:sz w:val="24"/>
                <w:szCs w:val="24"/>
                <w:lang w:eastAsia="zh-CN"/>
              </w:rPr>
              <w:t>[6.3] - Легкая промышленность.</w:t>
            </w:r>
          </w:p>
        </w:tc>
        <w:tc>
          <w:tcPr>
            <w:tcW w:w="3249" w:type="dxa"/>
            <w:vMerge/>
          </w:tcPr>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p>
        </w:tc>
        <w:tc>
          <w:tcPr>
            <w:tcW w:w="3249" w:type="dxa"/>
            <w:vMerge/>
          </w:tcPr>
          <w:p w:rsidR="000D42EC" w:rsidRPr="00655522" w:rsidRDefault="000D42EC" w:rsidP="00BF7B87">
            <w:pPr>
              <w:keepLines w:val="0"/>
              <w:suppressAutoHyphens/>
              <w:overflowPunct/>
              <w:autoSpaceDE/>
              <w:autoSpaceDN/>
              <w:adjustRightInd/>
              <w:spacing w:line="240" w:lineRule="auto"/>
              <w:ind w:firstLine="426"/>
              <w:jc w:val="left"/>
              <w:textAlignment w:val="baseline"/>
              <w:rPr>
                <w:rFonts w:eastAsia="SimSun"/>
                <w:sz w:val="24"/>
                <w:szCs w:val="24"/>
                <w:lang w:eastAsia="zh-CN"/>
              </w:rPr>
            </w:pPr>
          </w:p>
        </w:tc>
      </w:tr>
      <w:tr w:rsidR="00655522" w:rsidRPr="00655522" w:rsidTr="00BF7B87">
        <w:trPr>
          <w:trHeight w:val="585"/>
        </w:trPr>
        <w:tc>
          <w:tcPr>
            <w:tcW w:w="3249" w:type="dxa"/>
          </w:tcPr>
          <w:p w:rsidR="000D42EC" w:rsidRPr="00655522" w:rsidRDefault="000D42EC" w:rsidP="00BF7B87">
            <w:pPr>
              <w:spacing w:line="240" w:lineRule="auto"/>
              <w:ind w:firstLine="0"/>
              <w:jc w:val="left"/>
              <w:rPr>
                <w:rFonts w:eastAsia="SimSun"/>
                <w:sz w:val="24"/>
                <w:szCs w:val="24"/>
                <w:lang w:eastAsia="zh-CN"/>
              </w:rPr>
            </w:pPr>
            <w:r w:rsidRPr="00655522">
              <w:rPr>
                <w:rFonts w:eastAsia="SimSun"/>
                <w:sz w:val="24"/>
                <w:szCs w:val="24"/>
                <w:lang w:eastAsia="zh-CN"/>
              </w:rPr>
              <w:t>[6.3.1] - Фармацевтическая промышленность.</w:t>
            </w:r>
          </w:p>
        </w:tc>
        <w:tc>
          <w:tcPr>
            <w:tcW w:w="3249" w:type="dxa"/>
            <w:vMerge/>
          </w:tcPr>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p>
        </w:tc>
        <w:tc>
          <w:tcPr>
            <w:tcW w:w="3249" w:type="dxa"/>
            <w:vMerge/>
          </w:tcPr>
          <w:p w:rsidR="000D42EC" w:rsidRPr="00655522" w:rsidRDefault="000D42EC" w:rsidP="00BF7B87">
            <w:pPr>
              <w:keepLines w:val="0"/>
              <w:suppressAutoHyphens/>
              <w:overflowPunct/>
              <w:autoSpaceDE/>
              <w:autoSpaceDN/>
              <w:adjustRightInd/>
              <w:spacing w:line="240" w:lineRule="auto"/>
              <w:ind w:firstLine="426"/>
              <w:jc w:val="left"/>
              <w:textAlignment w:val="baseline"/>
              <w:rPr>
                <w:rFonts w:eastAsia="SimSun"/>
                <w:sz w:val="24"/>
                <w:szCs w:val="24"/>
                <w:lang w:eastAsia="zh-CN"/>
              </w:rPr>
            </w:pPr>
          </w:p>
        </w:tc>
      </w:tr>
      <w:tr w:rsidR="00655522" w:rsidRPr="00655522" w:rsidTr="00BF7B87">
        <w:trPr>
          <w:trHeight w:val="555"/>
        </w:trPr>
        <w:tc>
          <w:tcPr>
            <w:tcW w:w="3249" w:type="dxa"/>
          </w:tcPr>
          <w:p w:rsidR="000D42EC" w:rsidRPr="00655522" w:rsidRDefault="000D42EC" w:rsidP="00BF7B87">
            <w:pPr>
              <w:spacing w:line="240" w:lineRule="auto"/>
              <w:ind w:firstLine="0"/>
              <w:jc w:val="left"/>
              <w:rPr>
                <w:rFonts w:eastAsia="SimSun"/>
                <w:sz w:val="24"/>
                <w:szCs w:val="24"/>
                <w:lang w:eastAsia="zh-CN"/>
              </w:rPr>
            </w:pPr>
            <w:r w:rsidRPr="00655522">
              <w:rPr>
                <w:rFonts w:eastAsia="SimSun"/>
                <w:sz w:val="24"/>
                <w:szCs w:val="24"/>
                <w:lang w:eastAsia="zh-CN"/>
              </w:rPr>
              <w:t>[6.4] - Пищевая промышленность.</w:t>
            </w:r>
          </w:p>
        </w:tc>
        <w:tc>
          <w:tcPr>
            <w:tcW w:w="3249" w:type="dxa"/>
            <w:vMerge/>
          </w:tcPr>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p>
        </w:tc>
        <w:tc>
          <w:tcPr>
            <w:tcW w:w="3249" w:type="dxa"/>
            <w:vMerge/>
          </w:tcPr>
          <w:p w:rsidR="000D42EC" w:rsidRPr="00655522" w:rsidRDefault="000D42EC" w:rsidP="00BF7B87">
            <w:pPr>
              <w:keepLines w:val="0"/>
              <w:suppressAutoHyphens/>
              <w:overflowPunct/>
              <w:autoSpaceDE/>
              <w:autoSpaceDN/>
              <w:adjustRightInd/>
              <w:spacing w:line="240" w:lineRule="auto"/>
              <w:ind w:firstLine="426"/>
              <w:jc w:val="left"/>
              <w:textAlignment w:val="baseline"/>
              <w:rPr>
                <w:rFonts w:eastAsia="SimSun"/>
                <w:sz w:val="24"/>
                <w:szCs w:val="24"/>
                <w:lang w:eastAsia="zh-CN"/>
              </w:rPr>
            </w:pPr>
          </w:p>
        </w:tc>
      </w:tr>
      <w:tr w:rsidR="00655522" w:rsidRPr="00655522" w:rsidTr="00BF7B87">
        <w:trPr>
          <w:trHeight w:val="525"/>
        </w:trPr>
        <w:tc>
          <w:tcPr>
            <w:tcW w:w="3249" w:type="dxa"/>
          </w:tcPr>
          <w:p w:rsidR="000D42EC" w:rsidRPr="00655522" w:rsidRDefault="000D42EC" w:rsidP="00BF7B87">
            <w:pPr>
              <w:spacing w:line="240" w:lineRule="auto"/>
              <w:ind w:firstLine="0"/>
              <w:jc w:val="left"/>
              <w:rPr>
                <w:rFonts w:eastAsia="SimSun"/>
                <w:sz w:val="24"/>
                <w:szCs w:val="24"/>
                <w:lang w:eastAsia="zh-CN"/>
              </w:rPr>
            </w:pPr>
            <w:r w:rsidRPr="00655522">
              <w:rPr>
                <w:rFonts w:eastAsia="SimSun"/>
                <w:sz w:val="24"/>
                <w:szCs w:val="24"/>
                <w:lang w:eastAsia="zh-CN"/>
              </w:rPr>
              <w:t>[6.5] - Нефтехимическая промышленность.</w:t>
            </w:r>
          </w:p>
        </w:tc>
        <w:tc>
          <w:tcPr>
            <w:tcW w:w="3249" w:type="dxa"/>
            <w:vMerge/>
          </w:tcPr>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p>
        </w:tc>
        <w:tc>
          <w:tcPr>
            <w:tcW w:w="3249" w:type="dxa"/>
            <w:vMerge/>
          </w:tcPr>
          <w:p w:rsidR="000D42EC" w:rsidRPr="00655522" w:rsidRDefault="000D42EC" w:rsidP="00BF7B87">
            <w:pPr>
              <w:keepLines w:val="0"/>
              <w:suppressAutoHyphens/>
              <w:overflowPunct/>
              <w:autoSpaceDE/>
              <w:autoSpaceDN/>
              <w:adjustRightInd/>
              <w:spacing w:line="240" w:lineRule="auto"/>
              <w:ind w:firstLine="426"/>
              <w:jc w:val="left"/>
              <w:textAlignment w:val="baseline"/>
              <w:rPr>
                <w:rFonts w:eastAsia="SimSun"/>
                <w:sz w:val="24"/>
                <w:szCs w:val="24"/>
                <w:lang w:eastAsia="zh-CN"/>
              </w:rPr>
            </w:pPr>
          </w:p>
        </w:tc>
      </w:tr>
      <w:tr w:rsidR="00655522" w:rsidRPr="00655522" w:rsidTr="00BF7B87">
        <w:trPr>
          <w:trHeight w:val="540"/>
        </w:trPr>
        <w:tc>
          <w:tcPr>
            <w:tcW w:w="3249" w:type="dxa"/>
          </w:tcPr>
          <w:p w:rsidR="000D42EC" w:rsidRPr="00655522" w:rsidRDefault="000D42EC" w:rsidP="00BF7B87">
            <w:pPr>
              <w:spacing w:line="240" w:lineRule="auto"/>
              <w:ind w:firstLine="0"/>
              <w:jc w:val="left"/>
              <w:rPr>
                <w:rFonts w:eastAsia="SimSun"/>
                <w:sz w:val="24"/>
                <w:szCs w:val="24"/>
                <w:lang w:eastAsia="zh-CN"/>
              </w:rPr>
            </w:pPr>
            <w:r w:rsidRPr="00655522">
              <w:rPr>
                <w:rFonts w:eastAsia="SimSun"/>
                <w:sz w:val="24"/>
                <w:szCs w:val="24"/>
                <w:lang w:eastAsia="zh-CN"/>
              </w:rPr>
              <w:t>[6.6] - Строительная промышленность.</w:t>
            </w:r>
          </w:p>
        </w:tc>
        <w:tc>
          <w:tcPr>
            <w:tcW w:w="3249" w:type="dxa"/>
            <w:vMerge/>
          </w:tcPr>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p>
        </w:tc>
        <w:tc>
          <w:tcPr>
            <w:tcW w:w="3249" w:type="dxa"/>
            <w:vMerge/>
          </w:tcPr>
          <w:p w:rsidR="000D42EC" w:rsidRPr="00655522" w:rsidRDefault="000D42EC" w:rsidP="00BF7B87">
            <w:pPr>
              <w:keepLines w:val="0"/>
              <w:suppressAutoHyphens/>
              <w:overflowPunct/>
              <w:autoSpaceDE/>
              <w:autoSpaceDN/>
              <w:adjustRightInd/>
              <w:spacing w:line="240" w:lineRule="auto"/>
              <w:ind w:firstLine="426"/>
              <w:jc w:val="left"/>
              <w:textAlignment w:val="baseline"/>
              <w:rPr>
                <w:rFonts w:eastAsia="SimSun"/>
                <w:sz w:val="24"/>
                <w:szCs w:val="24"/>
                <w:lang w:eastAsia="zh-CN"/>
              </w:rPr>
            </w:pPr>
          </w:p>
        </w:tc>
      </w:tr>
      <w:tr w:rsidR="00655522" w:rsidRPr="00655522" w:rsidTr="00B71796">
        <w:trPr>
          <w:trHeight w:val="550"/>
        </w:trPr>
        <w:tc>
          <w:tcPr>
            <w:tcW w:w="3249" w:type="dxa"/>
          </w:tcPr>
          <w:p w:rsidR="000D42EC" w:rsidRPr="00655522" w:rsidRDefault="000D42EC" w:rsidP="00BF7B87">
            <w:pPr>
              <w:spacing w:line="240" w:lineRule="auto"/>
              <w:ind w:firstLine="0"/>
              <w:jc w:val="left"/>
              <w:rPr>
                <w:rFonts w:eastAsia="SimSun"/>
                <w:sz w:val="24"/>
                <w:szCs w:val="24"/>
                <w:lang w:eastAsia="zh-CN"/>
              </w:rPr>
            </w:pPr>
            <w:r w:rsidRPr="00655522">
              <w:rPr>
                <w:rFonts w:eastAsia="SimSun"/>
                <w:sz w:val="24"/>
                <w:szCs w:val="24"/>
                <w:lang w:eastAsia="zh-CN"/>
              </w:rPr>
              <w:t>[6.9] - Склады.</w:t>
            </w:r>
          </w:p>
        </w:tc>
        <w:tc>
          <w:tcPr>
            <w:tcW w:w="3249" w:type="dxa"/>
            <w:vMerge/>
          </w:tcPr>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p>
        </w:tc>
        <w:tc>
          <w:tcPr>
            <w:tcW w:w="3249" w:type="dxa"/>
            <w:vMerge/>
          </w:tcPr>
          <w:p w:rsidR="000D42EC" w:rsidRPr="00655522" w:rsidRDefault="000D42EC" w:rsidP="00BF7B87">
            <w:pPr>
              <w:keepLines w:val="0"/>
              <w:suppressAutoHyphens/>
              <w:overflowPunct/>
              <w:autoSpaceDE/>
              <w:autoSpaceDN/>
              <w:adjustRightInd/>
              <w:spacing w:line="240" w:lineRule="auto"/>
              <w:ind w:firstLine="426"/>
              <w:jc w:val="left"/>
              <w:textAlignment w:val="baseline"/>
              <w:rPr>
                <w:rFonts w:eastAsia="SimSun"/>
                <w:sz w:val="24"/>
                <w:szCs w:val="24"/>
                <w:lang w:eastAsia="zh-CN"/>
              </w:rPr>
            </w:pPr>
          </w:p>
        </w:tc>
      </w:tr>
      <w:tr w:rsidR="00655522" w:rsidRPr="00655522" w:rsidTr="00BF7B87">
        <w:trPr>
          <w:trHeight w:val="20"/>
        </w:trPr>
        <w:tc>
          <w:tcPr>
            <w:tcW w:w="3249" w:type="dxa"/>
          </w:tcPr>
          <w:p w:rsidR="000D42EC" w:rsidRPr="00655522" w:rsidRDefault="000D42EC" w:rsidP="00BF7B87">
            <w:pPr>
              <w:widowControl w:val="0"/>
              <w:spacing w:line="240" w:lineRule="auto"/>
              <w:ind w:firstLine="0"/>
              <w:rPr>
                <w:rFonts w:eastAsia="SimSun"/>
                <w:sz w:val="24"/>
                <w:szCs w:val="24"/>
                <w:lang w:eastAsia="zh-CN"/>
              </w:rPr>
            </w:pPr>
            <w:r w:rsidRPr="00655522">
              <w:rPr>
                <w:rFonts w:eastAsia="SimSun"/>
                <w:sz w:val="24"/>
                <w:szCs w:val="24"/>
                <w:lang w:eastAsia="zh-CN"/>
              </w:rPr>
              <w:t>[4.1] - Деловое управление.</w:t>
            </w:r>
          </w:p>
        </w:tc>
        <w:tc>
          <w:tcPr>
            <w:tcW w:w="3249" w:type="dxa"/>
          </w:tcPr>
          <w:p w:rsidR="000D42EC" w:rsidRPr="00655522" w:rsidRDefault="000D42EC" w:rsidP="00BF7B87">
            <w:pPr>
              <w:keepLines w:val="0"/>
              <w:overflowPunct/>
              <w:autoSpaceDE/>
              <w:autoSpaceDN/>
              <w:adjustRightInd/>
              <w:spacing w:line="240" w:lineRule="auto"/>
              <w:ind w:firstLine="426"/>
              <w:jc w:val="left"/>
              <w:rPr>
                <w:sz w:val="24"/>
                <w:szCs w:val="24"/>
              </w:rPr>
            </w:pPr>
            <w:r w:rsidRPr="00655522">
              <w:rPr>
                <w:rFonts w:eastAsia="SimSun"/>
                <w:sz w:val="24"/>
                <w:szCs w:val="24"/>
                <w:lang w:eastAsia="zh-CN"/>
              </w:rPr>
              <w:t>Офисы, конторы (органы управления производством);</w:t>
            </w:r>
          </w:p>
        </w:tc>
        <w:tc>
          <w:tcPr>
            <w:tcW w:w="3249" w:type="dxa"/>
            <w:vMerge/>
          </w:tcPr>
          <w:p w:rsidR="000D42EC" w:rsidRPr="00655522" w:rsidRDefault="000D42EC" w:rsidP="00BF7B87">
            <w:pPr>
              <w:suppressAutoHyphens/>
              <w:spacing w:line="240" w:lineRule="auto"/>
              <w:ind w:firstLine="426"/>
              <w:textAlignment w:val="baseline"/>
              <w:rPr>
                <w:rFonts w:eastAsia="SimSun"/>
                <w:sz w:val="24"/>
                <w:szCs w:val="24"/>
                <w:lang w:eastAsia="zh-CN"/>
              </w:rPr>
            </w:pPr>
          </w:p>
        </w:tc>
      </w:tr>
      <w:tr w:rsidR="00655522" w:rsidRPr="00655522" w:rsidTr="00BF7B87">
        <w:trPr>
          <w:trHeight w:val="20"/>
        </w:trPr>
        <w:tc>
          <w:tcPr>
            <w:tcW w:w="3249" w:type="dxa"/>
          </w:tcPr>
          <w:p w:rsidR="000D42EC" w:rsidRPr="00655522" w:rsidRDefault="000D42EC" w:rsidP="00BF7B87">
            <w:pPr>
              <w:widowControl w:val="0"/>
              <w:spacing w:line="240" w:lineRule="auto"/>
              <w:ind w:firstLine="0"/>
              <w:rPr>
                <w:rFonts w:eastAsia="SimSun"/>
                <w:sz w:val="24"/>
                <w:szCs w:val="24"/>
                <w:lang w:eastAsia="zh-CN"/>
              </w:rPr>
            </w:pPr>
            <w:r w:rsidRPr="00655522">
              <w:rPr>
                <w:rFonts w:eastAsia="SimSun"/>
                <w:sz w:val="24"/>
                <w:szCs w:val="24"/>
                <w:lang w:eastAsia="zh-CN"/>
              </w:rPr>
              <w:t>[3.9] - Обеспечение научной деятельности.</w:t>
            </w:r>
          </w:p>
        </w:tc>
        <w:tc>
          <w:tcPr>
            <w:tcW w:w="3249" w:type="dxa"/>
          </w:tcPr>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 xml:space="preserve">Проектные, научно-исследовательские, конструкторские и изыскательские организации, связанные с обслуживанием </w:t>
            </w:r>
            <w:r w:rsidRPr="00655522">
              <w:rPr>
                <w:rFonts w:eastAsia="SimSun"/>
                <w:sz w:val="24"/>
                <w:szCs w:val="24"/>
                <w:lang w:eastAsia="zh-CN"/>
              </w:rPr>
              <w:lastRenderedPageBreak/>
              <w:t>предприятий;</w:t>
            </w:r>
          </w:p>
        </w:tc>
        <w:tc>
          <w:tcPr>
            <w:tcW w:w="3249" w:type="dxa"/>
            <w:vMerge/>
          </w:tcPr>
          <w:p w:rsidR="000D42EC" w:rsidRPr="00655522" w:rsidRDefault="000D42EC" w:rsidP="00BF7B87">
            <w:pPr>
              <w:suppressAutoHyphens/>
              <w:spacing w:line="240" w:lineRule="auto"/>
              <w:ind w:firstLine="426"/>
              <w:textAlignment w:val="baseline"/>
              <w:rPr>
                <w:rFonts w:eastAsia="SimSun"/>
                <w:sz w:val="24"/>
                <w:szCs w:val="24"/>
                <w:lang w:eastAsia="zh-CN"/>
              </w:rPr>
            </w:pPr>
          </w:p>
        </w:tc>
      </w:tr>
      <w:tr w:rsidR="00655522" w:rsidRPr="00655522" w:rsidTr="00BF7B87">
        <w:trPr>
          <w:trHeight w:val="20"/>
        </w:trPr>
        <w:tc>
          <w:tcPr>
            <w:tcW w:w="3249" w:type="dxa"/>
          </w:tcPr>
          <w:p w:rsidR="000D42EC" w:rsidRPr="00655522" w:rsidRDefault="000D42EC" w:rsidP="00BF7B87">
            <w:pPr>
              <w:widowControl w:val="0"/>
              <w:spacing w:line="240" w:lineRule="auto"/>
              <w:ind w:firstLine="0"/>
              <w:rPr>
                <w:rFonts w:eastAsia="SimSun"/>
                <w:sz w:val="24"/>
                <w:szCs w:val="24"/>
                <w:lang w:eastAsia="zh-CN"/>
              </w:rPr>
            </w:pPr>
            <w:r w:rsidRPr="00655522">
              <w:rPr>
                <w:rFonts w:eastAsia="SimSun"/>
                <w:sz w:val="24"/>
                <w:szCs w:val="24"/>
                <w:lang w:eastAsia="zh-CN"/>
              </w:rPr>
              <w:lastRenderedPageBreak/>
              <w:t>[4.9] - Обслуживание автотранспорта.</w:t>
            </w:r>
          </w:p>
        </w:tc>
        <w:tc>
          <w:tcPr>
            <w:tcW w:w="3249" w:type="dxa"/>
          </w:tcPr>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Гаражи и автостоянки для постоянного хранения грузовых автомобилей;</w:t>
            </w:r>
          </w:p>
        </w:tc>
        <w:tc>
          <w:tcPr>
            <w:tcW w:w="3249" w:type="dxa"/>
            <w:vMerge/>
          </w:tcPr>
          <w:p w:rsidR="000D42EC" w:rsidRPr="00655522" w:rsidRDefault="000D42EC" w:rsidP="00BF7B87">
            <w:pPr>
              <w:suppressAutoHyphens/>
              <w:spacing w:line="240" w:lineRule="auto"/>
              <w:ind w:firstLine="426"/>
              <w:textAlignment w:val="baseline"/>
              <w:rPr>
                <w:rFonts w:eastAsia="SimSun"/>
                <w:sz w:val="24"/>
                <w:szCs w:val="24"/>
                <w:lang w:eastAsia="zh-CN"/>
              </w:rPr>
            </w:pPr>
          </w:p>
        </w:tc>
      </w:tr>
      <w:tr w:rsidR="00655522" w:rsidRPr="00655522" w:rsidTr="00BF7B87">
        <w:trPr>
          <w:trHeight w:val="594"/>
        </w:trPr>
        <w:tc>
          <w:tcPr>
            <w:tcW w:w="3249" w:type="dxa"/>
          </w:tcPr>
          <w:p w:rsidR="000D42EC" w:rsidRPr="00655522" w:rsidRDefault="000D42EC" w:rsidP="00BF7B87">
            <w:pPr>
              <w:keepLines w:val="0"/>
              <w:overflowPunct/>
              <w:autoSpaceDE/>
              <w:autoSpaceDN/>
              <w:adjustRightInd/>
              <w:spacing w:line="240" w:lineRule="auto"/>
              <w:ind w:firstLine="0"/>
              <w:jc w:val="left"/>
              <w:rPr>
                <w:rFonts w:eastAsia="SimSun"/>
                <w:sz w:val="24"/>
                <w:szCs w:val="24"/>
                <w:lang w:eastAsia="zh-CN"/>
              </w:rPr>
            </w:pPr>
            <w:r w:rsidRPr="00655522">
              <w:rPr>
                <w:rFonts w:eastAsia="SimSun"/>
                <w:sz w:val="24"/>
                <w:szCs w:val="24"/>
                <w:lang w:eastAsia="zh-CN"/>
              </w:rPr>
              <w:t>[3.1] - Коммунальное обслуживание</w:t>
            </w:r>
          </w:p>
        </w:tc>
        <w:tc>
          <w:tcPr>
            <w:tcW w:w="3249" w:type="dxa"/>
            <w:vMerge w:val="restart"/>
          </w:tcPr>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 xml:space="preserve">Объекты инженерного обеспечения и объекты вспомогательного инженерного назначения. </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 xml:space="preserve">Котельные, водозаборы, насосные станции, трансформаторные подстанции, телефонные станции, стоянки, гаражи и мастерские для обслуживания уборочной и аварийной техники, а также здания или помещения, предназначенные для приема физических и юридических лиц в связи с предоставлением им коммунальных услуг, сооружения связи; </w:t>
            </w:r>
          </w:p>
        </w:tc>
        <w:tc>
          <w:tcPr>
            <w:tcW w:w="3249" w:type="dxa"/>
            <w:vMerge w:val="restart"/>
          </w:tcPr>
          <w:p w:rsidR="000D42EC" w:rsidRPr="00655522" w:rsidRDefault="000D42EC" w:rsidP="00BF7B87">
            <w:pPr>
              <w:keepLines w:val="0"/>
              <w:tabs>
                <w:tab w:val="left" w:pos="1134"/>
              </w:tabs>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минимальная площадь земельных участков - 10 кв. м;</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максимальное количество надземных этажей – 2 этажа;</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максимальная высота зданий, строений, сооружений от уровня земли - 20 м;</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максимальный процент застройки в границах земельного участка – 80%</w:t>
            </w:r>
          </w:p>
        </w:tc>
      </w:tr>
      <w:tr w:rsidR="00655522" w:rsidRPr="00655522" w:rsidTr="00BF7B87">
        <w:trPr>
          <w:trHeight w:val="4635"/>
        </w:trPr>
        <w:tc>
          <w:tcPr>
            <w:tcW w:w="3249" w:type="dxa"/>
          </w:tcPr>
          <w:p w:rsidR="000D42EC" w:rsidRPr="00655522" w:rsidRDefault="000D42EC" w:rsidP="00BF7B87">
            <w:pPr>
              <w:spacing w:line="240" w:lineRule="auto"/>
              <w:ind w:firstLine="0"/>
              <w:jc w:val="left"/>
              <w:rPr>
                <w:rFonts w:eastAsia="SimSun"/>
                <w:sz w:val="24"/>
                <w:szCs w:val="24"/>
                <w:lang w:eastAsia="zh-CN"/>
              </w:rPr>
            </w:pPr>
            <w:r w:rsidRPr="00655522">
              <w:rPr>
                <w:rFonts w:eastAsia="SimSun"/>
                <w:sz w:val="24"/>
                <w:szCs w:val="24"/>
                <w:lang w:eastAsia="zh-CN"/>
              </w:rPr>
              <w:t>[11.3] - Гидротехнические сооружения</w:t>
            </w:r>
          </w:p>
        </w:tc>
        <w:tc>
          <w:tcPr>
            <w:tcW w:w="3249" w:type="dxa"/>
            <w:vMerge/>
          </w:tcPr>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p>
        </w:tc>
        <w:tc>
          <w:tcPr>
            <w:tcW w:w="3249" w:type="dxa"/>
            <w:vMerge/>
          </w:tcPr>
          <w:p w:rsidR="000D42EC" w:rsidRPr="00655522" w:rsidRDefault="000D42EC" w:rsidP="00BF7B87">
            <w:pPr>
              <w:keepLines w:val="0"/>
              <w:tabs>
                <w:tab w:val="left" w:pos="1134"/>
              </w:tabs>
              <w:overflowPunct/>
              <w:autoSpaceDE/>
              <w:autoSpaceDN/>
              <w:adjustRightInd/>
              <w:spacing w:line="240" w:lineRule="auto"/>
              <w:ind w:firstLine="426"/>
              <w:jc w:val="left"/>
              <w:rPr>
                <w:rFonts w:eastAsia="SimSun"/>
                <w:sz w:val="24"/>
                <w:szCs w:val="24"/>
                <w:lang w:eastAsia="zh-CN"/>
              </w:rPr>
            </w:pPr>
          </w:p>
        </w:tc>
      </w:tr>
      <w:tr w:rsidR="000D42EC" w:rsidRPr="00655522" w:rsidTr="00BF7B87">
        <w:trPr>
          <w:trHeight w:val="20"/>
        </w:trPr>
        <w:tc>
          <w:tcPr>
            <w:tcW w:w="3249" w:type="dxa"/>
          </w:tcPr>
          <w:p w:rsidR="000D42EC" w:rsidRPr="00655522" w:rsidRDefault="000D42EC" w:rsidP="00BF7B87">
            <w:pPr>
              <w:spacing w:line="240" w:lineRule="auto"/>
              <w:ind w:firstLine="0"/>
              <w:jc w:val="left"/>
              <w:rPr>
                <w:rFonts w:eastAsia="SimSun"/>
                <w:sz w:val="24"/>
                <w:szCs w:val="24"/>
                <w:lang w:eastAsia="zh-CN"/>
              </w:rPr>
            </w:pPr>
            <w:r w:rsidRPr="00655522">
              <w:rPr>
                <w:rFonts w:eastAsia="SimSun"/>
                <w:sz w:val="24"/>
                <w:szCs w:val="24"/>
                <w:lang w:eastAsia="zh-CN"/>
              </w:rPr>
              <w:t>[</w:t>
            </w:r>
            <w:r w:rsidRPr="00655522">
              <w:rPr>
                <w:sz w:val="24"/>
                <w:szCs w:val="24"/>
                <w:lang w:eastAsia="zh-CN"/>
              </w:rPr>
              <w:t>8.3</w:t>
            </w:r>
            <w:r w:rsidRPr="00655522">
              <w:rPr>
                <w:rFonts w:eastAsia="SimSun"/>
                <w:sz w:val="24"/>
                <w:szCs w:val="24"/>
                <w:lang w:eastAsia="zh-CN"/>
              </w:rPr>
              <w:t>] - Обеспечение внутреннего правопорядка.</w:t>
            </w:r>
          </w:p>
        </w:tc>
        <w:tc>
          <w:tcPr>
            <w:tcW w:w="3249" w:type="dxa"/>
          </w:tcPr>
          <w:p w:rsidR="000D42EC" w:rsidRPr="00655522" w:rsidRDefault="000D42EC" w:rsidP="00BF7B87">
            <w:pPr>
              <w:keepLines w:val="0"/>
              <w:overflowPunct/>
              <w:spacing w:line="240" w:lineRule="auto"/>
              <w:ind w:firstLine="426"/>
              <w:rPr>
                <w:rFonts w:eastAsia="SimSun"/>
                <w:sz w:val="24"/>
                <w:szCs w:val="24"/>
                <w:lang w:eastAsia="zh-CN"/>
              </w:rPr>
            </w:pPr>
            <w:r w:rsidRPr="00655522">
              <w:rPr>
                <w:rFonts w:eastAsia="SimSun"/>
                <w:sz w:val="24"/>
                <w:szCs w:val="24"/>
                <w:lang w:eastAsia="zh-CN"/>
              </w:rPr>
              <w:t>Объекты гражданской обороны (убежища, противорадиационные укрытия и т.п.), объекты пожарной охраны, пожарные депо;</w:t>
            </w:r>
          </w:p>
        </w:tc>
        <w:tc>
          <w:tcPr>
            <w:tcW w:w="3249" w:type="dxa"/>
            <w:vMerge/>
          </w:tcPr>
          <w:p w:rsidR="000D42EC" w:rsidRPr="00655522" w:rsidRDefault="000D42EC" w:rsidP="00BF7B87">
            <w:pPr>
              <w:keepLines w:val="0"/>
              <w:tabs>
                <w:tab w:val="left" w:pos="1134"/>
              </w:tabs>
              <w:overflowPunct/>
              <w:autoSpaceDE/>
              <w:autoSpaceDN/>
              <w:adjustRightInd/>
              <w:spacing w:line="240" w:lineRule="auto"/>
              <w:ind w:firstLine="426"/>
              <w:jc w:val="left"/>
              <w:rPr>
                <w:rFonts w:eastAsia="SimSun"/>
                <w:sz w:val="24"/>
                <w:szCs w:val="24"/>
                <w:lang w:eastAsia="zh-CN"/>
              </w:rPr>
            </w:pPr>
          </w:p>
        </w:tc>
      </w:tr>
    </w:tbl>
    <w:p w:rsidR="000D42EC" w:rsidRPr="00655522" w:rsidRDefault="000D42EC" w:rsidP="001054EF">
      <w:pPr>
        <w:keepLines w:val="0"/>
        <w:tabs>
          <w:tab w:val="left" w:pos="2520"/>
        </w:tabs>
        <w:overflowPunct/>
        <w:autoSpaceDE/>
        <w:autoSpaceDN/>
        <w:adjustRightInd/>
        <w:spacing w:line="240" w:lineRule="auto"/>
        <w:ind w:firstLine="426"/>
        <w:jc w:val="left"/>
        <w:rPr>
          <w:rFonts w:eastAsia="SimSun"/>
          <w:sz w:val="24"/>
          <w:szCs w:val="24"/>
          <w:lang w:eastAsia="zh-CN"/>
        </w:rPr>
      </w:pPr>
    </w:p>
    <w:p w:rsidR="000D42EC" w:rsidRPr="00655522" w:rsidRDefault="000D42EC" w:rsidP="001054EF">
      <w:pPr>
        <w:keepLines w:val="0"/>
        <w:tabs>
          <w:tab w:val="left" w:pos="2520"/>
        </w:tabs>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УСЛОВНО РАЗРЕШЕННЫЕ ВИДЫ И ПАРАМЕТРЫ ИСПОЛЬЗОВАНИЯ</w:t>
      </w:r>
    </w:p>
    <w:p w:rsidR="000D42EC" w:rsidRPr="00655522" w:rsidRDefault="000D42EC" w:rsidP="001054EF">
      <w:pPr>
        <w:keepLines w:val="0"/>
        <w:tabs>
          <w:tab w:val="left" w:pos="2520"/>
        </w:tabs>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ЗЕМЕЛЬНЫХ УЧАСТКОВ И ОБЪЕКТОВ КАПИТАЛЬНОГО СТРОИТЕЛЬСТВА</w:t>
      </w:r>
    </w:p>
    <w:tbl>
      <w:tblPr>
        <w:tblW w:w="9747"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3249"/>
        <w:gridCol w:w="3238"/>
        <w:gridCol w:w="3260"/>
      </w:tblGrid>
      <w:tr w:rsidR="00655522" w:rsidRPr="00655522" w:rsidTr="00BF7B87">
        <w:trPr>
          <w:trHeight w:val="20"/>
        </w:trPr>
        <w:tc>
          <w:tcPr>
            <w:tcW w:w="3249" w:type="dxa"/>
            <w:tcBorders>
              <w:bottom w:val="single" w:sz="4" w:space="0" w:color="auto"/>
            </w:tcBorders>
            <w:vAlign w:val="center"/>
          </w:tcPr>
          <w:p w:rsidR="000D42EC" w:rsidRPr="00655522" w:rsidRDefault="000D42EC" w:rsidP="00BF7B87">
            <w:pPr>
              <w:keepLines w:val="0"/>
              <w:tabs>
                <w:tab w:val="left" w:pos="2520"/>
              </w:tabs>
              <w:overflowPunct/>
              <w:autoSpaceDE/>
              <w:autoSpaceDN/>
              <w:adjustRightInd/>
              <w:spacing w:line="240" w:lineRule="auto"/>
              <w:ind w:firstLine="0"/>
              <w:jc w:val="center"/>
              <w:rPr>
                <w:rFonts w:eastAsia="SimSun"/>
                <w:sz w:val="24"/>
                <w:szCs w:val="24"/>
                <w:lang w:eastAsia="zh-CN"/>
              </w:rPr>
            </w:pPr>
            <w:r w:rsidRPr="00655522">
              <w:rPr>
                <w:rFonts w:eastAsia="SimSun"/>
                <w:sz w:val="24"/>
                <w:szCs w:val="24"/>
                <w:lang w:eastAsia="zh-CN"/>
              </w:rPr>
              <w:t>ВИДЫ ИСПОЛЬЗОВАНИЯ ЗЕМЕЛЬНЫХ УЧАСТКОВ</w:t>
            </w:r>
          </w:p>
        </w:tc>
        <w:tc>
          <w:tcPr>
            <w:tcW w:w="3238" w:type="dxa"/>
            <w:tcBorders>
              <w:bottom w:val="single" w:sz="4" w:space="0" w:color="auto"/>
            </w:tcBorders>
            <w:vAlign w:val="center"/>
          </w:tcPr>
          <w:p w:rsidR="000D42EC" w:rsidRPr="00655522" w:rsidRDefault="000D42EC" w:rsidP="00BF7B87">
            <w:pPr>
              <w:keepLines w:val="0"/>
              <w:tabs>
                <w:tab w:val="left" w:pos="2520"/>
              </w:tabs>
              <w:overflowPunct/>
              <w:autoSpaceDE/>
              <w:autoSpaceDN/>
              <w:adjustRightInd/>
              <w:spacing w:line="240" w:lineRule="auto"/>
              <w:ind w:left="-170" w:firstLine="0"/>
              <w:jc w:val="center"/>
              <w:rPr>
                <w:rFonts w:eastAsia="SimSun"/>
                <w:sz w:val="24"/>
                <w:szCs w:val="24"/>
                <w:lang w:eastAsia="zh-CN"/>
              </w:rPr>
            </w:pPr>
            <w:r w:rsidRPr="00655522">
              <w:rPr>
                <w:rFonts w:eastAsia="SimSun"/>
                <w:sz w:val="24"/>
                <w:szCs w:val="24"/>
                <w:lang w:eastAsia="zh-CN"/>
              </w:rPr>
              <w:t>ВИДЫ ОБЪЕКТОВ КАПИТАЛЬНОГО СТРОИТЕЛЬСТВА</w:t>
            </w:r>
          </w:p>
        </w:tc>
        <w:tc>
          <w:tcPr>
            <w:tcW w:w="3260" w:type="dxa"/>
            <w:vAlign w:val="center"/>
          </w:tcPr>
          <w:p w:rsidR="000D42EC" w:rsidRPr="00655522" w:rsidRDefault="000D42EC" w:rsidP="00BF7B87">
            <w:pPr>
              <w:keepLines w:val="0"/>
              <w:tabs>
                <w:tab w:val="left" w:pos="2520"/>
              </w:tabs>
              <w:overflowPunct/>
              <w:autoSpaceDE/>
              <w:autoSpaceDN/>
              <w:adjustRightInd/>
              <w:spacing w:line="240" w:lineRule="auto"/>
              <w:ind w:firstLine="34"/>
              <w:jc w:val="center"/>
              <w:rPr>
                <w:rFonts w:eastAsia="SimSun"/>
                <w:sz w:val="24"/>
                <w:szCs w:val="24"/>
                <w:lang w:eastAsia="zh-CN"/>
              </w:rPr>
            </w:pPr>
            <w:r w:rsidRPr="00655522">
              <w:rPr>
                <w:rFonts w:eastAsia="SimSun"/>
                <w:sz w:val="24"/>
                <w:szCs w:val="24"/>
                <w:lang w:eastAsia="zh-CN"/>
              </w:rPr>
              <w:t>ПАРАМЕТРЫ РАЗРЕШЕННОГО ИСПОЛЬЗОВАНИЯ ЗЕМЕЛЬНЫХ УЧАСТКОВ И ОБЪЕКТОВ КАПИТАЛЬНОГО СТРОИТЕЛЬСТВА</w:t>
            </w:r>
          </w:p>
        </w:tc>
      </w:tr>
      <w:tr w:rsidR="00655522" w:rsidRPr="00655522" w:rsidTr="00BF7B87">
        <w:trPr>
          <w:trHeight w:val="20"/>
        </w:trPr>
        <w:tc>
          <w:tcPr>
            <w:tcW w:w="3249" w:type="dxa"/>
            <w:vMerge w:val="restart"/>
          </w:tcPr>
          <w:p w:rsidR="000D42EC" w:rsidRPr="00655522" w:rsidRDefault="000D42EC" w:rsidP="00BF7B87">
            <w:pPr>
              <w:keepLines w:val="0"/>
              <w:tabs>
                <w:tab w:val="left" w:pos="2520"/>
              </w:tabs>
              <w:overflowPunct/>
              <w:autoSpaceDE/>
              <w:autoSpaceDN/>
              <w:adjustRightInd/>
              <w:spacing w:line="240" w:lineRule="auto"/>
              <w:ind w:firstLine="0"/>
              <w:rPr>
                <w:rFonts w:eastAsia="SimSun"/>
                <w:sz w:val="24"/>
                <w:szCs w:val="24"/>
                <w:lang w:eastAsia="zh-CN"/>
              </w:rPr>
            </w:pPr>
            <w:r w:rsidRPr="00655522">
              <w:rPr>
                <w:rFonts w:eastAsia="SimSun"/>
                <w:sz w:val="24"/>
                <w:szCs w:val="24"/>
                <w:lang w:eastAsia="zh-CN"/>
              </w:rPr>
              <w:t>[4.9.1] - Объекты придорожного сервиса.</w:t>
            </w:r>
          </w:p>
          <w:p w:rsidR="000D42EC" w:rsidRPr="00655522" w:rsidRDefault="000D42EC" w:rsidP="00BF7B87">
            <w:pPr>
              <w:keepLines w:val="0"/>
              <w:tabs>
                <w:tab w:val="left" w:pos="2520"/>
              </w:tabs>
              <w:overflowPunct/>
              <w:autoSpaceDE/>
              <w:autoSpaceDN/>
              <w:adjustRightInd/>
              <w:spacing w:line="240" w:lineRule="auto"/>
              <w:ind w:firstLine="0"/>
              <w:rPr>
                <w:rFonts w:eastAsia="SimSun"/>
                <w:sz w:val="24"/>
                <w:szCs w:val="24"/>
                <w:lang w:eastAsia="zh-CN"/>
              </w:rPr>
            </w:pPr>
          </w:p>
        </w:tc>
        <w:tc>
          <w:tcPr>
            <w:tcW w:w="3238" w:type="dxa"/>
          </w:tcPr>
          <w:p w:rsidR="000D42EC" w:rsidRPr="00655522" w:rsidRDefault="000D42EC" w:rsidP="00BF7B87">
            <w:pPr>
              <w:keepLines w:val="0"/>
              <w:tabs>
                <w:tab w:val="left" w:pos="2520"/>
              </w:tabs>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Станции технического обслуживания автомобилей, авторемонтные предприятия;</w:t>
            </w:r>
          </w:p>
        </w:tc>
        <w:tc>
          <w:tcPr>
            <w:tcW w:w="3260" w:type="dxa"/>
            <w:vMerge w:val="restart"/>
          </w:tcPr>
          <w:p w:rsidR="000D42EC" w:rsidRPr="00655522" w:rsidRDefault="000D42EC" w:rsidP="00BF7B87">
            <w:pPr>
              <w:keepLines w:val="0"/>
              <w:tabs>
                <w:tab w:val="left" w:pos="1134"/>
              </w:tabs>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минимальная/максимальная площадь земельных участков 100/10000 кв. м;</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максимальное количество надземных этажей – 2 этажа;</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максимальная высота зданий, строений, сооружений от уровня земли - 10 м;</w:t>
            </w:r>
          </w:p>
          <w:p w:rsidR="000D42EC" w:rsidRPr="00655522" w:rsidRDefault="000D42EC" w:rsidP="00BF7B87">
            <w:pPr>
              <w:keepLines w:val="0"/>
              <w:tabs>
                <w:tab w:val="left" w:pos="2520"/>
              </w:tabs>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максимальный процент застройки в границах земельного участка – 60%;</w:t>
            </w:r>
          </w:p>
        </w:tc>
      </w:tr>
      <w:tr w:rsidR="00655522" w:rsidRPr="00655522" w:rsidTr="00BF7B87">
        <w:trPr>
          <w:trHeight w:val="20"/>
        </w:trPr>
        <w:tc>
          <w:tcPr>
            <w:tcW w:w="3249" w:type="dxa"/>
            <w:vMerge/>
          </w:tcPr>
          <w:p w:rsidR="000D42EC" w:rsidRPr="00655522" w:rsidRDefault="000D42EC" w:rsidP="00BF7B87">
            <w:pPr>
              <w:keepLines w:val="0"/>
              <w:tabs>
                <w:tab w:val="left" w:pos="2520"/>
              </w:tabs>
              <w:overflowPunct/>
              <w:autoSpaceDE/>
              <w:autoSpaceDN/>
              <w:adjustRightInd/>
              <w:spacing w:line="240" w:lineRule="auto"/>
              <w:ind w:firstLine="0"/>
              <w:rPr>
                <w:rFonts w:eastAsia="SimSun"/>
                <w:sz w:val="24"/>
                <w:szCs w:val="24"/>
                <w:lang w:eastAsia="zh-CN"/>
              </w:rPr>
            </w:pPr>
          </w:p>
        </w:tc>
        <w:tc>
          <w:tcPr>
            <w:tcW w:w="3238" w:type="dxa"/>
            <w:vAlign w:val="center"/>
          </w:tcPr>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АЗС для заправки грузового и легкового автотранспорта жидким и газовым топливом;</w:t>
            </w:r>
          </w:p>
        </w:tc>
        <w:tc>
          <w:tcPr>
            <w:tcW w:w="3260" w:type="dxa"/>
            <w:vMerge/>
            <w:vAlign w:val="center"/>
          </w:tcPr>
          <w:p w:rsidR="000D42EC" w:rsidRPr="00655522" w:rsidRDefault="000D42EC" w:rsidP="00BF7B87">
            <w:pPr>
              <w:keepLines w:val="0"/>
              <w:tabs>
                <w:tab w:val="left" w:pos="2520"/>
              </w:tabs>
              <w:overflowPunct/>
              <w:autoSpaceDE/>
              <w:autoSpaceDN/>
              <w:adjustRightInd/>
              <w:spacing w:line="240" w:lineRule="auto"/>
              <w:ind w:firstLine="426"/>
              <w:jc w:val="left"/>
              <w:rPr>
                <w:rFonts w:eastAsia="SimSun"/>
                <w:sz w:val="24"/>
                <w:szCs w:val="24"/>
                <w:lang w:eastAsia="zh-CN"/>
              </w:rPr>
            </w:pPr>
          </w:p>
        </w:tc>
      </w:tr>
      <w:tr w:rsidR="000D42EC" w:rsidRPr="00655522" w:rsidTr="00BF7B87">
        <w:trPr>
          <w:trHeight w:val="20"/>
        </w:trPr>
        <w:tc>
          <w:tcPr>
            <w:tcW w:w="3249" w:type="dxa"/>
          </w:tcPr>
          <w:p w:rsidR="000D42EC" w:rsidRPr="00655522" w:rsidRDefault="000D42EC" w:rsidP="00BF7B87">
            <w:pPr>
              <w:keepLines w:val="0"/>
              <w:tabs>
                <w:tab w:val="left" w:pos="2520"/>
              </w:tabs>
              <w:overflowPunct/>
              <w:autoSpaceDE/>
              <w:autoSpaceDN/>
              <w:adjustRightInd/>
              <w:spacing w:line="240" w:lineRule="auto"/>
              <w:ind w:firstLine="0"/>
              <w:rPr>
                <w:rFonts w:eastAsia="SimSun"/>
                <w:sz w:val="24"/>
                <w:szCs w:val="24"/>
                <w:lang w:eastAsia="zh-CN"/>
              </w:rPr>
            </w:pPr>
            <w:r w:rsidRPr="00655522">
              <w:rPr>
                <w:rFonts w:eastAsia="SimSun"/>
                <w:sz w:val="24"/>
                <w:szCs w:val="24"/>
                <w:lang w:eastAsia="zh-CN"/>
              </w:rPr>
              <w:lastRenderedPageBreak/>
              <w:t>[4.9] - Обслуживание автотранспорта</w:t>
            </w:r>
          </w:p>
        </w:tc>
        <w:tc>
          <w:tcPr>
            <w:tcW w:w="3238" w:type="dxa"/>
          </w:tcPr>
          <w:p w:rsidR="000D42EC" w:rsidRPr="00655522" w:rsidRDefault="000D42EC" w:rsidP="00BF7B87">
            <w:pPr>
              <w:keepLines w:val="0"/>
              <w:tabs>
                <w:tab w:val="left" w:pos="2520"/>
              </w:tabs>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Стоянки для легковых автомобилей надземного открытого и закрытого типов, подземные автостоянки, автостоянки с пандусами (рампами) и механизированные автостоянки, гаражи.</w:t>
            </w:r>
          </w:p>
        </w:tc>
        <w:tc>
          <w:tcPr>
            <w:tcW w:w="3260" w:type="dxa"/>
            <w:vAlign w:val="center"/>
          </w:tcPr>
          <w:p w:rsidR="000D42EC" w:rsidRPr="00655522" w:rsidRDefault="000D42EC" w:rsidP="00BF7B87">
            <w:pPr>
              <w:keepLines w:val="0"/>
              <w:tabs>
                <w:tab w:val="left" w:pos="1134"/>
              </w:tabs>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минимальная площадь земельных участков - 80 кв. м;</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максимальное количество надземных этажей – 2 этажа;</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максимальная высота зданий, строений, сооружений от уровня земли - 12 м;</w:t>
            </w:r>
          </w:p>
          <w:p w:rsidR="000D42EC" w:rsidRPr="00655522" w:rsidRDefault="000D42EC" w:rsidP="00BF7B87">
            <w:pPr>
              <w:keepLines w:val="0"/>
              <w:tabs>
                <w:tab w:val="left" w:pos="2520"/>
              </w:tabs>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максимальный процент застройки в границах земельного участка – 80%;</w:t>
            </w:r>
          </w:p>
        </w:tc>
      </w:tr>
    </w:tbl>
    <w:p w:rsidR="000D42EC" w:rsidRPr="00655522" w:rsidRDefault="000D42EC" w:rsidP="001054EF">
      <w:pPr>
        <w:keepLines w:val="0"/>
        <w:tabs>
          <w:tab w:val="left" w:pos="2520"/>
        </w:tabs>
        <w:overflowPunct/>
        <w:autoSpaceDE/>
        <w:autoSpaceDN/>
        <w:adjustRightInd/>
        <w:spacing w:line="240" w:lineRule="auto"/>
        <w:ind w:firstLine="426"/>
        <w:jc w:val="center"/>
        <w:rPr>
          <w:rFonts w:eastAsia="SimSun"/>
          <w:sz w:val="24"/>
          <w:szCs w:val="24"/>
          <w:lang w:eastAsia="zh-CN"/>
        </w:rPr>
      </w:pPr>
    </w:p>
    <w:p w:rsidR="000D42EC" w:rsidRPr="00655522" w:rsidRDefault="000D42EC" w:rsidP="001054EF">
      <w:pPr>
        <w:keepLines w:val="0"/>
        <w:tabs>
          <w:tab w:val="left" w:pos="2520"/>
        </w:tabs>
        <w:overflowPunct/>
        <w:autoSpaceDE/>
        <w:autoSpaceDN/>
        <w:adjustRightInd/>
        <w:spacing w:line="240" w:lineRule="auto"/>
        <w:ind w:firstLine="426"/>
        <w:jc w:val="center"/>
        <w:rPr>
          <w:rFonts w:eastAsia="SimSun"/>
          <w:sz w:val="24"/>
          <w:szCs w:val="24"/>
          <w:lang w:eastAsia="zh-CN"/>
        </w:rPr>
      </w:pPr>
      <w:r w:rsidRPr="00655522">
        <w:rPr>
          <w:rFonts w:eastAsia="SimSun"/>
          <w:sz w:val="24"/>
          <w:szCs w:val="24"/>
          <w:lang w:eastAsia="zh-CN"/>
        </w:rPr>
        <w:t>ВСПОМОГАТЕЛЬНЫЕ ВИДЫ И ПАРАМЕТРЫ РАЗРЕШЕННОГО ИСПОЛЬЗОВАНИЯ ЗЕМЕЛЬНЫХ УЧАСТКОВ И ОБЪЕКТОВ КАПИТАЛЬНОГО СТРОИТЕЛЬСТВА</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44"/>
        <w:gridCol w:w="5103"/>
      </w:tblGrid>
      <w:tr w:rsidR="00655522" w:rsidRPr="00655522" w:rsidTr="00BF7B87">
        <w:trPr>
          <w:trHeight w:val="552"/>
        </w:trPr>
        <w:tc>
          <w:tcPr>
            <w:tcW w:w="4644" w:type="dxa"/>
            <w:vAlign w:val="center"/>
          </w:tcPr>
          <w:p w:rsidR="000D42EC" w:rsidRPr="00655522" w:rsidRDefault="000D42EC" w:rsidP="00BF7B87">
            <w:pPr>
              <w:keepLines w:val="0"/>
              <w:tabs>
                <w:tab w:val="left" w:pos="2520"/>
              </w:tabs>
              <w:overflowPunct/>
              <w:autoSpaceDE/>
              <w:autoSpaceDN/>
              <w:adjustRightInd/>
              <w:spacing w:line="240" w:lineRule="auto"/>
              <w:ind w:firstLine="426"/>
              <w:jc w:val="center"/>
              <w:rPr>
                <w:rFonts w:eastAsia="SimSun"/>
                <w:sz w:val="24"/>
                <w:szCs w:val="24"/>
                <w:lang w:eastAsia="zh-CN"/>
              </w:rPr>
            </w:pPr>
            <w:r w:rsidRPr="00655522">
              <w:rPr>
                <w:rFonts w:eastAsia="SimSun"/>
                <w:sz w:val="24"/>
                <w:szCs w:val="24"/>
                <w:lang w:eastAsia="zh-CN"/>
              </w:rPr>
              <w:t xml:space="preserve">ВИДЫ </w:t>
            </w:r>
          </w:p>
        </w:tc>
        <w:tc>
          <w:tcPr>
            <w:tcW w:w="5103" w:type="dxa"/>
            <w:vAlign w:val="center"/>
          </w:tcPr>
          <w:p w:rsidR="000D42EC" w:rsidRPr="00655522" w:rsidRDefault="000D42EC" w:rsidP="00BF7B87">
            <w:pPr>
              <w:keepLines w:val="0"/>
              <w:tabs>
                <w:tab w:val="left" w:pos="2520"/>
              </w:tabs>
              <w:overflowPunct/>
              <w:autoSpaceDE/>
              <w:autoSpaceDN/>
              <w:adjustRightInd/>
              <w:spacing w:line="240" w:lineRule="auto"/>
              <w:ind w:firstLine="426"/>
              <w:jc w:val="center"/>
              <w:rPr>
                <w:rFonts w:eastAsia="SimSun"/>
                <w:sz w:val="24"/>
                <w:szCs w:val="24"/>
                <w:lang w:eastAsia="zh-CN"/>
              </w:rPr>
            </w:pPr>
            <w:r w:rsidRPr="00655522">
              <w:rPr>
                <w:rFonts w:eastAsia="SimSun"/>
                <w:sz w:val="24"/>
                <w:szCs w:val="24"/>
                <w:lang w:eastAsia="zh-CN"/>
              </w:rPr>
              <w:t>ПАРАМЕТРЫ</w:t>
            </w:r>
          </w:p>
        </w:tc>
      </w:tr>
      <w:tr w:rsidR="00655522" w:rsidRPr="00655522" w:rsidTr="00BF7B87">
        <w:trPr>
          <w:trHeight w:val="552"/>
        </w:trPr>
        <w:tc>
          <w:tcPr>
            <w:tcW w:w="4644" w:type="dxa"/>
            <w:vAlign w:val="center"/>
          </w:tcPr>
          <w:p w:rsidR="000D42EC" w:rsidRPr="00655522" w:rsidRDefault="000D42EC" w:rsidP="00BF7B87">
            <w:pPr>
              <w:tabs>
                <w:tab w:val="left" w:pos="2520"/>
              </w:tabs>
              <w:spacing w:line="240" w:lineRule="auto"/>
              <w:ind w:firstLine="426"/>
              <w:rPr>
                <w:rFonts w:eastAsia="SimSun"/>
                <w:sz w:val="24"/>
                <w:szCs w:val="24"/>
                <w:lang w:eastAsia="zh-CN"/>
              </w:rPr>
            </w:pPr>
            <w:r w:rsidRPr="00655522">
              <w:rPr>
                <w:rFonts w:eastAsia="SimSun"/>
                <w:sz w:val="24"/>
                <w:szCs w:val="24"/>
                <w:lang w:eastAsia="zh-CN"/>
              </w:rPr>
              <w:t>Объекты обслуживания закрытой сети:</w:t>
            </w:r>
          </w:p>
          <w:p w:rsidR="000D42EC" w:rsidRPr="00655522" w:rsidRDefault="000D42EC" w:rsidP="00BF7B87">
            <w:pPr>
              <w:tabs>
                <w:tab w:val="left" w:pos="2520"/>
              </w:tabs>
              <w:spacing w:line="240" w:lineRule="auto"/>
              <w:ind w:firstLine="426"/>
              <w:rPr>
                <w:rFonts w:eastAsia="SimSun"/>
                <w:sz w:val="24"/>
                <w:szCs w:val="24"/>
                <w:lang w:eastAsia="zh-CN"/>
              </w:rPr>
            </w:pPr>
            <w:r w:rsidRPr="00655522">
              <w:rPr>
                <w:rFonts w:eastAsia="SimSun"/>
                <w:sz w:val="24"/>
                <w:szCs w:val="24"/>
                <w:lang w:eastAsia="zh-CN"/>
              </w:rPr>
              <w:t xml:space="preserve">медицинский пункт (при списочной численности от 50 до 300 </w:t>
            </w:r>
            <w:proofErr w:type="gramStart"/>
            <w:r w:rsidRPr="00655522">
              <w:rPr>
                <w:rFonts w:eastAsia="SimSun"/>
                <w:sz w:val="24"/>
                <w:szCs w:val="24"/>
                <w:lang w:eastAsia="zh-CN"/>
              </w:rPr>
              <w:t>работающих</w:t>
            </w:r>
            <w:proofErr w:type="gramEnd"/>
            <w:r w:rsidRPr="00655522">
              <w:rPr>
                <w:rFonts w:eastAsia="SimSun"/>
                <w:sz w:val="24"/>
                <w:szCs w:val="24"/>
                <w:lang w:eastAsia="zh-CN"/>
              </w:rPr>
              <w:t>);</w:t>
            </w:r>
          </w:p>
          <w:p w:rsidR="000D42EC" w:rsidRPr="00655522" w:rsidRDefault="000D42EC" w:rsidP="00BF7B87">
            <w:pPr>
              <w:tabs>
                <w:tab w:val="left" w:pos="2520"/>
              </w:tabs>
              <w:spacing w:line="240" w:lineRule="auto"/>
              <w:ind w:firstLine="426"/>
              <w:rPr>
                <w:rFonts w:eastAsia="SimSun"/>
                <w:sz w:val="24"/>
                <w:szCs w:val="24"/>
                <w:lang w:eastAsia="zh-CN"/>
              </w:rPr>
            </w:pPr>
            <w:r w:rsidRPr="00655522">
              <w:rPr>
                <w:rFonts w:eastAsia="SimSun"/>
                <w:sz w:val="24"/>
                <w:szCs w:val="24"/>
                <w:lang w:eastAsia="zh-CN"/>
              </w:rPr>
              <w:t xml:space="preserve">фельдшерский или врачебный здравпункт (при списочной численности более 300 </w:t>
            </w:r>
            <w:proofErr w:type="gramStart"/>
            <w:r w:rsidRPr="00655522">
              <w:rPr>
                <w:rFonts w:eastAsia="SimSun"/>
                <w:sz w:val="24"/>
                <w:szCs w:val="24"/>
                <w:lang w:eastAsia="zh-CN"/>
              </w:rPr>
              <w:t>работающих</w:t>
            </w:r>
            <w:proofErr w:type="gramEnd"/>
            <w:r w:rsidRPr="00655522">
              <w:rPr>
                <w:rFonts w:eastAsia="SimSun"/>
                <w:sz w:val="24"/>
                <w:szCs w:val="24"/>
                <w:lang w:eastAsia="zh-CN"/>
              </w:rPr>
              <w:t>);</w:t>
            </w:r>
          </w:p>
          <w:p w:rsidR="000D42EC" w:rsidRPr="00655522" w:rsidRDefault="000D42EC" w:rsidP="00BF7B87">
            <w:pPr>
              <w:tabs>
                <w:tab w:val="left" w:pos="2520"/>
              </w:tabs>
              <w:spacing w:line="240" w:lineRule="auto"/>
              <w:ind w:firstLine="426"/>
              <w:rPr>
                <w:rFonts w:eastAsia="SimSun"/>
                <w:sz w:val="24"/>
                <w:szCs w:val="24"/>
                <w:lang w:eastAsia="zh-CN"/>
              </w:rPr>
            </w:pPr>
            <w:r w:rsidRPr="00655522">
              <w:rPr>
                <w:rFonts w:eastAsia="SimSun"/>
                <w:sz w:val="24"/>
                <w:szCs w:val="24"/>
                <w:lang w:eastAsia="zh-CN"/>
              </w:rPr>
              <w:t>организации общественного питания:</w:t>
            </w:r>
          </w:p>
          <w:p w:rsidR="000D42EC" w:rsidRPr="00655522" w:rsidRDefault="000D42EC" w:rsidP="00BF7B87">
            <w:pPr>
              <w:spacing w:line="240" w:lineRule="auto"/>
              <w:ind w:firstLine="426"/>
              <w:rPr>
                <w:rFonts w:eastAsia="SimSun"/>
                <w:sz w:val="24"/>
                <w:szCs w:val="24"/>
                <w:lang w:eastAsia="zh-CN"/>
              </w:rPr>
            </w:pPr>
            <w:r w:rsidRPr="00655522">
              <w:rPr>
                <w:rFonts w:eastAsia="SimSun"/>
                <w:sz w:val="24"/>
                <w:szCs w:val="24"/>
                <w:lang w:eastAsia="zh-CN"/>
              </w:rPr>
              <w:t>комната приема пищи (при численности работающих в смену менее 30 человек);</w:t>
            </w:r>
          </w:p>
          <w:p w:rsidR="000D42EC" w:rsidRPr="00655522" w:rsidRDefault="000D42EC" w:rsidP="00BF7B87">
            <w:pPr>
              <w:tabs>
                <w:tab w:val="left" w:pos="2520"/>
              </w:tabs>
              <w:spacing w:line="240" w:lineRule="auto"/>
              <w:ind w:firstLine="426"/>
              <w:rPr>
                <w:rFonts w:eastAsia="SimSun"/>
                <w:sz w:val="24"/>
                <w:szCs w:val="24"/>
                <w:lang w:eastAsia="zh-CN"/>
              </w:rPr>
            </w:pPr>
            <w:proofErr w:type="gramStart"/>
            <w:r w:rsidRPr="00655522">
              <w:rPr>
                <w:rFonts w:eastAsia="SimSun"/>
                <w:sz w:val="24"/>
                <w:szCs w:val="24"/>
                <w:lang w:eastAsia="zh-CN"/>
              </w:rPr>
              <w:t>столовая</w:t>
            </w:r>
            <w:proofErr w:type="gramEnd"/>
            <w:r w:rsidRPr="00655522">
              <w:rPr>
                <w:rFonts w:eastAsia="SimSun"/>
                <w:sz w:val="24"/>
                <w:szCs w:val="24"/>
                <w:lang w:eastAsia="zh-CN"/>
              </w:rPr>
              <w:t xml:space="preserve"> работающая на полуфабрикатах (при численности работающих в смену более 200 человек);</w:t>
            </w:r>
          </w:p>
          <w:p w:rsidR="000D42EC" w:rsidRPr="00655522" w:rsidRDefault="000D42EC" w:rsidP="00BF7B87">
            <w:pPr>
              <w:tabs>
                <w:tab w:val="left" w:pos="2520"/>
              </w:tabs>
              <w:spacing w:line="240" w:lineRule="auto"/>
              <w:ind w:firstLine="426"/>
              <w:rPr>
                <w:rFonts w:eastAsia="SimSun"/>
                <w:sz w:val="24"/>
                <w:szCs w:val="24"/>
                <w:lang w:eastAsia="zh-CN"/>
              </w:rPr>
            </w:pPr>
            <w:r w:rsidRPr="00655522">
              <w:rPr>
                <w:rFonts w:eastAsia="SimSun"/>
                <w:sz w:val="24"/>
                <w:szCs w:val="24"/>
                <w:lang w:eastAsia="zh-CN"/>
              </w:rPr>
              <w:t>открытые стоянки краткосрочного хранения автомобилей, площадки транзитного транспорта с местами хранения автобусов, грузовиков, легковых автомобилей;</w:t>
            </w:r>
          </w:p>
          <w:p w:rsidR="000D42EC" w:rsidRPr="00655522" w:rsidRDefault="000D42EC" w:rsidP="00BF7B87">
            <w:pPr>
              <w:tabs>
                <w:tab w:val="left" w:pos="2520"/>
              </w:tabs>
              <w:spacing w:line="240" w:lineRule="auto"/>
              <w:ind w:firstLine="426"/>
              <w:rPr>
                <w:rFonts w:eastAsia="SimSun"/>
                <w:sz w:val="24"/>
                <w:szCs w:val="24"/>
                <w:lang w:eastAsia="zh-CN"/>
              </w:rPr>
            </w:pPr>
            <w:r w:rsidRPr="00655522">
              <w:rPr>
                <w:rFonts w:eastAsia="SimSun"/>
                <w:sz w:val="24"/>
                <w:szCs w:val="24"/>
                <w:lang w:eastAsia="zh-CN"/>
              </w:rPr>
              <w:t>контрольно-пропускные пункты, пункты охраны, проходные.</w:t>
            </w:r>
          </w:p>
        </w:tc>
        <w:tc>
          <w:tcPr>
            <w:tcW w:w="5103" w:type="dxa"/>
          </w:tcPr>
          <w:p w:rsidR="000D42EC" w:rsidRPr="00655522" w:rsidRDefault="000D42EC" w:rsidP="00BF7B87">
            <w:pPr>
              <w:rPr>
                <w:rFonts w:eastAsia="SimSun"/>
                <w:sz w:val="24"/>
                <w:szCs w:val="24"/>
                <w:lang w:eastAsia="zh-CN"/>
              </w:rPr>
            </w:pPr>
            <w:r w:rsidRPr="00655522">
              <w:rPr>
                <w:rFonts w:eastAsia="SimSun"/>
                <w:sz w:val="24"/>
                <w:szCs w:val="24"/>
                <w:lang w:eastAsia="zh-CN"/>
              </w:rPr>
              <w:t>Минимальная/максимальная площадь земельных участков и максимальный процент застройки в границах земельного участка должен соответствовать  параметрам основного или условно разрешенного вида использования земельных участков.</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Максимальное количество надземных этажей – не более 2.</w:t>
            </w:r>
          </w:p>
          <w:p w:rsidR="000D42EC" w:rsidRPr="00655522" w:rsidRDefault="000D42EC" w:rsidP="00BF7B87">
            <w:pPr>
              <w:spacing w:line="240" w:lineRule="auto"/>
              <w:ind w:firstLine="426"/>
              <w:jc w:val="left"/>
              <w:rPr>
                <w:rFonts w:eastAsia="SimSun"/>
                <w:sz w:val="24"/>
                <w:szCs w:val="24"/>
                <w:lang w:eastAsia="zh-CN"/>
              </w:rPr>
            </w:pPr>
            <w:r w:rsidRPr="00655522">
              <w:rPr>
                <w:rFonts w:eastAsia="SimSun"/>
                <w:sz w:val="24"/>
                <w:szCs w:val="24"/>
                <w:lang w:eastAsia="zh-CN"/>
              </w:rPr>
              <w:t>Площадь медицинского пункта следует принимать:</w:t>
            </w:r>
          </w:p>
          <w:p w:rsidR="000D42EC" w:rsidRPr="00655522" w:rsidRDefault="000D42EC" w:rsidP="00BF7B87">
            <w:pPr>
              <w:spacing w:line="240" w:lineRule="auto"/>
              <w:ind w:firstLine="426"/>
              <w:jc w:val="left"/>
              <w:rPr>
                <w:rFonts w:eastAsia="SimSun"/>
                <w:sz w:val="24"/>
                <w:szCs w:val="24"/>
                <w:lang w:eastAsia="zh-CN"/>
              </w:rPr>
            </w:pPr>
            <w:r w:rsidRPr="00655522">
              <w:rPr>
                <w:rFonts w:eastAsia="SimSun"/>
                <w:sz w:val="24"/>
                <w:szCs w:val="24"/>
                <w:lang w:eastAsia="zh-CN"/>
              </w:rPr>
              <w:t>12 м</w:t>
            </w:r>
            <w:proofErr w:type="gramStart"/>
            <w:r w:rsidRPr="00655522">
              <w:rPr>
                <w:rFonts w:eastAsia="SimSun"/>
                <w:sz w:val="24"/>
                <w:szCs w:val="24"/>
                <w:lang w:eastAsia="zh-CN"/>
              </w:rPr>
              <w:t>2</w:t>
            </w:r>
            <w:proofErr w:type="gramEnd"/>
            <w:r w:rsidRPr="00655522">
              <w:rPr>
                <w:rFonts w:eastAsia="SimSun"/>
                <w:sz w:val="24"/>
                <w:szCs w:val="24"/>
                <w:lang w:eastAsia="zh-CN"/>
              </w:rPr>
              <w:t xml:space="preserve"> - при списочной численности от 50 до 150 работающих;</w:t>
            </w:r>
          </w:p>
          <w:p w:rsidR="000D42EC" w:rsidRPr="00655522" w:rsidRDefault="000D42EC" w:rsidP="00BF7B87">
            <w:pPr>
              <w:spacing w:line="240" w:lineRule="auto"/>
              <w:ind w:firstLine="426"/>
              <w:jc w:val="left"/>
              <w:rPr>
                <w:rFonts w:eastAsia="SimSun"/>
                <w:sz w:val="24"/>
                <w:szCs w:val="24"/>
                <w:lang w:eastAsia="zh-CN"/>
              </w:rPr>
            </w:pPr>
            <w:r w:rsidRPr="00655522">
              <w:rPr>
                <w:rFonts w:eastAsia="SimSun"/>
                <w:sz w:val="24"/>
                <w:szCs w:val="24"/>
                <w:lang w:eastAsia="zh-CN"/>
              </w:rPr>
              <w:t>18 м</w:t>
            </w:r>
            <w:proofErr w:type="gramStart"/>
            <w:r w:rsidRPr="00655522">
              <w:rPr>
                <w:rFonts w:eastAsia="SimSun"/>
                <w:sz w:val="24"/>
                <w:szCs w:val="24"/>
                <w:lang w:eastAsia="zh-CN"/>
              </w:rPr>
              <w:t>2</w:t>
            </w:r>
            <w:proofErr w:type="gramEnd"/>
            <w:r w:rsidRPr="00655522">
              <w:rPr>
                <w:rFonts w:eastAsia="SimSun"/>
                <w:sz w:val="24"/>
                <w:szCs w:val="24"/>
                <w:lang w:eastAsia="zh-CN"/>
              </w:rPr>
              <w:t xml:space="preserve"> - при списочной численности от 151 до 300 работающих.</w:t>
            </w:r>
          </w:p>
          <w:p w:rsidR="000D42EC" w:rsidRPr="00655522" w:rsidRDefault="000D42EC" w:rsidP="00BF7B87">
            <w:pPr>
              <w:tabs>
                <w:tab w:val="left" w:pos="2520"/>
              </w:tabs>
              <w:spacing w:line="240" w:lineRule="auto"/>
              <w:ind w:firstLine="426"/>
              <w:jc w:val="left"/>
              <w:rPr>
                <w:rFonts w:eastAsia="SimSun"/>
                <w:sz w:val="24"/>
                <w:szCs w:val="24"/>
                <w:lang w:eastAsia="zh-CN"/>
              </w:rPr>
            </w:pPr>
          </w:p>
        </w:tc>
      </w:tr>
      <w:tr w:rsidR="00655522" w:rsidRPr="00655522" w:rsidTr="00BF7B87">
        <w:trPr>
          <w:trHeight w:val="552"/>
        </w:trPr>
        <w:tc>
          <w:tcPr>
            <w:tcW w:w="4644" w:type="dxa"/>
          </w:tcPr>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площадки для мусоросборников</w:t>
            </w:r>
          </w:p>
        </w:tc>
        <w:tc>
          <w:tcPr>
            <w:tcW w:w="5103" w:type="dxa"/>
          </w:tcPr>
          <w:p w:rsidR="000D42EC" w:rsidRPr="00655522" w:rsidRDefault="000D42EC" w:rsidP="00BF7B87">
            <w:pPr>
              <w:rPr>
                <w:rFonts w:eastAsia="SimSun"/>
                <w:sz w:val="24"/>
                <w:szCs w:val="24"/>
                <w:lang w:eastAsia="zh-CN"/>
              </w:rPr>
            </w:pPr>
            <w:r w:rsidRPr="00655522">
              <w:rPr>
                <w:rFonts w:eastAsia="SimSun"/>
                <w:sz w:val="24"/>
                <w:szCs w:val="24"/>
                <w:lang w:eastAsia="zh-CN"/>
              </w:rPr>
              <w:t>Минимальная/максимальная площадь земельных участков и максимальный процент застройки в границах земельного участка должен соответствовать  параметрам основного или условно разрешенного вида использования земельных участков.</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Максимальная высота – 30 м.</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Расстояние от площадок для мусоросборников до производственных и вспомогательных помещений не менее - 30 м.</w:t>
            </w:r>
          </w:p>
        </w:tc>
      </w:tr>
    </w:tbl>
    <w:p w:rsidR="000D42EC" w:rsidRPr="00655522" w:rsidRDefault="000D42EC" w:rsidP="001054EF">
      <w:pPr>
        <w:keepLines w:val="0"/>
        <w:overflowPunct/>
        <w:spacing w:line="240" w:lineRule="auto"/>
        <w:ind w:firstLine="426"/>
        <w:rPr>
          <w:rFonts w:eastAsia="SimSun"/>
          <w:sz w:val="24"/>
          <w:szCs w:val="24"/>
          <w:lang w:eastAsia="zh-CN"/>
        </w:rPr>
      </w:pPr>
      <w:r w:rsidRPr="00655522">
        <w:rPr>
          <w:rFonts w:eastAsia="SimSun"/>
          <w:sz w:val="24"/>
          <w:szCs w:val="24"/>
          <w:lang w:eastAsia="zh-CN"/>
        </w:rPr>
        <w:lastRenderedPageBreak/>
        <w:t>Минимальные отступы от границ земельных участков для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0D42EC" w:rsidRPr="00655522" w:rsidRDefault="000D42EC" w:rsidP="001054EF">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 xml:space="preserve">- для общественных зданий 3 м; </w:t>
      </w:r>
    </w:p>
    <w:p w:rsidR="000D42EC" w:rsidRPr="00655522" w:rsidRDefault="000D42EC" w:rsidP="001054EF">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 для зданий производственного назначения - 5 м.</w:t>
      </w:r>
    </w:p>
    <w:p w:rsidR="000D42EC" w:rsidRPr="00655522" w:rsidRDefault="000D42EC" w:rsidP="001054EF">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 для остальных зданий и сооружений - 1 м.</w:t>
      </w:r>
    </w:p>
    <w:p w:rsidR="000D42EC" w:rsidRPr="00655522" w:rsidRDefault="000D42EC" w:rsidP="001054EF">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Расстояния между крайними строениями и группами строений следует принимать на основе расчетов инсоляции и освещенности, учета противопожарных, зооветеринарных требований.</w:t>
      </w:r>
    </w:p>
    <w:p w:rsidR="000D42EC" w:rsidRPr="00655522" w:rsidRDefault="000D42EC" w:rsidP="001054EF">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Расстояние до красной линии:</w:t>
      </w:r>
    </w:p>
    <w:p w:rsidR="000D42EC" w:rsidRPr="00655522" w:rsidRDefault="000D42EC" w:rsidP="001054EF">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 xml:space="preserve">1) от Пожарных депо - 10 м (15 м - для депо </w:t>
      </w:r>
      <w:r w:rsidRPr="00655522">
        <w:rPr>
          <w:rFonts w:eastAsia="SimSun"/>
          <w:sz w:val="24"/>
          <w:szCs w:val="24"/>
          <w:lang w:val="en-US" w:eastAsia="zh-CN"/>
        </w:rPr>
        <w:t>I</w:t>
      </w:r>
      <w:r w:rsidRPr="00655522">
        <w:rPr>
          <w:rFonts w:eastAsia="SimSun"/>
          <w:sz w:val="24"/>
          <w:szCs w:val="24"/>
          <w:lang w:eastAsia="zh-CN"/>
        </w:rPr>
        <w:t xml:space="preserve"> типа);</w:t>
      </w:r>
    </w:p>
    <w:p w:rsidR="000D42EC" w:rsidRPr="00655522" w:rsidRDefault="000D42EC" w:rsidP="001054EF">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3) улиц, от общественных зданий  – 3 м;</w:t>
      </w:r>
    </w:p>
    <w:p w:rsidR="000D42EC" w:rsidRPr="00655522" w:rsidRDefault="000D42EC" w:rsidP="001054EF">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4) проездов, от общественных зданий – 3 м;</w:t>
      </w:r>
    </w:p>
    <w:p w:rsidR="000D42EC" w:rsidRPr="00655522" w:rsidRDefault="000D42EC" w:rsidP="001054EF">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5) от контрольно-пропускных пунктов, пунктов охраны, проходных – 1 м.</w:t>
      </w:r>
    </w:p>
    <w:p w:rsidR="000D42EC" w:rsidRPr="00655522" w:rsidRDefault="000D42EC" w:rsidP="001054EF">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6) от остальных зданий - 5 м.</w:t>
      </w:r>
    </w:p>
    <w:p w:rsidR="000D42EC" w:rsidRPr="00655522" w:rsidRDefault="000D42EC" w:rsidP="001054EF">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Допускается блокировка зданий и сооружений, а также хозяйственных построек на смежных земельных участках по взаимному (удостоверенному) согласию владельцев при новом строительстве с соблюдением технических регламентов.</w:t>
      </w:r>
    </w:p>
    <w:p w:rsidR="000D42EC" w:rsidRPr="00655522" w:rsidRDefault="000D42EC" w:rsidP="001054EF">
      <w:pPr>
        <w:keepLines w:val="0"/>
        <w:overflowPunct/>
        <w:autoSpaceDE/>
        <w:autoSpaceDN/>
        <w:adjustRightInd/>
        <w:spacing w:line="240" w:lineRule="auto"/>
        <w:ind w:firstLine="426"/>
        <w:rPr>
          <w:rFonts w:eastAsia="SimSun"/>
          <w:sz w:val="24"/>
          <w:szCs w:val="24"/>
          <w:lang w:eastAsia="zh-CN"/>
        </w:rPr>
      </w:pPr>
    </w:p>
    <w:p w:rsidR="000D42EC" w:rsidRPr="00655522" w:rsidRDefault="000D42EC" w:rsidP="001054EF">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Примечание (общее):</w:t>
      </w:r>
    </w:p>
    <w:p w:rsidR="000D42EC" w:rsidRPr="00655522" w:rsidRDefault="000D42EC" w:rsidP="001054EF">
      <w:pPr>
        <w:keepLines w:val="0"/>
        <w:overflowPunct/>
        <w:autoSpaceDE/>
        <w:autoSpaceDN/>
        <w:adjustRightInd/>
        <w:spacing w:line="240" w:lineRule="auto"/>
        <w:ind w:firstLine="426"/>
        <w:rPr>
          <w:rFonts w:eastAsia="SimSun"/>
          <w:sz w:val="24"/>
          <w:szCs w:val="24"/>
          <w:lang w:eastAsia="zh-CN"/>
        </w:rPr>
      </w:pPr>
      <w:proofErr w:type="gramStart"/>
      <w:r w:rsidRPr="00655522">
        <w:rPr>
          <w:rFonts w:eastAsia="SimSun"/>
          <w:sz w:val="24"/>
          <w:szCs w:val="24"/>
          <w:lang w:eastAsia="zh-CN"/>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roofErr w:type="gramEnd"/>
    </w:p>
    <w:p w:rsidR="000D42EC" w:rsidRPr="00655522" w:rsidRDefault="000D42EC" w:rsidP="001054EF">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Размещение новых населенных пунктов и строительство объектов капитального строительства без проведения специальных защитных мероприятий по предотвращению негативного воздействия вод в границах зон затопления, подтопления запрещаются.</w:t>
      </w:r>
    </w:p>
    <w:p w:rsidR="000D42EC" w:rsidRPr="00655522" w:rsidRDefault="000D42EC" w:rsidP="001054EF">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В границах зон затопления, подтопления запрещаются:</w:t>
      </w:r>
    </w:p>
    <w:p w:rsidR="000D42EC" w:rsidRPr="00655522" w:rsidRDefault="000D42EC" w:rsidP="001054EF">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1) использование сточных вод в целях регулирования плодородия почв;</w:t>
      </w:r>
    </w:p>
    <w:p w:rsidR="000D42EC" w:rsidRPr="00655522" w:rsidRDefault="000D42EC" w:rsidP="001054EF">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2) размещение кладбищ, скотомогильников, мест захоронения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rsidR="000D42EC" w:rsidRPr="00655522" w:rsidRDefault="000D42EC" w:rsidP="001054EF">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3) осуществление авиационных мер по борьбе с вредными организмами.</w:t>
      </w:r>
    </w:p>
    <w:p w:rsidR="000D42EC" w:rsidRPr="00655522" w:rsidRDefault="000D42EC" w:rsidP="001054EF">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rsidR="000D42EC" w:rsidRPr="00655522" w:rsidRDefault="000D42EC" w:rsidP="001054EF">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Размещение производственной территориальной зоны не допускается:</w:t>
      </w:r>
    </w:p>
    <w:p w:rsidR="000D42EC" w:rsidRPr="00655522" w:rsidRDefault="000D42EC" w:rsidP="001054EF">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а) в составе рекреационных зон;</w:t>
      </w:r>
    </w:p>
    <w:p w:rsidR="000D42EC" w:rsidRPr="00655522" w:rsidRDefault="000D42EC" w:rsidP="001054EF">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б) на землях особо охраняемых территорий, в том числе:</w:t>
      </w:r>
    </w:p>
    <w:p w:rsidR="000D42EC" w:rsidRPr="00655522" w:rsidRDefault="000D42EC" w:rsidP="001054EF">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в первом поясе зоны санитарной охраны источников водоснабжения;</w:t>
      </w:r>
    </w:p>
    <w:p w:rsidR="000D42EC" w:rsidRPr="00655522" w:rsidRDefault="000D42EC" w:rsidP="001054EF">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в первой зоне округа санитарной охраны курортов, если проектируемые объекты не связаны непосредственно с эксплуатацией природных лечебных средств курорта;</w:t>
      </w:r>
    </w:p>
    <w:p w:rsidR="000D42EC" w:rsidRPr="00655522" w:rsidRDefault="000D42EC" w:rsidP="001054EF">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 xml:space="preserve">в </w:t>
      </w:r>
      <w:proofErr w:type="spellStart"/>
      <w:r w:rsidRPr="00655522">
        <w:rPr>
          <w:rFonts w:eastAsia="SimSun"/>
          <w:sz w:val="24"/>
          <w:szCs w:val="24"/>
          <w:lang w:eastAsia="zh-CN"/>
        </w:rPr>
        <w:t>водоохранных</w:t>
      </w:r>
      <w:proofErr w:type="spellEnd"/>
      <w:r w:rsidRPr="00655522">
        <w:rPr>
          <w:rFonts w:eastAsia="SimSun"/>
          <w:sz w:val="24"/>
          <w:szCs w:val="24"/>
          <w:lang w:eastAsia="zh-CN"/>
        </w:rPr>
        <w:t xml:space="preserve"> и прибрежных зонах рек, морей;</w:t>
      </w:r>
    </w:p>
    <w:p w:rsidR="000D42EC" w:rsidRPr="00655522" w:rsidRDefault="000D42EC" w:rsidP="001054EF">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в зонах охраны памятников истории и культуры без согласования с соответствующими органами охраны памятников;</w:t>
      </w:r>
    </w:p>
    <w:p w:rsidR="000D42EC" w:rsidRPr="00655522" w:rsidRDefault="000D42EC" w:rsidP="001054EF">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в зонах активного карста, оползней, оседания или обрушения поверхности, которые могут угрожать застройке и эксплуатации предприятий;</w:t>
      </w:r>
    </w:p>
    <w:p w:rsidR="000D42EC" w:rsidRPr="00655522" w:rsidRDefault="000D42EC" w:rsidP="001054EF">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на участках, загрязненных органическими и радиоактивными отбросами, до истечения сроков, установленных органами санитарно-эпидемиологического надзора;</w:t>
      </w:r>
    </w:p>
    <w:p w:rsidR="000D42EC" w:rsidRPr="00655522" w:rsidRDefault="000D42EC" w:rsidP="001054EF">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lastRenderedPageBreak/>
        <w:t>в зонах возможного катастрофического затопления в результате разрушения плотин или дамб.</w:t>
      </w:r>
    </w:p>
    <w:p w:rsidR="000D42EC" w:rsidRPr="00655522" w:rsidRDefault="000D42EC" w:rsidP="001054EF">
      <w:pPr>
        <w:keepLines w:val="0"/>
        <w:overflowPunct/>
        <w:autoSpaceDE/>
        <w:autoSpaceDN/>
        <w:adjustRightInd/>
        <w:spacing w:line="240" w:lineRule="auto"/>
        <w:ind w:firstLine="426"/>
        <w:rPr>
          <w:rFonts w:eastAsia="SimSun"/>
          <w:sz w:val="24"/>
          <w:szCs w:val="24"/>
          <w:lang w:eastAsia="zh-CN"/>
        </w:rPr>
      </w:pPr>
      <w:proofErr w:type="gramStart"/>
      <w:r w:rsidRPr="00655522">
        <w:rPr>
          <w:rFonts w:eastAsia="SimSun"/>
          <w:sz w:val="24"/>
          <w:szCs w:val="24"/>
          <w:lang w:eastAsia="zh-CN"/>
        </w:rPr>
        <w:t>При размещении производственной зоны на прибрежных участках рек и других водоемов планировочные отметки площадок предприятий должны приниматься не менее чем на 0,5 м выше расчетного наивысшего горизонта вод с учетом подпора и уклона водотока, а также нагона от расчетной высоты волны, определяемой в соответствии с требованиями по нагрузкам и воздействиям на гидротехнические сооружения.</w:t>
      </w:r>
      <w:proofErr w:type="gramEnd"/>
      <w:r w:rsidRPr="00655522">
        <w:rPr>
          <w:rFonts w:eastAsia="SimSun"/>
          <w:sz w:val="24"/>
          <w:szCs w:val="24"/>
          <w:lang w:eastAsia="zh-CN"/>
        </w:rPr>
        <w:t xml:space="preserve"> За расчетный горизонт следует принимать наивысший уровень воды с вероятностью его превышения для предприятий, имеющих народнохозяйственное и оборонное значение, один раз в 100 лет, для остальных предприятий - один раз в 50 лет, а для предприятий со сроком эксплуатации до 10 лет - один раз в 10 лет.</w:t>
      </w:r>
    </w:p>
    <w:p w:rsidR="000D42EC" w:rsidRPr="00655522" w:rsidRDefault="000D42EC" w:rsidP="001054EF">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Размещение новых промышленных предприятий I и II классов по санитарной классификации, требующих организации санитарно-защитной зоны 1000 м и 500 м соответственно, на территории населенных пунктов Краснодарского края не допускается.</w:t>
      </w:r>
    </w:p>
    <w:p w:rsidR="000D42EC" w:rsidRPr="00655522" w:rsidRDefault="000D42EC" w:rsidP="001054EF">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На территориях предприятий I - II классов и в пределах их санитарно-защитных зон не допускается размещать предприятия пищевой, легкой, медицинской, фармацевтической и других отраслей промышленности с санитарно-защитной зоной 50 - 100 м.</w:t>
      </w:r>
    </w:p>
    <w:p w:rsidR="000D42EC" w:rsidRPr="00655522" w:rsidRDefault="000D42EC" w:rsidP="001054EF">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Не допускается расширение производственных предприятий, если при этом требуется увеличение размера санитарно-защитных зон.</w:t>
      </w:r>
    </w:p>
    <w:p w:rsidR="000D42EC" w:rsidRPr="00655522" w:rsidRDefault="000D42EC" w:rsidP="001054EF">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Размер санитарно-защитной зоны предприятий мясной промышленности до границы животноводческих, птицеводческих и звероводческих ферм должен быть 1000 м.</w:t>
      </w:r>
    </w:p>
    <w:p w:rsidR="000D42EC" w:rsidRPr="00655522" w:rsidRDefault="000D42EC" w:rsidP="001054EF">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При проектировании предприятий мясной промышленности на берегах рек и других водоемов общественного пользования их следует размещать ниже по течению от населенных пунктов.</w:t>
      </w:r>
    </w:p>
    <w:p w:rsidR="000D42EC" w:rsidRPr="00655522" w:rsidRDefault="000D42EC" w:rsidP="001054EF">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Запрещается проектирование указанных предприятий на территории бывших кладбищ, скотомогильников, свалок.</w:t>
      </w:r>
    </w:p>
    <w:p w:rsidR="000D42EC" w:rsidRPr="00655522" w:rsidRDefault="000D42EC" w:rsidP="001054EF">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Размещение зданий, строений и сооружений возможно при соблюдении требований статей 31, 32, 33, 34, 35 настоящих Правил.</w:t>
      </w:r>
    </w:p>
    <w:p w:rsidR="000D42EC" w:rsidRPr="00655522" w:rsidRDefault="000D42EC" w:rsidP="001054EF">
      <w:pPr>
        <w:keepLines w:val="0"/>
        <w:widowControl w:val="0"/>
        <w:overflowPunct/>
        <w:autoSpaceDE/>
        <w:autoSpaceDN/>
        <w:adjustRightInd/>
        <w:spacing w:line="240" w:lineRule="auto"/>
        <w:ind w:firstLine="426"/>
        <w:rPr>
          <w:rFonts w:eastAsia="SimSun"/>
          <w:i/>
          <w:iCs/>
          <w:sz w:val="24"/>
          <w:szCs w:val="24"/>
          <w:lang w:eastAsia="zh-CN"/>
        </w:rPr>
      </w:pPr>
    </w:p>
    <w:p w:rsidR="000D42EC" w:rsidRPr="00655522" w:rsidRDefault="000D42EC" w:rsidP="00474148">
      <w:pPr>
        <w:keepLines w:val="0"/>
        <w:widowControl w:val="0"/>
        <w:overflowPunct/>
        <w:autoSpaceDE/>
        <w:autoSpaceDN/>
        <w:adjustRightInd/>
        <w:spacing w:line="240" w:lineRule="auto"/>
        <w:ind w:firstLine="426"/>
        <w:rPr>
          <w:rFonts w:eastAsia="SimSun"/>
          <w:i/>
          <w:iCs/>
          <w:sz w:val="24"/>
          <w:szCs w:val="24"/>
          <w:lang w:eastAsia="zh-CN"/>
        </w:rPr>
      </w:pPr>
    </w:p>
    <w:p w:rsidR="000D42EC" w:rsidRPr="00655522" w:rsidRDefault="000D42EC" w:rsidP="00474148">
      <w:pPr>
        <w:keepLines w:val="0"/>
        <w:widowControl w:val="0"/>
        <w:overflowPunct/>
        <w:autoSpaceDE/>
        <w:autoSpaceDN/>
        <w:adjustRightInd/>
        <w:spacing w:line="240" w:lineRule="auto"/>
        <w:ind w:firstLine="426"/>
        <w:jc w:val="center"/>
        <w:rPr>
          <w:rFonts w:eastAsia="SimSun"/>
          <w:sz w:val="24"/>
          <w:szCs w:val="24"/>
          <w:u w:val="single"/>
          <w:lang w:eastAsia="zh-CN"/>
        </w:rPr>
      </w:pPr>
      <w:r w:rsidRPr="00655522">
        <w:rPr>
          <w:rFonts w:eastAsia="SimSun"/>
          <w:sz w:val="24"/>
          <w:szCs w:val="24"/>
          <w:u w:val="single"/>
          <w:lang w:eastAsia="zh-CN"/>
        </w:rPr>
        <w:t>П-2. Зона предприятий, производств и объектов II класса опасности СЗЗ-500 м.</w:t>
      </w:r>
    </w:p>
    <w:p w:rsidR="000D42EC" w:rsidRPr="00655522" w:rsidRDefault="000D42EC" w:rsidP="00474148">
      <w:pPr>
        <w:keepLines w:val="0"/>
        <w:widowControl w:val="0"/>
        <w:overflowPunct/>
        <w:autoSpaceDE/>
        <w:autoSpaceDN/>
        <w:adjustRightInd/>
        <w:spacing w:line="240" w:lineRule="auto"/>
        <w:ind w:firstLine="426"/>
        <w:jc w:val="center"/>
        <w:rPr>
          <w:rFonts w:eastAsia="SimSun"/>
          <w:sz w:val="24"/>
          <w:szCs w:val="24"/>
          <w:u w:val="single"/>
          <w:lang w:eastAsia="zh-CN"/>
        </w:rPr>
      </w:pPr>
    </w:p>
    <w:p w:rsidR="000D42EC" w:rsidRPr="00655522" w:rsidRDefault="000D42EC" w:rsidP="00474148">
      <w:pPr>
        <w:keepLines w:val="0"/>
        <w:widowControl w:val="0"/>
        <w:overflowPunct/>
        <w:autoSpaceDE/>
        <w:autoSpaceDN/>
        <w:adjustRightInd/>
        <w:spacing w:line="240" w:lineRule="auto"/>
        <w:ind w:firstLine="426"/>
        <w:rPr>
          <w:sz w:val="24"/>
          <w:szCs w:val="24"/>
        </w:rPr>
      </w:pPr>
      <w:r w:rsidRPr="00655522">
        <w:rPr>
          <w:rFonts w:eastAsia="SimSun"/>
          <w:i/>
          <w:iCs/>
          <w:sz w:val="24"/>
          <w:szCs w:val="24"/>
          <w:lang w:eastAsia="zh-CN"/>
        </w:rPr>
        <w:t xml:space="preserve">Зона П-2 выделена для обеспечения правовых условий формирования предприятий, производств и объектов </w:t>
      </w:r>
      <w:r w:rsidRPr="00655522">
        <w:rPr>
          <w:rFonts w:eastAsia="SimSun"/>
          <w:i/>
          <w:iCs/>
          <w:sz w:val="24"/>
          <w:szCs w:val="24"/>
          <w:lang w:val="en-US" w:eastAsia="zh-CN"/>
        </w:rPr>
        <w:t>II</w:t>
      </w:r>
      <w:r w:rsidRPr="00655522">
        <w:rPr>
          <w:rFonts w:eastAsia="SimSun"/>
          <w:i/>
          <w:iCs/>
          <w:sz w:val="24"/>
          <w:szCs w:val="24"/>
          <w:lang w:eastAsia="zh-CN"/>
        </w:rPr>
        <w:t xml:space="preserve"> класса </w:t>
      </w:r>
      <w:r w:rsidRPr="00655522">
        <w:rPr>
          <w:rFonts w:eastAsia="SimSun"/>
          <w:bCs/>
          <w:i/>
          <w:sz w:val="24"/>
          <w:szCs w:val="24"/>
          <w:lang w:eastAsia="zh-CN"/>
        </w:rPr>
        <w:t>опасности</w:t>
      </w:r>
      <w:r w:rsidRPr="00655522">
        <w:rPr>
          <w:rFonts w:eastAsia="SimSun"/>
          <w:i/>
          <w:iCs/>
          <w:sz w:val="24"/>
          <w:szCs w:val="24"/>
          <w:lang w:eastAsia="zh-CN"/>
        </w:rPr>
        <w:t>. Сочетание различных видов разрешенного использования недвижимости в единой зоне возможно только при условии соблюдения нормативных санитарных требований.</w:t>
      </w:r>
      <w:r w:rsidRPr="00655522">
        <w:rPr>
          <w:sz w:val="24"/>
          <w:szCs w:val="24"/>
        </w:rPr>
        <w:t xml:space="preserve"> </w:t>
      </w:r>
    </w:p>
    <w:p w:rsidR="000D42EC" w:rsidRPr="00655522" w:rsidRDefault="000D42EC" w:rsidP="00474148">
      <w:pPr>
        <w:keepLines w:val="0"/>
        <w:widowControl w:val="0"/>
        <w:overflowPunct/>
        <w:autoSpaceDE/>
        <w:autoSpaceDN/>
        <w:adjustRightInd/>
        <w:spacing w:line="240" w:lineRule="auto"/>
        <w:ind w:firstLine="426"/>
        <w:jc w:val="left"/>
        <w:rPr>
          <w:sz w:val="24"/>
          <w:szCs w:val="24"/>
        </w:rPr>
      </w:pPr>
    </w:p>
    <w:p w:rsidR="000D42EC" w:rsidRPr="00655522" w:rsidRDefault="000D42EC" w:rsidP="00474148">
      <w:pPr>
        <w:keepLines w:val="0"/>
        <w:tabs>
          <w:tab w:val="left" w:pos="2520"/>
        </w:tabs>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ОСНОВНЫЕ ВИДЫ И ПАРАМЕТРЫ РАЗРЕШЕННОГО ИСПОЛЬЗОВАНИЯ</w:t>
      </w:r>
    </w:p>
    <w:p w:rsidR="000D42EC" w:rsidRPr="00655522" w:rsidRDefault="000D42EC" w:rsidP="00474148">
      <w:pPr>
        <w:keepLines w:val="0"/>
        <w:tabs>
          <w:tab w:val="left" w:pos="2520"/>
        </w:tabs>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ЗЕМЕЛЬНЫХ УЧАСТКОВ И ОБЪЕКТОВ КАПИТАЛЬНОГО СТРОИТЕЛЬСТВА</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27"/>
        <w:gridCol w:w="22"/>
        <w:gridCol w:w="3238"/>
        <w:gridCol w:w="11"/>
        <w:gridCol w:w="3249"/>
      </w:tblGrid>
      <w:tr w:rsidR="00655522" w:rsidRPr="00655522" w:rsidTr="00390D38">
        <w:trPr>
          <w:trHeight w:val="20"/>
        </w:trPr>
        <w:tc>
          <w:tcPr>
            <w:tcW w:w="3249" w:type="dxa"/>
            <w:gridSpan w:val="2"/>
            <w:vAlign w:val="center"/>
          </w:tcPr>
          <w:p w:rsidR="000D42EC" w:rsidRPr="00655522" w:rsidRDefault="000D42EC" w:rsidP="00390D38">
            <w:pPr>
              <w:keepLines w:val="0"/>
              <w:tabs>
                <w:tab w:val="left" w:pos="2520"/>
              </w:tabs>
              <w:overflowPunct/>
              <w:autoSpaceDE/>
              <w:autoSpaceDN/>
              <w:adjustRightInd/>
              <w:spacing w:line="240" w:lineRule="auto"/>
              <w:ind w:firstLine="0"/>
              <w:jc w:val="center"/>
              <w:rPr>
                <w:rFonts w:eastAsia="SimSun"/>
                <w:sz w:val="24"/>
                <w:szCs w:val="24"/>
                <w:lang w:eastAsia="zh-CN"/>
              </w:rPr>
            </w:pPr>
            <w:r w:rsidRPr="00655522">
              <w:rPr>
                <w:rFonts w:eastAsia="SimSun"/>
                <w:sz w:val="24"/>
                <w:szCs w:val="24"/>
                <w:lang w:eastAsia="zh-CN"/>
              </w:rPr>
              <w:t>ВИДЫ ИСПОЛЬЗОВАНИЯ ЗЕМЕЛЬНЫХ УЧАСТКОВ</w:t>
            </w:r>
          </w:p>
        </w:tc>
        <w:tc>
          <w:tcPr>
            <w:tcW w:w="3249" w:type="dxa"/>
            <w:gridSpan w:val="2"/>
            <w:vAlign w:val="center"/>
          </w:tcPr>
          <w:p w:rsidR="000D42EC" w:rsidRPr="00655522" w:rsidRDefault="000D42EC" w:rsidP="00390D38">
            <w:pPr>
              <w:keepLines w:val="0"/>
              <w:tabs>
                <w:tab w:val="left" w:pos="2520"/>
              </w:tabs>
              <w:overflowPunct/>
              <w:autoSpaceDE/>
              <w:autoSpaceDN/>
              <w:adjustRightInd/>
              <w:spacing w:line="240" w:lineRule="auto"/>
              <w:ind w:left="-170" w:firstLine="0"/>
              <w:jc w:val="center"/>
              <w:rPr>
                <w:rFonts w:eastAsia="SimSun"/>
                <w:sz w:val="24"/>
                <w:szCs w:val="24"/>
                <w:lang w:eastAsia="zh-CN"/>
              </w:rPr>
            </w:pPr>
            <w:r w:rsidRPr="00655522">
              <w:rPr>
                <w:rFonts w:eastAsia="SimSun"/>
                <w:sz w:val="24"/>
                <w:szCs w:val="24"/>
                <w:lang w:eastAsia="zh-CN"/>
              </w:rPr>
              <w:t>ВИДЫ ОБЪЕКТОВ КАПИТАЛЬНОГО СТРОИТЕЛЬСТВА</w:t>
            </w:r>
          </w:p>
        </w:tc>
        <w:tc>
          <w:tcPr>
            <w:tcW w:w="3249" w:type="dxa"/>
            <w:vAlign w:val="center"/>
          </w:tcPr>
          <w:p w:rsidR="000D42EC" w:rsidRPr="00655522" w:rsidRDefault="000D42EC" w:rsidP="00390D38">
            <w:pPr>
              <w:keepLines w:val="0"/>
              <w:tabs>
                <w:tab w:val="left" w:pos="2520"/>
              </w:tabs>
              <w:overflowPunct/>
              <w:autoSpaceDE/>
              <w:autoSpaceDN/>
              <w:adjustRightInd/>
              <w:spacing w:line="240" w:lineRule="auto"/>
              <w:ind w:firstLine="34"/>
              <w:jc w:val="center"/>
              <w:rPr>
                <w:rFonts w:eastAsia="SimSun"/>
                <w:sz w:val="24"/>
                <w:szCs w:val="24"/>
                <w:lang w:eastAsia="zh-CN"/>
              </w:rPr>
            </w:pPr>
            <w:r w:rsidRPr="00655522">
              <w:rPr>
                <w:rFonts w:eastAsia="SimSun"/>
                <w:sz w:val="24"/>
                <w:szCs w:val="24"/>
                <w:lang w:eastAsia="zh-CN"/>
              </w:rPr>
              <w:t>ПАРАМЕТРЫ РАЗРЕШЕННОГО ИСПОЛЬЗОВАНИЯ ЗЕМЕЛЬНЫХ УЧАСТКОВ И ОБЪЕКТОВ КАПИТАЛЬНОГО СТРОИТЕЛЬСТВА</w:t>
            </w:r>
          </w:p>
        </w:tc>
      </w:tr>
      <w:tr w:rsidR="00655522" w:rsidRPr="00655522" w:rsidTr="006F32D3">
        <w:trPr>
          <w:trHeight w:val="428"/>
        </w:trPr>
        <w:tc>
          <w:tcPr>
            <w:tcW w:w="3249" w:type="dxa"/>
            <w:gridSpan w:val="2"/>
          </w:tcPr>
          <w:p w:rsidR="000D42EC" w:rsidRPr="00655522" w:rsidRDefault="000D42EC" w:rsidP="00390D38">
            <w:pPr>
              <w:spacing w:line="240" w:lineRule="auto"/>
              <w:ind w:firstLine="0"/>
              <w:jc w:val="left"/>
              <w:rPr>
                <w:sz w:val="24"/>
                <w:szCs w:val="24"/>
              </w:rPr>
            </w:pPr>
            <w:r w:rsidRPr="00655522">
              <w:rPr>
                <w:rFonts w:eastAsia="SimSun"/>
                <w:sz w:val="24"/>
                <w:szCs w:val="24"/>
                <w:lang w:eastAsia="zh-CN"/>
              </w:rPr>
              <w:t>[6.0] - Производственная деятельность.</w:t>
            </w:r>
          </w:p>
        </w:tc>
        <w:tc>
          <w:tcPr>
            <w:tcW w:w="3249" w:type="dxa"/>
            <w:gridSpan w:val="2"/>
            <w:vMerge w:val="restart"/>
          </w:tcPr>
          <w:p w:rsidR="000D42EC" w:rsidRPr="00655522" w:rsidRDefault="000D42EC" w:rsidP="00390D38">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 xml:space="preserve">Промышленные и коммунально-складские предприятия ΙΙ класса вредности с соответствующей </w:t>
            </w:r>
            <w:r w:rsidRPr="00655522">
              <w:rPr>
                <w:rFonts w:eastAsia="SimSun"/>
                <w:sz w:val="24"/>
                <w:szCs w:val="24"/>
                <w:lang w:eastAsia="zh-CN"/>
              </w:rPr>
              <w:lastRenderedPageBreak/>
              <w:t>инженерной и транспортной инфраструктурой;</w:t>
            </w:r>
          </w:p>
          <w:p w:rsidR="000D42EC" w:rsidRPr="00655522" w:rsidRDefault="000D42EC" w:rsidP="00390D38">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Объекты складского назначения различного профиля (кроме  предприятий пищевой, легкой, медицинской, фармацевтической и других отраслей промышленности I</w:t>
            </w:r>
            <w:r w:rsidRPr="00655522">
              <w:rPr>
                <w:rFonts w:eastAsia="SimSun"/>
                <w:sz w:val="24"/>
                <w:szCs w:val="24"/>
                <w:lang w:val="en-US" w:eastAsia="zh-CN"/>
              </w:rPr>
              <w:t>V</w:t>
            </w:r>
            <w:r w:rsidRPr="00655522">
              <w:rPr>
                <w:rFonts w:eastAsia="SimSun"/>
                <w:sz w:val="24"/>
                <w:szCs w:val="24"/>
                <w:lang w:eastAsia="zh-CN"/>
              </w:rPr>
              <w:t>-</w:t>
            </w:r>
            <w:r w:rsidRPr="00655522">
              <w:rPr>
                <w:rFonts w:eastAsia="SimSun"/>
                <w:sz w:val="24"/>
                <w:szCs w:val="24"/>
                <w:lang w:val="en-US" w:eastAsia="zh-CN"/>
              </w:rPr>
              <w:t>V</w:t>
            </w:r>
            <w:r w:rsidRPr="00655522">
              <w:rPr>
                <w:rFonts w:eastAsia="SimSun"/>
                <w:sz w:val="24"/>
                <w:szCs w:val="24"/>
                <w:lang w:eastAsia="zh-CN"/>
              </w:rPr>
              <w:t xml:space="preserve"> класса вредности);</w:t>
            </w:r>
          </w:p>
          <w:p w:rsidR="000D42EC" w:rsidRPr="00655522" w:rsidRDefault="000D42EC" w:rsidP="00390D38">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Объекты технического и технологического обеспечения предприятий;</w:t>
            </w:r>
          </w:p>
          <w:p w:rsidR="000D42EC" w:rsidRPr="00655522" w:rsidRDefault="000D42EC" w:rsidP="00390D38">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Производственно-лабораторные корпуса;</w:t>
            </w:r>
          </w:p>
        </w:tc>
        <w:tc>
          <w:tcPr>
            <w:tcW w:w="3249" w:type="dxa"/>
            <w:vMerge w:val="restart"/>
          </w:tcPr>
          <w:p w:rsidR="000D42EC" w:rsidRPr="00655522" w:rsidRDefault="000D42EC" w:rsidP="00390D38">
            <w:pPr>
              <w:keepLines w:val="0"/>
              <w:suppressAutoHyphens/>
              <w:overflowPunct/>
              <w:autoSpaceDE/>
              <w:autoSpaceDN/>
              <w:adjustRightInd/>
              <w:spacing w:line="240" w:lineRule="auto"/>
              <w:ind w:firstLine="426"/>
              <w:jc w:val="left"/>
              <w:textAlignment w:val="baseline"/>
              <w:rPr>
                <w:rFonts w:eastAsia="SimSun"/>
                <w:sz w:val="24"/>
                <w:szCs w:val="24"/>
                <w:lang w:eastAsia="zh-CN"/>
              </w:rPr>
            </w:pPr>
            <w:r w:rsidRPr="00655522">
              <w:rPr>
                <w:rFonts w:eastAsia="SimSun"/>
                <w:sz w:val="24"/>
                <w:szCs w:val="24"/>
                <w:lang w:eastAsia="zh-CN"/>
              </w:rPr>
              <w:lastRenderedPageBreak/>
              <w:t>минимальная площадь земельных участков 100 кв. м;</w:t>
            </w:r>
          </w:p>
          <w:p w:rsidR="000D42EC" w:rsidRPr="00655522" w:rsidRDefault="000D42EC" w:rsidP="00390D38">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 xml:space="preserve">максимальный процент застройки в границах </w:t>
            </w:r>
            <w:r w:rsidRPr="00655522">
              <w:rPr>
                <w:rFonts w:eastAsia="SimSun"/>
                <w:sz w:val="24"/>
                <w:szCs w:val="24"/>
                <w:lang w:eastAsia="zh-CN"/>
              </w:rPr>
              <w:lastRenderedPageBreak/>
              <w:t>земельного участка – 80%;</w:t>
            </w:r>
          </w:p>
          <w:p w:rsidR="000D42EC" w:rsidRPr="00655522" w:rsidRDefault="000D42EC" w:rsidP="00390D38">
            <w:pPr>
              <w:suppressAutoHyphens/>
              <w:spacing w:line="240" w:lineRule="auto"/>
              <w:ind w:firstLine="426"/>
              <w:textAlignment w:val="baseline"/>
              <w:rPr>
                <w:rFonts w:eastAsia="SimSun"/>
                <w:sz w:val="24"/>
                <w:szCs w:val="24"/>
                <w:lang w:eastAsia="zh-CN"/>
              </w:rPr>
            </w:pPr>
            <w:r w:rsidRPr="00655522">
              <w:rPr>
                <w:rFonts w:eastAsia="SimSun"/>
                <w:sz w:val="24"/>
                <w:szCs w:val="24"/>
                <w:lang w:eastAsia="zh-CN"/>
              </w:rPr>
              <w:t>максимальная высота зданий, строений, сооружений от уровня земли - 100 м;</w:t>
            </w:r>
          </w:p>
        </w:tc>
      </w:tr>
      <w:tr w:rsidR="00655522" w:rsidRPr="00655522" w:rsidTr="00390D38">
        <w:trPr>
          <w:trHeight w:val="418"/>
        </w:trPr>
        <w:tc>
          <w:tcPr>
            <w:tcW w:w="3249" w:type="dxa"/>
            <w:gridSpan w:val="2"/>
          </w:tcPr>
          <w:p w:rsidR="000D42EC" w:rsidRPr="00655522" w:rsidRDefault="000D42EC" w:rsidP="00390D38">
            <w:pPr>
              <w:spacing w:line="240" w:lineRule="auto"/>
              <w:ind w:firstLine="0"/>
              <w:jc w:val="left"/>
              <w:rPr>
                <w:rFonts w:eastAsia="SimSun"/>
                <w:sz w:val="24"/>
                <w:szCs w:val="24"/>
                <w:lang w:eastAsia="zh-CN"/>
              </w:rPr>
            </w:pPr>
            <w:r w:rsidRPr="00655522">
              <w:rPr>
                <w:rFonts w:eastAsia="SimSun"/>
                <w:sz w:val="24"/>
                <w:szCs w:val="24"/>
                <w:lang w:eastAsia="zh-CN"/>
              </w:rPr>
              <w:t>[6.1] - Недропользование.</w:t>
            </w:r>
          </w:p>
        </w:tc>
        <w:tc>
          <w:tcPr>
            <w:tcW w:w="3249" w:type="dxa"/>
            <w:gridSpan w:val="2"/>
            <w:vMerge/>
          </w:tcPr>
          <w:p w:rsidR="000D42EC" w:rsidRPr="00655522" w:rsidRDefault="000D42EC" w:rsidP="00390D38">
            <w:pPr>
              <w:keepLines w:val="0"/>
              <w:overflowPunct/>
              <w:autoSpaceDE/>
              <w:autoSpaceDN/>
              <w:adjustRightInd/>
              <w:spacing w:line="240" w:lineRule="auto"/>
              <w:ind w:firstLine="426"/>
              <w:jc w:val="left"/>
              <w:rPr>
                <w:rFonts w:eastAsia="SimSun"/>
                <w:sz w:val="24"/>
                <w:szCs w:val="24"/>
                <w:lang w:eastAsia="zh-CN"/>
              </w:rPr>
            </w:pPr>
          </w:p>
        </w:tc>
        <w:tc>
          <w:tcPr>
            <w:tcW w:w="3249" w:type="dxa"/>
            <w:vMerge/>
          </w:tcPr>
          <w:p w:rsidR="000D42EC" w:rsidRPr="00655522" w:rsidRDefault="000D42EC" w:rsidP="00390D38">
            <w:pPr>
              <w:keepLines w:val="0"/>
              <w:suppressAutoHyphens/>
              <w:overflowPunct/>
              <w:autoSpaceDE/>
              <w:autoSpaceDN/>
              <w:adjustRightInd/>
              <w:spacing w:line="240" w:lineRule="auto"/>
              <w:ind w:firstLine="426"/>
              <w:jc w:val="left"/>
              <w:textAlignment w:val="baseline"/>
              <w:rPr>
                <w:rFonts w:eastAsia="SimSun"/>
                <w:sz w:val="24"/>
                <w:szCs w:val="24"/>
                <w:lang w:eastAsia="zh-CN"/>
              </w:rPr>
            </w:pPr>
          </w:p>
        </w:tc>
      </w:tr>
      <w:tr w:rsidR="00655522" w:rsidRPr="00655522" w:rsidTr="00390D38">
        <w:trPr>
          <w:trHeight w:val="418"/>
        </w:trPr>
        <w:tc>
          <w:tcPr>
            <w:tcW w:w="3249" w:type="dxa"/>
            <w:gridSpan w:val="2"/>
          </w:tcPr>
          <w:p w:rsidR="000D42EC" w:rsidRPr="00655522" w:rsidRDefault="000D42EC" w:rsidP="00390D38">
            <w:pPr>
              <w:spacing w:line="240" w:lineRule="auto"/>
              <w:ind w:firstLine="0"/>
              <w:jc w:val="left"/>
              <w:rPr>
                <w:rFonts w:eastAsia="SimSun"/>
                <w:sz w:val="24"/>
                <w:szCs w:val="24"/>
                <w:lang w:eastAsia="zh-CN"/>
              </w:rPr>
            </w:pPr>
            <w:r w:rsidRPr="00655522">
              <w:rPr>
                <w:rFonts w:eastAsia="SimSun"/>
                <w:sz w:val="24"/>
                <w:szCs w:val="24"/>
                <w:lang w:eastAsia="zh-CN"/>
              </w:rPr>
              <w:t>[6.2] - Тяжелая промышленность.</w:t>
            </w:r>
          </w:p>
        </w:tc>
        <w:tc>
          <w:tcPr>
            <w:tcW w:w="3249" w:type="dxa"/>
            <w:gridSpan w:val="2"/>
            <w:vMerge/>
          </w:tcPr>
          <w:p w:rsidR="000D42EC" w:rsidRPr="00655522" w:rsidRDefault="000D42EC" w:rsidP="00390D38">
            <w:pPr>
              <w:keepLines w:val="0"/>
              <w:overflowPunct/>
              <w:autoSpaceDE/>
              <w:autoSpaceDN/>
              <w:adjustRightInd/>
              <w:spacing w:line="240" w:lineRule="auto"/>
              <w:ind w:firstLine="426"/>
              <w:jc w:val="left"/>
              <w:rPr>
                <w:rFonts w:eastAsia="SimSun"/>
                <w:sz w:val="24"/>
                <w:szCs w:val="24"/>
                <w:lang w:eastAsia="zh-CN"/>
              </w:rPr>
            </w:pPr>
          </w:p>
        </w:tc>
        <w:tc>
          <w:tcPr>
            <w:tcW w:w="3249" w:type="dxa"/>
            <w:vMerge/>
          </w:tcPr>
          <w:p w:rsidR="000D42EC" w:rsidRPr="00655522" w:rsidRDefault="000D42EC" w:rsidP="00390D38">
            <w:pPr>
              <w:keepLines w:val="0"/>
              <w:suppressAutoHyphens/>
              <w:overflowPunct/>
              <w:autoSpaceDE/>
              <w:autoSpaceDN/>
              <w:adjustRightInd/>
              <w:spacing w:line="240" w:lineRule="auto"/>
              <w:ind w:firstLine="426"/>
              <w:jc w:val="left"/>
              <w:textAlignment w:val="baseline"/>
              <w:rPr>
                <w:rFonts w:eastAsia="SimSun"/>
                <w:sz w:val="24"/>
                <w:szCs w:val="24"/>
                <w:lang w:eastAsia="zh-CN"/>
              </w:rPr>
            </w:pPr>
          </w:p>
        </w:tc>
      </w:tr>
      <w:tr w:rsidR="00655522" w:rsidRPr="00655522" w:rsidTr="00390D38">
        <w:trPr>
          <w:trHeight w:val="418"/>
        </w:trPr>
        <w:tc>
          <w:tcPr>
            <w:tcW w:w="3249" w:type="dxa"/>
            <w:gridSpan w:val="2"/>
          </w:tcPr>
          <w:p w:rsidR="000D42EC" w:rsidRPr="00655522" w:rsidRDefault="000D42EC" w:rsidP="00390D38">
            <w:pPr>
              <w:spacing w:line="240" w:lineRule="auto"/>
              <w:ind w:firstLine="0"/>
              <w:jc w:val="left"/>
              <w:rPr>
                <w:rFonts w:eastAsia="SimSun"/>
                <w:sz w:val="24"/>
                <w:szCs w:val="24"/>
                <w:lang w:eastAsia="zh-CN"/>
              </w:rPr>
            </w:pPr>
            <w:r w:rsidRPr="00655522">
              <w:rPr>
                <w:rFonts w:eastAsia="SimSun"/>
                <w:sz w:val="24"/>
                <w:szCs w:val="24"/>
                <w:lang w:eastAsia="zh-CN"/>
              </w:rPr>
              <w:lastRenderedPageBreak/>
              <w:t xml:space="preserve">[6.2.1] - </w:t>
            </w:r>
          </w:p>
          <w:p w:rsidR="000D42EC" w:rsidRPr="00655522" w:rsidRDefault="000D42EC" w:rsidP="00390D38">
            <w:pPr>
              <w:spacing w:line="240" w:lineRule="auto"/>
              <w:ind w:firstLine="0"/>
              <w:jc w:val="left"/>
              <w:rPr>
                <w:rFonts w:eastAsia="SimSun"/>
                <w:sz w:val="24"/>
                <w:szCs w:val="24"/>
                <w:lang w:eastAsia="zh-CN"/>
              </w:rPr>
            </w:pPr>
            <w:r w:rsidRPr="00655522">
              <w:rPr>
                <w:rFonts w:eastAsia="SimSun"/>
                <w:sz w:val="24"/>
                <w:szCs w:val="24"/>
                <w:lang w:eastAsia="zh-CN"/>
              </w:rPr>
              <w:t>Автомобилестроительная промышленность.</w:t>
            </w:r>
          </w:p>
        </w:tc>
        <w:tc>
          <w:tcPr>
            <w:tcW w:w="3249" w:type="dxa"/>
            <w:gridSpan w:val="2"/>
            <w:vMerge/>
          </w:tcPr>
          <w:p w:rsidR="000D42EC" w:rsidRPr="00655522" w:rsidRDefault="000D42EC" w:rsidP="00390D38">
            <w:pPr>
              <w:keepLines w:val="0"/>
              <w:overflowPunct/>
              <w:autoSpaceDE/>
              <w:autoSpaceDN/>
              <w:adjustRightInd/>
              <w:spacing w:line="240" w:lineRule="auto"/>
              <w:ind w:firstLine="426"/>
              <w:jc w:val="left"/>
              <w:rPr>
                <w:rFonts w:eastAsia="SimSun"/>
                <w:sz w:val="24"/>
                <w:szCs w:val="24"/>
                <w:lang w:eastAsia="zh-CN"/>
              </w:rPr>
            </w:pPr>
          </w:p>
        </w:tc>
        <w:tc>
          <w:tcPr>
            <w:tcW w:w="3249" w:type="dxa"/>
            <w:vMerge/>
          </w:tcPr>
          <w:p w:rsidR="000D42EC" w:rsidRPr="00655522" w:rsidRDefault="000D42EC" w:rsidP="00390D38">
            <w:pPr>
              <w:keepLines w:val="0"/>
              <w:suppressAutoHyphens/>
              <w:overflowPunct/>
              <w:autoSpaceDE/>
              <w:autoSpaceDN/>
              <w:adjustRightInd/>
              <w:spacing w:line="240" w:lineRule="auto"/>
              <w:ind w:firstLine="426"/>
              <w:jc w:val="left"/>
              <w:textAlignment w:val="baseline"/>
              <w:rPr>
                <w:rFonts w:eastAsia="SimSun"/>
                <w:sz w:val="24"/>
                <w:szCs w:val="24"/>
                <w:lang w:eastAsia="zh-CN"/>
              </w:rPr>
            </w:pPr>
          </w:p>
        </w:tc>
      </w:tr>
      <w:tr w:rsidR="00655522" w:rsidRPr="00655522" w:rsidTr="00390D38">
        <w:trPr>
          <w:trHeight w:val="418"/>
        </w:trPr>
        <w:tc>
          <w:tcPr>
            <w:tcW w:w="3249" w:type="dxa"/>
            <w:gridSpan w:val="2"/>
          </w:tcPr>
          <w:p w:rsidR="000D42EC" w:rsidRPr="00655522" w:rsidRDefault="000D42EC" w:rsidP="00390D38">
            <w:pPr>
              <w:spacing w:line="240" w:lineRule="auto"/>
              <w:ind w:firstLine="0"/>
              <w:jc w:val="left"/>
              <w:rPr>
                <w:rFonts w:eastAsia="SimSun"/>
                <w:sz w:val="24"/>
                <w:szCs w:val="24"/>
                <w:lang w:eastAsia="zh-CN"/>
              </w:rPr>
            </w:pPr>
            <w:r w:rsidRPr="00655522">
              <w:rPr>
                <w:rFonts w:eastAsia="SimSun"/>
                <w:sz w:val="24"/>
                <w:szCs w:val="24"/>
                <w:lang w:eastAsia="zh-CN"/>
              </w:rPr>
              <w:lastRenderedPageBreak/>
              <w:t>[6.3] - Легкая промышленность.</w:t>
            </w:r>
          </w:p>
        </w:tc>
        <w:tc>
          <w:tcPr>
            <w:tcW w:w="3249" w:type="dxa"/>
            <w:gridSpan w:val="2"/>
            <w:vMerge/>
          </w:tcPr>
          <w:p w:rsidR="000D42EC" w:rsidRPr="00655522" w:rsidRDefault="000D42EC" w:rsidP="00390D38">
            <w:pPr>
              <w:keepLines w:val="0"/>
              <w:overflowPunct/>
              <w:autoSpaceDE/>
              <w:autoSpaceDN/>
              <w:adjustRightInd/>
              <w:spacing w:line="240" w:lineRule="auto"/>
              <w:ind w:firstLine="426"/>
              <w:jc w:val="left"/>
              <w:rPr>
                <w:rFonts w:eastAsia="SimSun"/>
                <w:sz w:val="24"/>
                <w:szCs w:val="24"/>
                <w:lang w:eastAsia="zh-CN"/>
              </w:rPr>
            </w:pPr>
          </w:p>
        </w:tc>
        <w:tc>
          <w:tcPr>
            <w:tcW w:w="3249" w:type="dxa"/>
            <w:vMerge/>
          </w:tcPr>
          <w:p w:rsidR="000D42EC" w:rsidRPr="00655522" w:rsidRDefault="000D42EC" w:rsidP="00390D38">
            <w:pPr>
              <w:keepLines w:val="0"/>
              <w:suppressAutoHyphens/>
              <w:overflowPunct/>
              <w:autoSpaceDE/>
              <w:autoSpaceDN/>
              <w:adjustRightInd/>
              <w:spacing w:line="240" w:lineRule="auto"/>
              <w:ind w:firstLine="426"/>
              <w:jc w:val="left"/>
              <w:textAlignment w:val="baseline"/>
              <w:rPr>
                <w:rFonts w:eastAsia="SimSun"/>
                <w:sz w:val="24"/>
                <w:szCs w:val="24"/>
                <w:lang w:eastAsia="zh-CN"/>
              </w:rPr>
            </w:pPr>
          </w:p>
        </w:tc>
      </w:tr>
      <w:tr w:rsidR="00655522" w:rsidRPr="00655522" w:rsidTr="00390D38">
        <w:trPr>
          <w:trHeight w:val="418"/>
        </w:trPr>
        <w:tc>
          <w:tcPr>
            <w:tcW w:w="3249" w:type="dxa"/>
            <w:gridSpan w:val="2"/>
          </w:tcPr>
          <w:p w:rsidR="000D42EC" w:rsidRPr="00655522" w:rsidRDefault="000D42EC" w:rsidP="00390D38">
            <w:pPr>
              <w:spacing w:line="240" w:lineRule="auto"/>
              <w:ind w:firstLine="0"/>
              <w:jc w:val="left"/>
              <w:rPr>
                <w:rFonts w:eastAsia="SimSun"/>
                <w:sz w:val="24"/>
                <w:szCs w:val="24"/>
                <w:lang w:eastAsia="zh-CN"/>
              </w:rPr>
            </w:pPr>
            <w:r w:rsidRPr="00655522">
              <w:rPr>
                <w:rFonts w:eastAsia="SimSun"/>
                <w:sz w:val="24"/>
                <w:szCs w:val="24"/>
                <w:lang w:eastAsia="zh-CN"/>
              </w:rPr>
              <w:t>[6.3.1] - Фармацевтическая промышленность.</w:t>
            </w:r>
          </w:p>
        </w:tc>
        <w:tc>
          <w:tcPr>
            <w:tcW w:w="3249" w:type="dxa"/>
            <w:gridSpan w:val="2"/>
            <w:vMerge/>
          </w:tcPr>
          <w:p w:rsidR="000D42EC" w:rsidRPr="00655522" w:rsidRDefault="000D42EC" w:rsidP="00390D38">
            <w:pPr>
              <w:keepLines w:val="0"/>
              <w:overflowPunct/>
              <w:autoSpaceDE/>
              <w:autoSpaceDN/>
              <w:adjustRightInd/>
              <w:spacing w:line="240" w:lineRule="auto"/>
              <w:ind w:firstLine="426"/>
              <w:jc w:val="left"/>
              <w:rPr>
                <w:rFonts w:eastAsia="SimSun"/>
                <w:sz w:val="24"/>
                <w:szCs w:val="24"/>
                <w:lang w:eastAsia="zh-CN"/>
              </w:rPr>
            </w:pPr>
          </w:p>
        </w:tc>
        <w:tc>
          <w:tcPr>
            <w:tcW w:w="3249" w:type="dxa"/>
            <w:vMerge/>
          </w:tcPr>
          <w:p w:rsidR="000D42EC" w:rsidRPr="00655522" w:rsidRDefault="000D42EC" w:rsidP="00390D38">
            <w:pPr>
              <w:keepLines w:val="0"/>
              <w:suppressAutoHyphens/>
              <w:overflowPunct/>
              <w:autoSpaceDE/>
              <w:autoSpaceDN/>
              <w:adjustRightInd/>
              <w:spacing w:line="240" w:lineRule="auto"/>
              <w:ind w:firstLine="426"/>
              <w:jc w:val="left"/>
              <w:textAlignment w:val="baseline"/>
              <w:rPr>
                <w:rFonts w:eastAsia="SimSun"/>
                <w:sz w:val="24"/>
                <w:szCs w:val="24"/>
                <w:lang w:eastAsia="zh-CN"/>
              </w:rPr>
            </w:pPr>
          </w:p>
        </w:tc>
      </w:tr>
      <w:tr w:rsidR="00655522" w:rsidRPr="00655522" w:rsidTr="00390D38">
        <w:trPr>
          <w:trHeight w:val="418"/>
        </w:trPr>
        <w:tc>
          <w:tcPr>
            <w:tcW w:w="3249" w:type="dxa"/>
            <w:gridSpan w:val="2"/>
          </w:tcPr>
          <w:p w:rsidR="000D42EC" w:rsidRPr="00655522" w:rsidRDefault="000D42EC" w:rsidP="00390D38">
            <w:pPr>
              <w:spacing w:line="240" w:lineRule="auto"/>
              <w:ind w:firstLine="0"/>
              <w:jc w:val="left"/>
              <w:rPr>
                <w:rFonts w:eastAsia="SimSun"/>
                <w:sz w:val="24"/>
                <w:szCs w:val="24"/>
                <w:lang w:eastAsia="zh-CN"/>
              </w:rPr>
            </w:pPr>
            <w:r w:rsidRPr="00655522">
              <w:rPr>
                <w:rFonts w:eastAsia="SimSun"/>
                <w:sz w:val="24"/>
                <w:szCs w:val="24"/>
                <w:lang w:eastAsia="zh-CN"/>
              </w:rPr>
              <w:t>[6.4] - Пищевая промышленность.</w:t>
            </w:r>
          </w:p>
        </w:tc>
        <w:tc>
          <w:tcPr>
            <w:tcW w:w="3249" w:type="dxa"/>
            <w:gridSpan w:val="2"/>
            <w:vMerge/>
          </w:tcPr>
          <w:p w:rsidR="000D42EC" w:rsidRPr="00655522" w:rsidRDefault="000D42EC" w:rsidP="00390D38">
            <w:pPr>
              <w:keepLines w:val="0"/>
              <w:overflowPunct/>
              <w:autoSpaceDE/>
              <w:autoSpaceDN/>
              <w:adjustRightInd/>
              <w:spacing w:line="240" w:lineRule="auto"/>
              <w:ind w:firstLine="426"/>
              <w:jc w:val="left"/>
              <w:rPr>
                <w:rFonts w:eastAsia="SimSun"/>
                <w:sz w:val="24"/>
                <w:szCs w:val="24"/>
                <w:lang w:eastAsia="zh-CN"/>
              </w:rPr>
            </w:pPr>
          </w:p>
        </w:tc>
        <w:tc>
          <w:tcPr>
            <w:tcW w:w="3249" w:type="dxa"/>
            <w:vMerge/>
          </w:tcPr>
          <w:p w:rsidR="000D42EC" w:rsidRPr="00655522" w:rsidRDefault="000D42EC" w:rsidP="00390D38">
            <w:pPr>
              <w:keepLines w:val="0"/>
              <w:suppressAutoHyphens/>
              <w:overflowPunct/>
              <w:autoSpaceDE/>
              <w:autoSpaceDN/>
              <w:adjustRightInd/>
              <w:spacing w:line="240" w:lineRule="auto"/>
              <w:ind w:firstLine="426"/>
              <w:jc w:val="left"/>
              <w:textAlignment w:val="baseline"/>
              <w:rPr>
                <w:rFonts w:eastAsia="SimSun"/>
                <w:sz w:val="24"/>
                <w:szCs w:val="24"/>
                <w:lang w:eastAsia="zh-CN"/>
              </w:rPr>
            </w:pPr>
          </w:p>
        </w:tc>
      </w:tr>
      <w:tr w:rsidR="00655522" w:rsidRPr="00655522" w:rsidTr="00390D38">
        <w:trPr>
          <w:trHeight w:val="418"/>
        </w:trPr>
        <w:tc>
          <w:tcPr>
            <w:tcW w:w="3249" w:type="dxa"/>
            <w:gridSpan w:val="2"/>
          </w:tcPr>
          <w:p w:rsidR="000D42EC" w:rsidRPr="00655522" w:rsidRDefault="000D42EC" w:rsidP="006F32D3">
            <w:pPr>
              <w:spacing w:line="240" w:lineRule="auto"/>
              <w:ind w:firstLine="0"/>
              <w:jc w:val="left"/>
              <w:rPr>
                <w:rFonts w:eastAsia="SimSun"/>
                <w:sz w:val="24"/>
                <w:szCs w:val="24"/>
                <w:lang w:eastAsia="zh-CN"/>
              </w:rPr>
            </w:pPr>
            <w:r w:rsidRPr="00655522">
              <w:rPr>
                <w:rFonts w:eastAsia="SimSun"/>
                <w:sz w:val="24"/>
                <w:szCs w:val="24"/>
                <w:lang w:eastAsia="zh-CN"/>
              </w:rPr>
              <w:t>[6.5] - Нефтехимическая промышленность.</w:t>
            </w:r>
          </w:p>
        </w:tc>
        <w:tc>
          <w:tcPr>
            <w:tcW w:w="3249" w:type="dxa"/>
            <w:gridSpan w:val="2"/>
            <w:vMerge/>
          </w:tcPr>
          <w:p w:rsidR="000D42EC" w:rsidRPr="00655522" w:rsidRDefault="000D42EC" w:rsidP="00390D38">
            <w:pPr>
              <w:keepLines w:val="0"/>
              <w:overflowPunct/>
              <w:autoSpaceDE/>
              <w:autoSpaceDN/>
              <w:adjustRightInd/>
              <w:spacing w:line="240" w:lineRule="auto"/>
              <w:ind w:firstLine="426"/>
              <w:jc w:val="left"/>
              <w:rPr>
                <w:rFonts w:eastAsia="SimSun"/>
                <w:sz w:val="24"/>
                <w:szCs w:val="24"/>
                <w:lang w:eastAsia="zh-CN"/>
              </w:rPr>
            </w:pPr>
          </w:p>
        </w:tc>
        <w:tc>
          <w:tcPr>
            <w:tcW w:w="3249" w:type="dxa"/>
            <w:vMerge/>
          </w:tcPr>
          <w:p w:rsidR="000D42EC" w:rsidRPr="00655522" w:rsidRDefault="000D42EC" w:rsidP="00390D38">
            <w:pPr>
              <w:keepLines w:val="0"/>
              <w:suppressAutoHyphens/>
              <w:overflowPunct/>
              <w:autoSpaceDE/>
              <w:autoSpaceDN/>
              <w:adjustRightInd/>
              <w:spacing w:line="240" w:lineRule="auto"/>
              <w:ind w:firstLine="426"/>
              <w:jc w:val="left"/>
              <w:textAlignment w:val="baseline"/>
              <w:rPr>
                <w:rFonts w:eastAsia="SimSun"/>
                <w:sz w:val="24"/>
                <w:szCs w:val="24"/>
                <w:lang w:eastAsia="zh-CN"/>
              </w:rPr>
            </w:pPr>
          </w:p>
        </w:tc>
      </w:tr>
      <w:tr w:rsidR="00655522" w:rsidRPr="00655522" w:rsidTr="00390D38">
        <w:trPr>
          <w:trHeight w:val="418"/>
        </w:trPr>
        <w:tc>
          <w:tcPr>
            <w:tcW w:w="3249" w:type="dxa"/>
            <w:gridSpan w:val="2"/>
          </w:tcPr>
          <w:p w:rsidR="000D42EC" w:rsidRPr="00655522" w:rsidRDefault="000D42EC" w:rsidP="00390D38">
            <w:pPr>
              <w:spacing w:line="240" w:lineRule="auto"/>
              <w:ind w:firstLine="0"/>
              <w:jc w:val="left"/>
              <w:rPr>
                <w:rFonts w:eastAsia="SimSun"/>
                <w:sz w:val="24"/>
                <w:szCs w:val="24"/>
                <w:lang w:eastAsia="zh-CN"/>
              </w:rPr>
            </w:pPr>
            <w:r w:rsidRPr="00655522">
              <w:rPr>
                <w:rFonts w:eastAsia="SimSun"/>
                <w:sz w:val="24"/>
                <w:szCs w:val="24"/>
                <w:lang w:eastAsia="zh-CN"/>
              </w:rPr>
              <w:t>[6.9] - Склады.</w:t>
            </w:r>
          </w:p>
        </w:tc>
        <w:tc>
          <w:tcPr>
            <w:tcW w:w="3249" w:type="dxa"/>
            <w:gridSpan w:val="2"/>
            <w:vMerge/>
          </w:tcPr>
          <w:p w:rsidR="000D42EC" w:rsidRPr="00655522" w:rsidRDefault="000D42EC" w:rsidP="00390D38">
            <w:pPr>
              <w:keepLines w:val="0"/>
              <w:overflowPunct/>
              <w:autoSpaceDE/>
              <w:autoSpaceDN/>
              <w:adjustRightInd/>
              <w:spacing w:line="240" w:lineRule="auto"/>
              <w:ind w:firstLine="426"/>
              <w:jc w:val="left"/>
              <w:rPr>
                <w:rFonts w:eastAsia="SimSun"/>
                <w:sz w:val="24"/>
                <w:szCs w:val="24"/>
                <w:lang w:eastAsia="zh-CN"/>
              </w:rPr>
            </w:pPr>
          </w:p>
        </w:tc>
        <w:tc>
          <w:tcPr>
            <w:tcW w:w="3249" w:type="dxa"/>
            <w:vMerge/>
          </w:tcPr>
          <w:p w:rsidR="000D42EC" w:rsidRPr="00655522" w:rsidRDefault="000D42EC" w:rsidP="00390D38">
            <w:pPr>
              <w:keepLines w:val="0"/>
              <w:suppressAutoHyphens/>
              <w:overflowPunct/>
              <w:autoSpaceDE/>
              <w:autoSpaceDN/>
              <w:adjustRightInd/>
              <w:spacing w:line="240" w:lineRule="auto"/>
              <w:ind w:firstLine="426"/>
              <w:jc w:val="left"/>
              <w:textAlignment w:val="baseline"/>
              <w:rPr>
                <w:rFonts w:eastAsia="SimSun"/>
                <w:sz w:val="24"/>
                <w:szCs w:val="24"/>
                <w:lang w:eastAsia="zh-CN"/>
              </w:rPr>
            </w:pPr>
          </w:p>
        </w:tc>
      </w:tr>
      <w:tr w:rsidR="00655522" w:rsidRPr="00655522" w:rsidTr="006F32D3">
        <w:trPr>
          <w:trHeight w:val="533"/>
        </w:trPr>
        <w:tc>
          <w:tcPr>
            <w:tcW w:w="3249" w:type="dxa"/>
            <w:gridSpan w:val="2"/>
          </w:tcPr>
          <w:p w:rsidR="000D42EC" w:rsidRPr="00655522" w:rsidRDefault="000D42EC" w:rsidP="00390D38">
            <w:pPr>
              <w:spacing w:line="240" w:lineRule="auto"/>
              <w:ind w:firstLine="0"/>
              <w:jc w:val="left"/>
              <w:rPr>
                <w:sz w:val="24"/>
                <w:szCs w:val="24"/>
              </w:rPr>
            </w:pPr>
            <w:r w:rsidRPr="00655522">
              <w:rPr>
                <w:rFonts w:eastAsia="SimSun"/>
                <w:sz w:val="24"/>
                <w:szCs w:val="24"/>
                <w:lang w:eastAsia="zh-CN"/>
              </w:rPr>
              <w:t>[6.6] - Строительная промышленность.</w:t>
            </w:r>
          </w:p>
        </w:tc>
        <w:tc>
          <w:tcPr>
            <w:tcW w:w="3249" w:type="dxa"/>
            <w:gridSpan w:val="2"/>
            <w:vMerge/>
          </w:tcPr>
          <w:p w:rsidR="000D42EC" w:rsidRPr="00655522" w:rsidRDefault="000D42EC" w:rsidP="00390D38">
            <w:pPr>
              <w:keepLines w:val="0"/>
              <w:overflowPunct/>
              <w:autoSpaceDE/>
              <w:autoSpaceDN/>
              <w:adjustRightInd/>
              <w:spacing w:line="240" w:lineRule="auto"/>
              <w:ind w:firstLine="426"/>
              <w:jc w:val="left"/>
              <w:rPr>
                <w:rFonts w:eastAsia="SimSun"/>
                <w:sz w:val="24"/>
                <w:szCs w:val="24"/>
                <w:lang w:eastAsia="zh-CN"/>
              </w:rPr>
            </w:pPr>
          </w:p>
        </w:tc>
        <w:tc>
          <w:tcPr>
            <w:tcW w:w="3249" w:type="dxa"/>
            <w:vMerge/>
          </w:tcPr>
          <w:p w:rsidR="000D42EC" w:rsidRPr="00655522" w:rsidRDefault="000D42EC" w:rsidP="00390D38">
            <w:pPr>
              <w:keepLines w:val="0"/>
              <w:suppressAutoHyphens/>
              <w:overflowPunct/>
              <w:autoSpaceDE/>
              <w:autoSpaceDN/>
              <w:adjustRightInd/>
              <w:spacing w:line="240" w:lineRule="auto"/>
              <w:ind w:firstLine="426"/>
              <w:jc w:val="left"/>
              <w:textAlignment w:val="baseline"/>
              <w:rPr>
                <w:rFonts w:eastAsia="SimSun"/>
                <w:sz w:val="24"/>
                <w:szCs w:val="24"/>
                <w:lang w:eastAsia="zh-CN"/>
              </w:rPr>
            </w:pPr>
          </w:p>
        </w:tc>
      </w:tr>
      <w:tr w:rsidR="00655522" w:rsidRPr="00655522" w:rsidTr="00390D38">
        <w:trPr>
          <w:trHeight w:val="20"/>
        </w:trPr>
        <w:tc>
          <w:tcPr>
            <w:tcW w:w="3249" w:type="dxa"/>
            <w:gridSpan w:val="2"/>
          </w:tcPr>
          <w:p w:rsidR="000D42EC" w:rsidRPr="00655522" w:rsidRDefault="000D42EC" w:rsidP="00390D38">
            <w:pPr>
              <w:widowControl w:val="0"/>
              <w:spacing w:line="240" w:lineRule="auto"/>
              <w:ind w:firstLine="0"/>
              <w:rPr>
                <w:rFonts w:eastAsia="SimSun"/>
                <w:sz w:val="24"/>
                <w:szCs w:val="24"/>
                <w:lang w:eastAsia="zh-CN"/>
              </w:rPr>
            </w:pPr>
            <w:r w:rsidRPr="00655522">
              <w:rPr>
                <w:rFonts w:eastAsia="SimSun"/>
                <w:sz w:val="24"/>
                <w:szCs w:val="24"/>
                <w:lang w:eastAsia="zh-CN"/>
              </w:rPr>
              <w:t>[4.1] - Деловое управление.</w:t>
            </w:r>
          </w:p>
        </w:tc>
        <w:tc>
          <w:tcPr>
            <w:tcW w:w="3249" w:type="dxa"/>
            <w:gridSpan w:val="2"/>
          </w:tcPr>
          <w:p w:rsidR="000D42EC" w:rsidRPr="00655522" w:rsidRDefault="000D42EC" w:rsidP="00390D38">
            <w:pPr>
              <w:keepLines w:val="0"/>
              <w:overflowPunct/>
              <w:autoSpaceDE/>
              <w:autoSpaceDN/>
              <w:adjustRightInd/>
              <w:spacing w:line="240" w:lineRule="auto"/>
              <w:ind w:firstLine="426"/>
              <w:jc w:val="left"/>
              <w:rPr>
                <w:sz w:val="24"/>
                <w:szCs w:val="24"/>
              </w:rPr>
            </w:pPr>
            <w:r w:rsidRPr="00655522">
              <w:rPr>
                <w:rFonts w:eastAsia="SimSun"/>
                <w:sz w:val="24"/>
                <w:szCs w:val="24"/>
                <w:lang w:eastAsia="zh-CN"/>
              </w:rPr>
              <w:t>Офисы, конторы (органы управления производством);</w:t>
            </w:r>
          </w:p>
        </w:tc>
        <w:tc>
          <w:tcPr>
            <w:tcW w:w="3249" w:type="dxa"/>
            <w:vMerge/>
          </w:tcPr>
          <w:p w:rsidR="000D42EC" w:rsidRPr="00655522" w:rsidRDefault="000D42EC" w:rsidP="00390D38">
            <w:pPr>
              <w:suppressAutoHyphens/>
              <w:spacing w:line="240" w:lineRule="auto"/>
              <w:ind w:firstLine="426"/>
              <w:textAlignment w:val="baseline"/>
              <w:rPr>
                <w:rFonts w:eastAsia="SimSun"/>
                <w:sz w:val="24"/>
                <w:szCs w:val="24"/>
                <w:lang w:eastAsia="zh-CN"/>
              </w:rPr>
            </w:pPr>
          </w:p>
        </w:tc>
      </w:tr>
      <w:tr w:rsidR="00655522" w:rsidRPr="00655522" w:rsidTr="00390D38">
        <w:trPr>
          <w:trHeight w:val="20"/>
        </w:trPr>
        <w:tc>
          <w:tcPr>
            <w:tcW w:w="3249" w:type="dxa"/>
            <w:gridSpan w:val="2"/>
          </w:tcPr>
          <w:p w:rsidR="000D42EC" w:rsidRPr="00655522" w:rsidRDefault="000D42EC" w:rsidP="00390D38">
            <w:pPr>
              <w:widowControl w:val="0"/>
              <w:spacing w:line="240" w:lineRule="auto"/>
              <w:ind w:firstLine="0"/>
              <w:rPr>
                <w:rFonts w:eastAsia="SimSun"/>
                <w:sz w:val="24"/>
                <w:szCs w:val="24"/>
                <w:lang w:eastAsia="zh-CN"/>
              </w:rPr>
            </w:pPr>
            <w:r w:rsidRPr="00655522">
              <w:rPr>
                <w:rFonts w:eastAsia="SimSun"/>
                <w:sz w:val="24"/>
                <w:szCs w:val="24"/>
                <w:lang w:eastAsia="zh-CN"/>
              </w:rPr>
              <w:t>[3.9] - Обеспечение научной деятельности.</w:t>
            </w:r>
          </w:p>
        </w:tc>
        <w:tc>
          <w:tcPr>
            <w:tcW w:w="3249" w:type="dxa"/>
            <w:gridSpan w:val="2"/>
          </w:tcPr>
          <w:p w:rsidR="000D42EC" w:rsidRPr="00655522" w:rsidRDefault="000D42EC" w:rsidP="00390D38">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Проектные, научно-исследовательские, конструкторские и изыскательские организации, связанные с обслуживанием предприятий;</w:t>
            </w:r>
          </w:p>
        </w:tc>
        <w:tc>
          <w:tcPr>
            <w:tcW w:w="3249" w:type="dxa"/>
            <w:vMerge/>
          </w:tcPr>
          <w:p w:rsidR="000D42EC" w:rsidRPr="00655522" w:rsidRDefault="000D42EC" w:rsidP="00390D38">
            <w:pPr>
              <w:suppressAutoHyphens/>
              <w:spacing w:line="240" w:lineRule="auto"/>
              <w:ind w:firstLine="426"/>
              <w:textAlignment w:val="baseline"/>
              <w:rPr>
                <w:rFonts w:eastAsia="SimSun"/>
                <w:sz w:val="24"/>
                <w:szCs w:val="24"/>
                <w:lang w:eastAsia="zh-CN"/>
              </w:rPr>
            </w:pPr>
          </w:p>
        </w:tc>
      </w:tr>
      <w:tr w:rsidR="00655522" w:rsidRPr="00655522" w:rsidTr="00390D38">
        <w:trPr>
          <w:trHeight w:val="20"/>
        </w:trPr>
        <w:tc>
          <w:tcPr>
            <w:tcW w:w="3249" w:type="dxa"/>
            <w:gridSpan w:val="2"/>
          </w:tcPr>
          <w:p w:rsidR="000D42EC" w:rsidRPr="00655522" w:rsidRDefault="000D42EC" w:rsidP="00390D38">
            <w:pPr>
              <w:widowControl w:val="0"/>
              <w:spacing w:line="240" w:lineRule="auto"/>
              <w:ind w:firstLine="0"/>
              <w:rPr>
                <w:rFonts w:eastAsia="SimSun"/>
                <w:sz w:val="24"/>
                <w:szCs w:val="24"/>
                <w:lang w:eastAsia="zh-CN"/>
              </w:rPr>
            </w:pPr>
            <w:r w:rsidRPr="00655522">
              <w:rPr>
                <w:rFonts w:eastAsia="SimSun"/>
                <w:sz w:val="24"/>
                <w:szCs w:val="24"/>
                <w:lang w:eastAsia="zh-CN"/>
              </w:rPr>
              <w:t>[4.9] - Обслуживание автотранспорта.</w:t>
            </w:r>
          </w:p>
        </w:tc>
        <w:tc>
          <w:tcPr>
            <w:tcW w:w="3249" w:type="dxa"/>
            <w:gridSpan w:val="2"/>
          </w:tcPr>
          <w:p w:rsidR="000D42EC" w:rsidRPr="00655522" w:rsidRDefault="000D42EC" w:rsidP="00390D38">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Гаражи и автостоянки для постоянного хранения грузовых автомобилей;</w:t>
            </w:r>
          </w:p>
        </w:tc>
        <w:tc>
          <w:tcPr>
            <w:tcW w:w="3249" w:type="dxa"/>
            <w:vMerge/>
          </w:tcPr>
          <w:p w:rsidR="000D42EC" w:rsidRPr="00655522" w:rsidRDefault="000D42EC" w:rsidP="00390D38">
            <w:pPr>
              <w:suppressAutoHyphens/>
              <w:spacing w:line="240" w:lineRule="auto"/>
              <w:ind w:firstLine="426"/>
              <w:textAlignment w:val="baseline"/>
              <w:rPr>
                <w:rFonts w:eastAsia="SimSun"/>
                <w:sz w:val="24"/>
                <w:szCs w:val="24"/>
                <w:lang w:eastAsia="zh-CN"/>
              </w:rPr>
            </w:pPr>
          </w:p>
        </w:tc>
      </w:tr>
      <w:tr w:rsidR="00655522" w:rsidRPr="00655522" w:rsidTr="00390D38">
        <w:trPr>
          <w:trHeight w:val="20"/>
        </w:trPr>
        <w:tc>
          <w:tcPr>
            <w:tcW w:w="3249" w:type="dxa"/>
            <w:gridSpan w:val="2"/>
          </w:tcPr>
          <w:p w:rsidR="000D42EC" w:rsidRPr="00655522" w:rsidRDefault="000D42EC" w:rsidP="00390D38">
            <w:pPr>
              <w:keepLines w:val="0"/>
              <w:overflowPunct/>
              <w:autoSpaceDE/>
              <w:autoSpaceDN/>
              <w:adjustRightInd/>
              <w:spacing w:line="240" w:lineRule="auto"/>
              <w:ind w:firstLine="0"/>
              <w:jc w:val="left"/>
              <w:rPr>
                <w:rFonts w:eastAsia="SimSun"/>
                <w:sz w:val="24"/>
                <w:szCs w:val="24"/>
                <w:lang w:eastAsia="zh-CN"/>
              </w:rPr>
            </w:pPr>
            <w:r w:rsidRPr="00655522">
              <w:rPr>
                <w:rFonts w:eastAsia="SimSun"/>
                <w:sz w:val="24"/>
                <w:szCs w:val="24"/>
                <w:lang w:eastAsia="zh-CN"/>
              </w:rPr>
              <w:t>[3.1] - Коммунальное обслуживание</w:t>
            </w:r>
          </w:p>
        </w:tc>
        <w:tc>
          <w:tcPr>
            <w:tcW w:w="3249" w:type="dxa"/>
            <w:gridSpan w:val="2"/>
          </w:tcPr>
          <w:p w:rsidR="000D42EC" w:rsidRPr="00655522" w:rsidRDefault="000D42EC" w:rsidP="00390D38">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 xml:space="preserve">Объекты инженерного обеспечения и объекты вспомогательного инженерного назначения. </w:t>
            </w:r>
          </w:p>
          <w:p w:rsidR="000D42EC" w:rsidRPr="00655522" w:rsidRDefault="000D42EC" w:rsidP="00390D38">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 xml:space="preserve">Котельные, водозаборы, насосные станции, трансформаторные подстанции, телефонные станции, стоянки, гаражи и мастерские для обслуживания уборочной и аварийной техники, а также здания или помещения, предназначенные для приема физических и юридических лиц в связи с предоставлением им коммунальных услуг; сооружения связи; </w:t>
            </w:r>
          </w:p>
        </w:tc>
        <w:tc>
          <w:tcPr>
            <w:tcW w:w="3249" w:type="dxa"/>
            <w:vMerge w:val="restart"/>
          </w:tcPr>
          <w:p w:rsidR="000D42EC" w:rsidRPr="00655522" w:rsidRDefault="000D42EC" w:rsidP="00390D38">
            <w:pPr>
              <w:keepLines w:val="0"/>
              <w:tabs>
                <w:tab w:val="left" w:pos="1134"/>
              </w:tabs>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минимальная площадь земельных участков - 5 кв. м;</w:t>
            </w:r>
          </w:p>
          <w:p w:rsidR="000D42EC" w:rsidRPr="00655522" w:rsidRDefault="000D42EC" w:rsidP="0039026B">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максимальное количество надземных этажей – 2 этажа;</w:t>
            </w:r>
          </w:p>
          <w:p w:rsidR="000D42EC" w:rsidRPr="00655522" w:rsidRDefault="000D42EC" w:rsidP="00390D38">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максимальная высота зданий, строений, сооружений от уровня земли - 20 м;</w:t>
            </w:r>
          </w:p>
          <w:p w:rsidR="000D42EC" w:rsidRPr="00655522" w:rsidRDefault="000D42EC" w:rsidP="00390D38">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максимальный процент застройки в границах земельного участка – 80%</w:t>
            </w:r>
          </w:p>
        </w:tc>
      </w:tr>
      <w:tr w:rsidR="00655522" w:rsidRPr="00655522" w:rsidTr="00390D38">
        <w:trPr>
          <w:trHeight w:val="20"/>
        </w:trPr>
        <w:tc>
          <w:tcPr>
            <w:tcW w:w="3249" w:type="dxa"/>
            <w:gridSpan w:val="2"/>
          </w:tcPr>
          <w:p w:rsidR="000D42EC" w:rsidRPr="00655522" w:rsidRDefault="000D42EC" w:rsidP="00390D38">
            <w:pPr>
              <w:spacing w:line="240" w:lineRule="auto"/>
              <w:ind w:firstLine="0"/>
              <w:jc w:val="left"/>
              <w:rPr>
                <w:rFonts w:eastAsia="SimSun"/>
                <w:sz w:val="24"/>
                <w:szCs w:val="24"/>
                <w:lang w:eastAsia="zh-CN"/>
              </w:rPr>
            </w:pPr>
            <w:r w:rsidRPr="00655522">
              <w:rPr>
                <w:rFonts w:eastAsia="SimSun"/>
                <w:sz w:val="24"/>
                <w:szCs w:val="24"/>
                <w:lang w:eastAsia="zh-CN"/>
              </w:rPr>
              <w:t>[</w:t>
            </w:r>
            <w:r w:rsidRPr="00655522">
              <w:rPr>
                <w:sz w:val="24"/>
                <w:szCs w:val="24"/>
                <w:lang w:eastAsia="zh-CN"/>
              </w:rPr>
              <w:t>8.3</w:t>
            </w:r>
            <w:r w:rsidRPr="00655522">
              <w:rPr>
                <w:rFonts w:eastAsia="SimSun"/>
                <w:sz w:val="24"/>
                <w:szCs w:val="24"/>
                <w:lang w:eastAsia="zh-CN"/>
              </w:rPr>
              <w:t>] - Обеспечение внутреннего правопорядка.</w:t>
            </w:r>
          </w:p>
        </w:tc>
        <w:tc>
          <w:tcPr>
            <w:tcW w:w="3249" w:type="dxa"/>
            <w:gridSpan w:val="2"/>
          </w:tcPr>
          <w:p w:rsidR="000D42EC" w:rsidRPr="00655522" w:rsidRDefault="000D42EC" w:rsidP="00390D38">
            <w:pPr>
              <w:keepLines w:val="0"/>
              <w:overflowPunct/>
              <w:spacing w:line="240" w:lineRule="auto"/>
              <w:ind w:firstLine="426"/>
              <w:rPr>
                <w:rFonts w:eastAsia="SimSun"/>
                <w:sz w:val="24"/>
                <w:szCs w:val="24"/>
                <w:lang w:eastAsia="zh-CN"/>
              </w:rPr>
            </w:pPr>
            <w:r w:rsidRPr="00655522">
              <w:rPr>
                <w:rFonts w:eastAsia="SimSun"/>
                <w:sz w:val="24"/>
                <w:szCs w:val="24"/>
                <w:lang w:eastAsia="zh-CN"/>
              </w:rPr>
              <w:t>Объекты гражданской обороны (убежища, противорадиационные укрытия и т.п.); объекты пожарной охраны, пожарные депо; пункты охраны порядка</w:t>
            </w:r>
          </w:p>
        </w:tc>
        <w:tc>
          <w:tcPr>
            <w:tcW w:w="3249" w:type="dxa"/>
            <w:vMerge/>
          </w:tcPr>
          <w:p w:rsidR="000D42EC" w:rsidRPr="00655522" w:rsidRDefault="000D42EC" w:rsidP="00390D38">
            <w:pPr>
              <w:keepLines w:val="0"/>
              <w:tabs>
                <w:tab w:val="left" w:pos="1134"/>
              </w:tabs>
              <w:overflowPunct/>
              <w:autoSpaceDE/>
              <w:autoSpaceDN/>
              <w:adjustRightInd/>
              <w:spacing w:line="240" w:lineRule="auto"/>
              <w:ind w:firstLine="426"/>
              <w:jc w:val="left"/>
              <w:rPr>
                <w:rFonts w:eastAsia="SimSun"/>
                <w:sz w:val="24"/>
                <w:szCs w:val="24"/>
                <w:lang w:eastAsia="zh-CN"/>
              </w:rPr>
            </w:pPr>
          </w:p>
        </w:tc>
      </w:tr>
      <w:tr w:rsidR="00655522" w:rsidRPr="00655522" w:rsidTr="00390D38">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20"/>
        </w:trPr>
        <w:tc>
          <w:tcPr>
            <w:tcW w:w="3249" w:type="dxa"/>
            <w:gridSpan w:val="2"/>
            <w:vMerge w:val="restart"/>
          </w:tcPr>
          <w:p w:rsidR="000D42EC" w:rsidRPr="00655522" w:rsidRDefault="000D42EC" w:rsidP="00390D38">
            <w:pPr>
              <w:keepLines w:val="0"/>
              <w:tabs>
                <w:tab w:val="left" w:pos="2520"/>
              </w:tabs>
              <w:overflowPunct/>
              <w:autoSpaceDE/>
              <w:autoSpaceDN/>
              <w:adjustRightInd/>
              <w:spacing w:line="240" w:lineRule="auto"/>
              <w:ind w:firstLine="0"/>
              <w:rPr>
                <w:rFonts w:eastAsia="SimSun"/>
                <w:sz w:val="24"/>
                <w:szCs w:val="24"/>
                <w:lang w:eastAsia="zh-CN"/>
              </w:rPr>
            </w:pPr>
            <w:r w:rsidRPr="00655522">
              <w:rPr>
                <w:rFonts w:eastAsia="SimSun"/>
                <w:sz w:val="24"/>
                <w:szCs w:val="24"/>
                <w:lang w:eastAsia="zh-CN"/>
              </w:rPr>
              <w:lastRenderedPageBreak/>
              <w:t>[4.9.1] - Объекты придорожного сервиса.</w:t>
            </w:r>
          </w:p>
          <w:p w:rsidR="000D42EC" w:rsidRPr="00655522" w:rsidRDefault="000D42EC" w:rsidP="00390D38">
            <w:pPr>
              <w:keepLines w:val="0"/>
              <w:tabs>
                <w:tab w:val="left" w:pos="2520"/>
              </w:tabs>
              <w:overflowPunct/>
              <w:autoSpaceDE/>
              <w:autoSpaceDN/>
              <w:adjustRightInd/>
              <w:spacing w:line="240" w:lineRule="auto"/>
              <w:ind w:firstLine="0"/>
              <w:rPr>
                <w:rFonts w:eastAsia="SimSun"/>
                <w:sz w:val="24"/>
                <w:szCs w:val="24"/>
                <w:lang w:eastAsia="zh-CN"/>
              </w:rPr>
            </w:pPr>
          </w:p>
        </w:tc>
        <w:tc>
          <w:tcPr>
            <w:tcW w:w="3238" w:type="dxa"/>
          </w:tcPr>
          <w:p w:rsidR="000D42EC" w:rsidRPr="00655522" w:rsidRDefault="000D42EC" w:rsidP="00390D38">
            <w:pPr>
              <w:keepLines w:val="0"/>
              <w:tabs>
                <w:tab w:val="left" w:pos="2520"/>
              </w:tabs>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Станции технического обслуживания автомобилей, авторемонтные предприятия;</w:t>
            </w:r>
          </w:p>
        </w:tc>
        <w:tc>
          <w:tcPr>
            <w:tcW w:w="3260" w:type="dxa"/>
            <w:gridSpan w:val="2"/>
            <w:vMerge w:val="restart"/>
          </w:tcPr>
          <w:p w:rsidR="000D42EC" w:rsidRPr="00655522" w:rsidRDefault="000D42EC" w:rsidP="00390D38">
            <w:pPr>
              <w:keepLines w:val="0"/>
              <w:tabs>
                <w:tab w:val="left" w:pos="1134"/>
              </w:tabs>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минимальная/максимальная площадь земельных участков 100/10000 кв. м;</w:t>
            </w:r>
          </w:p>
          <w:p w:rsidR="000D42EC" w:rsidRPr="00655522" w:rsidRDefault="000D42EC" w:rsidP="0039026B">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максимальное количество надземных этажей – 2 этажа;</w:t>
            </w:r>
          </w:p>
          <w:p w:rsidR="000D42EC" w:rsidRPr="00655522" w:rsidRDefault="000D42EC" w:rsidP="00390D38">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максимальная высота зданий, строений, сооружений от уровня земли - 10 м;</w:t>
            </w:r>
          </w:p>
          <w:p w:rsidR="000D42EC" w:rsidRPr="00655522" w:rsidRDefault="000D42EC" w:rsidP="00390D38">
            <w:pPr>
              <w:keepLines w:val="0"/>
              <w:tabs>
                <w:tab w:val="left" w:pos="2520"/>
              </w:tabs>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максимальный процент застройки в границах земельного участка – 60%;</w:t>
            </w:r>
          </w:p>
        </w:tc>
      </w:tr>
      <w:tr w:rsidR="00655522" w:rsidRPr="00655522" w:rsidTr="00390D38">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20"/>
        </w:trPr>
        <w:tc>
          <w:tcPr>
            <w:tcW w:w="3249" w:type="dxa"/>
            <w:gridSpan w:val="2"/>
            <w:vMerge/>
          </w:tcPr>
          <w:p w:rsidR="000D42EC" w:rsidRPr="00655522" w:rsidRDefault="000D42EC" w:rsidP="00390D38">
            <w:pPr>
              <w:keepLines w:val="0"/>
              <w:tabs>
                <w:tab w:val="left" w:pos="2520"/>
              </w:tabs>
              <w:overflowPunct/>
              <w:autoSpaceDE/>
              <w:autoSpaceDN/>
              <w:adjustRightInd/>
              <w:spacing w:line="240" w:lineRule="auto"/>
              <w:ind w:firstLine="0"/>
              <w:rPr>
                <w:rFonts w:eastAsia="SimSun"/>
                <w:sz w:val="24"/>
                <w:szCs w:val="24"/>
                <w:lang w:eastAsia="zh-CN"/>
              </w:rPr>
            </w:pPr>
          </w:p>
        </w:tc>
        <w:tc>
          <w:tcPr>
            <w:tcW w:w="3238" w:type="dxa"/>
          </w:tcPr>
          <w:p w:rsidR="000D42EC" w:rsidRPr="00655522" w:rsidRDefault="000D42EC" w:rsidP="00390D38">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АЗС для заправки грузового и легкового автотранспорта жидким и газовым топливом;</w:t>
            </w:r>
          </w:p>
        </w:tc>
        <w:tc>
          <w:tcPr>
            <w:tcW w:w="3260" w:type="dxa"/>
            <w:gridSpan w:val="2"/>
            <w:vMerge/>
            <w:vAlign w:val="center"/>
          </w:tcPr>
          <w:p w:rsidR="000D42EC" w:rsidRPr="00655522" w:rsidRDefault="000D42EC" w:rsidP="00390D38">
            <w:pPr>
              <w:keepLines w:val="0"/>
              <w:tabs>
                <w:tab w:val="left" w:pos="2520"/>
              </w:tabs>
              <w:overflowPunct/>
              <w:autoSpaceDE/>
              <w:autoSpaceDN/>
              <w:adjustRightInd/>
              <w:spacing w:line="240" w:lineRule="auto"/>
              <w:ind w:firstLine="426"/>
              <w:jc w:val="left"/>
              <w:rPr>
                <w:rFonts w:eastAsia="SimSun"/>
                <w:sz w:val="24"/>
                <w:szCs w:val="24"/>
                <w:lang w:eastAsia="zh-CN"/>
              </w:rPr>
            </w:pPr>
          </w:p>
        </w:tc>
      </w:tr>
      <w:tr w:rsidR="00655522" w:rsidRPr="00655522" w:rsidTr="00390D38">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20"/>
        </w:trPr>
        <w:tc>
          <w:tcPr>
            <w:tcW w:w="3249" w:type="dxa"/>
            <w:gridSpan w:val="2"/>
          </w:tcPr>
          <w:p w:rsidR="000D42EC" w:rsidRPr="00655522" w:rsidRDefault="000D42EC" w:rsidP="00390D38">
            <w:pPr>
              <w:keepLines w:val="0"/>
              <w:tabs>
                <w:tab w:val="left" w:pos="2520"/>
              </w:tabs>
              <w:overflowPunct/>
              <w:autoSpaceDE/>
              <w:autoSpaceDN/>
              <w:adjustRightInd/>
              <w:spacing w:line="240" w:lineRule="auto"/>
              <w:ind w:firstLine="0"/>
              <w:rPr>
                <w:rFonts w:eastAsia="SimSun"/>
                <w:sz w:val="24"/>
                <w:szCs w:val="24"/>
                <w:lang w:eastAsia="zh-CN"/>
              </w:rPr>
            </w:pPr>
            <w:r w:rsidRPr="00655522">
              <w:rPr>
                <w:rFonts w:eastAsia="SimSun"/>
                <w:sz w:val="24"/>
                <w:szCs w:val="24"/>
                <w:lang w:eastAsia="zh-CN"/>
              </w:rPr>
              <w:t>[4.9] - Обслуживание автотранспорта</w:t>
            </w:r>
          </w:p>
        </w:tc>
        <w:tc>
          <w:tcPr>
            <w:tcW w:w="3238" w:type="dxa"/>
          </w:tcPr>
          <w:p w:rsidR="000D42EC" w:rsidRPr="00655522" w:rsidRDefault="000D42EC" w:rsidP="00390D38">
            <w:pPr>
              <w:keepLines w:val="0"/>
              <w:tabs>
                <w:tab w:val="left" w:pos="2520"/>
              </w:tabs>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Стоянки для легковых  автомобилей надземного открытого и закрытого типов, подземные автостоянки, автостоянки с пандусами (рампами) и механизированные автостоянки;</w:t>
            </w:r>
          </w:p>
          <w:p w:rsidR="000D42EC" w:rsidRPr="00655522" w:rsidRDefault="000D42EC" w:rsidP="00390D38">
            <w:pPr>
              <w:keepLines w:val="0"/>
              <w:tabs>
                <w:tab w:val="left" w:pos="2520"/>
              </w:tabs>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гаражи.</w:t>
            </w:r>
          </w:p>
        </w:tc>
        <w:tc>
          <w:tcPr>
            <w:tcW w:w="3260" w:type="dxa"/>
            <w:gridSpan w:val="2"/>
            <w:vAlign w:val="center"/>
          </w:tcPr>
          <w:p w:rsidR="000D42EC" w:rsidRPr="00655522" w:rsidRDefault="000D42EC" w:rsidP="00390D38">
            <w:pPr>
              <w:keepLines w:val="0"/>
              <w:tabs>
                <w:tab w:val="left" w:pos="1134"/>
              </w:tabs>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минимальная площадь земельных участков - 80 кв. м;</w:t>
            </w:r>
          </w:p>
          <w:p w:rsidR="000D42EC" w:rsidRPr="00655522" w:rsidRDefault="000D42EC" w:rsidP="0039026B">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максимальное количество надземных этажей – 2 этажа;</w:t>
            </w:r>
          </w:p>
          <w:p w:rsidR="000D42EC" w:rsidRPr="00655522" w:rsidRDefault="000D42EC" w:rsidP="00390D38">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максимальная высота зданий, строений, сооружений от уровня земли - 12 м;</w:t>
            </w:r>
          </w:p>
          <w:p w:rsidR="000D42EC" w:rsidRPr="00655522" w:rsidRDefault="000D42EC" w:rsidP="00390D38">
            <w:pPr>
              <w:keepLines w:val="0"/>
              <w:tabs>
                <w:tab w:val="left" w:pos="2520"/>
              </w:tabs>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максимальный процент застройки в границах земельного участка – 80%;</w:t>
            </w:r>
          </w:p>
        </w:tc>
      </w:tr>
      <w:tr w:rsidR="000D42EC" w:rsidRPr="00655522" w:rsidTr="00390D38">
        <w:trPr>
          <w:trHeight w:val="421"/>
        </w:trPr>
        <w:tc>
          <w:tcPr>
            <w:tcW w:w="3227" w:type="dxa"/>
          </w:tcPr>
          <w:p w:rsidR="000D42EC" w:rsidRPr="00655522" w:rsidRDefault="000D42EC" w:rsidP="00390D38">
            <w:pPr>
              <w:widowControl w:val="0"/>
              <w:spacing w:line="240" w:lineRule="auto"/>
              <w:ind w:firstLine="0"/>
              <w:rPr>
                <w:rFonts w:eastAsia="SimSun"/>
                <w:sz w:val="24"/>
                <w:szCs w:val="24"/>
                <w:lang w:eastAsia="zh-CN"/>
              </w:rPr>
            </w:pPr>
            <w:r w:rsidRPr="00655522">
              <w:rPr>
                <w:rFonts w:eastAsia="SimSun"/>
                <w:sz w:val="24"/>
                <w:szCs w:val="24"/>
                <w:lang w:eastAsia="zh-CN"/>
              </w:rPr>
              <w:t>[12.0] – Земельные участки (территории) общего пользования</w:t>
            </w:r>
          </w:p>
        </w:tc>
        <w:tc>
          <w:tcPr>
            <w:tcW w:w="3260" w:type="dxa"/>
            <w:gridSpan w:val="2"/>
          </w:tcPr>
          <w:p w:rsidR="000D42EC" w:rsidRPr="00655522" w:rsidRDefault="000D42EC" w:rsidP="00390D38">
            <w:pPr>
              <w:keepLines w:val="0"/>
              <w:overflowPunct/>
              <w:autoSpaceDE/>
              <w:autoSpaceDN/>
              <w:adjustRightInd/>
              <w:spacing w:line="240" w:lineRule="auto"/>
              <w:ind w:firstLine="284"/>
              <w:jc w:val="left"/>
              <w:rPr>
                <w:rFonts w:eastAsia="SimSun"/>
                <w:sz w:val="24"/>
                <w:szCs w:val="24"/>
                <w:lang w:eastAsia="zh-CN"/>
              </w:rPr>
            </w:pPr>
            <w:r w:rsidRPr="00655522">
              <w:rPr>
                <w:sz w:val="24"/>
                <w:szCs w:val="24"/>
                <w:shd w:val="clear" w:color="auto" w:fill="FFFFFF"/>
              </w:rPr>
              <w:t>Объекты улично-дорожной сети, автомобильные дороги и пешеходные тротуары в границах населенных пунктов, пешеходные переходы, набережные, скверы, бульвары, площади, проезды, малые архитектурные формы благоустройства</w:t>
            </w:r>
          </w:p>
        </w:tc>
        <w:tc>
          <w:tcPr>
            <w:tcW w:w="3260" w:type="dxa"/>
            <w:gridSpan w:val="2"/>
          </w:tcPr>
          <w:p w:rsidR="000D42EC" w:rsidRPr="00655522" w:rsidRDefault="000D42EC" w:rsidP="00CE214F">
            <w:pPr>
              <w:keepLines w:val="0"/>
              <w:overflowPunct/>
              <w:autoSpaceDE/>
              <w:autoSpaceDN/>
              <w:adjustRightInd/>
              <w:spacing w:line="240" w:lineRule="auto"/>
              <w:ind w:firstLine="0"/>
              <w:jc w:val="left"/>
              <w:rPr>
                <w:rFonts w:eastAsia="SimSun"/>
                <w:sz w:val="24"/>
                <w:szCs w:val="24"/>
                <w:lang w:eastAsia="zh-CN"/>
              </w:rPr>
            </w:pPr>
            <w:r w:rsidRPr="00655522">
              <w:rPr>
                <w:rFonts w:eastAsia="SimSun"/>
                <w:sz w:val="24"/>
                <w:szCs w:val="24"/>
                <w:lang w:eastAsia="zh-CN"/>
              </w:rPr>
              <w:t>Минимальная/максимальная площадь земельных участков, максимальный процент застройки в границах земельного участка, предельное количество этажей или предельная высота зданий, строений, сооружений и минимальные отступы от границ земельных участков – без ограничений</w:t>
            </w:r>
          </w:p>
        </w:tc>
      </w:tr>
    </w:tbl>
    <w:p w:rsidR="000D42EC" w:rsidRPr="00655522" w:rsidRDefault="000D42EC" w:rsidP="00474148">
      <w:pPr>
        <w:keepLines w:val="0"/>
        <w:tabs>
          <w:tab w:val="left" w:pos="2520"/>
        </w:tabs>
        <w:overflowPunct/>
        <w:autoSpaceDE/>
        <w:autoSpaceDN/>
        <w:adjustRightInd/>
        <w:spacing w:line="240" w:lineRule="auto"/>
        <w:ind w:firstLine="426"/>
        <w:jc w:val="left"/>
        <w:rPr>
          <w:rFonts w:eastAsia="SimSun"/>
          <w:sz w:val="24"/>
          <w:szCs w:val="24"/>
          <w:lang w:eastAsia="zh-CN"/>
        </w:rPr>
      </w:pPr>
    </w:p>
    <w:p w:rsidR="000D42EC" w:rsidRPr="00655522" w:rsidRDefault="000D42EC" w:rsidP="00474148">
      <w:pPr>
        <w:keepLines w:val="0"/>
        <w:tabs>
          <w:tab w:val="left" w:pos="2520"/>
        </w:tabs>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УСЛОВНО РАЗРЕШЕННЫЕ ВИДЫ И ПАРАМЕТРЫ ИСПОЛЬЗОВАНИЯ</w:t>
      </w:r>
    </w:p>
    <w:p w:rsidR="000D42EC" w:rsidRPr="00655522" w:rsidRDefault="000D42EC" w:rsidP="00474148">
      <w:pPr>
        <w:keepLines w:val="0"/>
        <w:tabs>
          <w:tab w:val="left" w:pos="2520"/>
        </w:tabs>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ЗЕМЕЛЬНЫХ УЧАСТКОВ И ОБЪЕКТОВ КАПИТАЛЬНОГО СТРОИТЕЛЬСТВА</w:t>
      </w:r>
    </w:p>
    <w:tbl>
      <w:tblPr>
        <w:tblW w:w="9747"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3249"/>
        <w:gridCol w:w="3238"/>
        <w:gridCol w:w="3260"/>
      </w:tblGrid>
      <w:tr w:rsidR="00655522" w:rsidRPr="00655522" w:rsidTr="00390D38">
        <w:trPr>
          <w:trHeight w:val="20"/>
        </w:trPr>
        <w:tc>
          <w:tcPr>
            <w:tcW w:w="3249" w:type="dxa"/>
            <w:tcBorders>
              <w:bottom w:val="single" w:sz="4" w:space="0" w:color="auto"/>
            </w:tcBorders>
            <w:vAlign w:val="center"/>
          </w:tcPr>
          <w:p w:rsidR="000D42EC" w:rsidRPr="00655522" w:rsidRDefault="000D42EC" w:rsidP="00390D38">
            <w:pPr>
              <w:keepLines w:val="0"/>
              <w:tabs>
                <w:tab w:val="left" w:pos="2520"/>
              </w:tabs>
              <w:overflowPunct/>
              <w:autoSpaceDE/>
              <w:autoSpaceDN/>
              <w:adjustRightInd/>
              <w:spacing w:line="240" w:lineRule="auto"/>
              <w:ind w:firstLine="0"/>
              <w:jc w:val="center"/>
              <w:rPr>
                <w:rFonts w:eastAsia="SimSun"/>
                <w:sz w:val="24"/>
                <w:szCs w:val="24"/>
                <w:lang w:eastAsia="zh-CN"/>
              </w:rPr>
            </w:pPr>
            <w:r w:rsidRPr="00655522">
              <w:rPr>
                <w:rFonts w:eastAsia="SimSun"/>
                <w:sz w:val="24"/>
                <w:szCs w:val="24"/>
                <w:lang w:eastAsia="zh-CN"/>
              </w:rPr>
              <w:t>ВИДЫ ИСПОЛЬЗОВАНИЯ ЗЕМЕЛЬНЫХ УЧАСТКОВ</w:t>
            </w:r>
          </w:p>
        </w:tc>
        <w:tc>
          <w:tcPr>
            <w:tcW w:w="3238" w:type="dxa"/>
            <w:tcBorders>
              <w:bottom w:val="single" w:sz="4" w:space="0" w:color="auto"/>
            </w:tcBorders>
            <w:vAlign w:val="center"/>
          </w:tcPr>
          <w:p w:rsidR="000D42EC" w:rsidRPr="00655522" w:rsidRDefault="000D42EC" w:rsidP="00390D38">
            <w:pPr>
              <w:keepLines w:val="0"/>
              <w:tabs>
                <w:tab w:val="left" w:pos="2520"/>
              </w:tabs>
              <w:overflowPunct/>
              <w:autoSpaceDE/>
              <w:autoSpaceDN/>
              <w:adjustRightInd/>
              <w:spacing w:line="240" w:lineRule="auto"/>
              <w:ind w:left="-170" w:firstLine="0"/>
              <w:jc w:val="center"/>
              <w:rPr>
                <w:rFonts w:eastAsia="SimSun"/>
                <w:sz w:val="24"/>
                <w:szCs w:val="24"/>
                <w:lang w:eastAsia="zh-CN"/>
              </w:rPr>
            </w:pPr>
            <w:r w:rsidRPr="00655522">
              <w:rPr>
                <w:rFonts w:eastAsia="SimSun"/>
                <w:sz w:val="24"/>
                <w:szCs w:val="24"/>
                <w:lang w:eastAsia="zh-CN"/>
              </w:rPr>
              <w:t>ВИДЫ ОБЪЕКТОВ КАПИТАЛЬНОГО СТРОИТЕЛЬСТВА</w:t>
            </w:r>
          </w:p>
        </w:tc>
        <w:tc>
          <w:tcPr>
            <w:tcW w:w="3260" w:type="dxa"/>
            <w:vAlign w:val="center"/>
          </w:tcPr>
          <w:p w:rsidR="000D42EC" w:rsidRPr="00655522" w:rsidRDefault="000D42EC" w:rsidP="00390D38">
            <w:pPr>
              <w:keepLines w:val="0"/>
              <w:tabs>
                <w:tab w:val="left" w:pos="2520"/>
              </w:tabs>
              <w:overflowPunct/>
              <w:autoSpaceDE/>
              <w:autoSpaceDN/>
              <w:adjustRightInd/>
              <w:spacing w:line="240" w:lineRule="auto"/>
              <w:ind w:firstLine="34"/>
              <w:jc w:val="center"/>
              <w:rPr>
                <w:rFonts w:eastAsia="SimSun"/>
                <w:sz w:val="24"/>
                <w:szCs w:val="24"/>
                <w:lang w:eastAsia="zh-CN"/>
              </w:rPr>
            </w:pPr>
            <w:r w:rsidRPr="00655522">
              <w:rPr>
                <w:rFonts w:eastAsia="SimSun"/>
                <w:sz w:val="24"/>
                <w:szCs w:val="24"/>
                <w:lang w:eastAsia="zh-CN"/>
              </w:rPr>
              <w:t>ПАРАМЕТРЫ РАЗРЕШЕННОГО ИСПОЛЬЗОВАНИЯ ЗЕМЕЛЬНЫХ УЧАСТКОВ И ОБЪЕКТОВ КАПИТАЛЬНОГО СТРОИТЕЛЬСТВА</w:t>
            </w:r>
          </w:p>
        </w:tc>
      </w:tr>
      <w:tr w:rsidR="000D42EC" w:rsidRPr="00655522" w:rsidTr="00390D38">
        <w:trPr>
          <w:trHeight w:val="20"/>
        </w:trPr>
        <w:tc>
          <w:tcPr>
            <w:tcW w:w="3249" w:type="dxa"/>
          </w:tcPr>
          <w:p w:rsidR="000D42EC" w:rsidRPr="00655522" w:rsidRDefault="000D42EC" w:rsidP="00390D38">
            <w:pPr>
              <w:keepLines w:val="0"/>
              <w:tabs>
                <w:tab w:val="left" w:pos="2520"/>
              </w:tabs>
              <w:overflowPunct/>
              <w:autoSpaceDE/>
              <w:autoSpaceDN/>
              <w:adjustRightInd/>
              <w:spacing w:line="240" w:lineRule="auto"/>
              <w:ind w:firstLine="0"/>
              <w:rPr>
                <w:rFonts w:eastAsia="SimSun"/>
                <w:sz w:val="24"/>
                <w:szCs w:val="24"/>
                <w:lang w:eastAsia="zh-CN"/>
              </w:rPr>
            </w:pPr>
            <w:r w:rsidRPr="00655522">
              <w:rPr>
                <w:rFonts w:eastAsia="SimSun"/>
                <w:sz w:val="24"/>
                <w:szCs w:val="24"/>
                <w:lang w:eastAsia="zh-CN"/>
              </w:rPr>
              <w:t>нет</w:t>
            </w:r>
          </w:p>
        </w:tc>
        <w:tc>
          <w:tcPr>
            <w:tcW w:w="3238" w:type="dxa"/>
            <w:vAlign w:val="center"/>
          </w:tcPr>
          <w:p w:rsidR="000D42EC" w:rsidRPr="00655522" w:rsidRDefault="000D42EC" w:rsidP="00390D38">
            <w:pPr>
              <w:keepLines w:val="0"/>
              <w:tabs>
                <w:tab w:val="left" w:pos="2520"/>
              </w:tabs>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нет</w:t>
            </w:r>
          </w:p>
        </w:tc>
        <w:tc>
          <w:tcPr>
            <w:tcW w:w="3260" w:type="dxa"/>
          </w:tcPr>
          <w:p w:rsidR="000D42EC" w:rsidRPr="00655522" w:rsidRDefault="000D42EC" w:rsidP="00390D38">
            <w:pPr>
              <w:keepLines w:val="0"/>
              <w:tabs>
                <w:tab w:val="left" w:pos="2520"/>
              </w:tabs>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нет</w:t>
            </w:r>
          </w:p>
        </w:tc>
      </w:tr>
    </w:tbl>
    <w:p w:rsidR="000D42EC" w:rsidRPr="00655522" w:rsidRDefault="000D42EC" w:rsidP="00474148">
      <w:pPr>
        <w:keepLines w:val="0"/>
        <w:tabs>
          <w:tab w:val="left" w:pos="2520"/>
        </w:tabs>
        <w:overflowPunct/>
        <w:autoSpaceDE/>
        <w:autoSpaceDN/>
        <w:adjustRightInd/>
        <w:spacing w:line="240" w:lineRule="auto"/>
        <w:ind w:firstLine="426"/>
        <w:jc w:val="left"/>
        <w:rPr>
          <w:rFonts w:eastAsia="SimSun"/>
          <w:sz w:val="24"/>
          <w:szCs w:val="24"/>
          <w:lang w:eastAsia="zh-CN"/>
        </w:rPr>
      </w:pPr>
    </w:p>
    <w:p w:rsidR="000D42EC" w:rsidRPr="00655522" w:rsidRDefault="000D42EC" w:rsidP="0029279A">
      <w:pPr>
        <w:keepLines w:val="0"/>
        <w:tabs>
          <w:tab w:val="left" w:pos="2520"/>
        </w:tabs>
        <w:overflowPunct/>
        <w:autoSpaceDE/>
        <w:autoSpaceDN/>
        <w:adjustRightInd/>
        <w:spacing w:line="240" w:lineRule="auto"/>
        <w:ind w:firstLine="426"/>
        <w:jc w:val="center"/>
        <w:rPr>
          <w:rFonts w:eastAsia="SimSun"/>
          <w:sz w:val="24"/>
          <w:szCs w:val="24"/>
          <w:lang w:eastAsia="zh-CN"/>
        </w:rPr>
      </w:pPr>
      <w:r w:rsidRPr="00655522">
        <w:rPr>
          <w:rFonts w:eastAsia="SimSun"/>
          <w:sz w:val="24"/>
          <w:szCs w:val="24"/>
          <w:lang w:eastAsia="zh-CN"/>
        </w:rPr>
        <w:lastRenderedPageBreak/>
        <w:t>ВСПОМОГАТЕЛЬНЫЕ ВИДЫ И ПАРАМЕТРЫ РАЗРЕШЕННОГО ИСПОЛЬЗОВАНИЯ ЗЕМЕЛЬНЫХ УЧАСТКОВ И ОБЪЕКТОВ КАПИТАЛЬНОГО СТРОИТЕЛЬСТВА</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44"/>
        <w:gridCol w:w="5103"/>
      </w:tblGrid>
      <w:tr w:rsidR="00655522" w:rsidRPr="00655522" w:rsidTr="00390D38">
        <w:trPr>
          <w:trHeight w:val="552"/>
        </w:trPr>
        <w:tc>
          <w:tcPr>
            <w:tcW w:w="4644" w:type="dxa"/>
            <w:vAlign w:val="center"/>
          </w:tcPr>
          <w:p w:rsidR="000D42EC" w:rsidRPr="00655522" w:rsidRDefault="000D42EC" w:rsidP="00390D38">
            <w:pPr>
              <w:keepLines w:val="0"/>
              <w:tabs>
                <w:tab w:val="left" w:pos="2520"/>
              </w:tabs>
              <w:overflowPunct/>
              <w:autoSpaceDE/>
              <w:autoSpaceDN/>
              <w:adjustRightInd/>
              <w:spacing w:line="240" w:lineRule="auto"/>
              <w:ind w:firstLine="426"/>
              <w:jc w:val="center"/>
              <w:rPr>
                <w:rFonts w:eastAsia="SimSun"/>
                <w:sz w:val="24"/>
                <w:szCs w:val="24"/>
                <w:lang w:eastAsia="zh-CN"/>
              </w:rPr>
            </w:pPr>
            <w:r w:rsidRPr="00655522">
              <w:rPr>
                <w:rFonts w:eastAsia="SimSun"/>
                <w:sz w:val="24"/>
                <w:szCs w:val="24"/>
                <w:lang w:eastAsia="zh-CN"/>
              </w:rPr>
              <w:t xml:space="preserve">ВИДЫ </w:t>
            </w:r>
          </w:p>
        </w:tc>
        <w:tc>
          <w:tcPr>
            <w:tcW w:w="5103" w:type="dxa"/>
            <w:vAlign w:val="center"/>
          </w:tcPr>
          <w:p w:rsidR="000D42EC" w:rsidRPr="00655522" w:rsidRDefault="000D42EC" w:rsidP="00390D38">
            <w:pPr>
              <w:keepLines w:val="0"/>
              <w:tabs>
                <w:tab w:val="left" w:pos="2520"/>
              </w:tabs>
              <w:overflowPunct/>
              <w:autoSpaceDE/>
              <w:autoSpaceDN/>
              <w:adjustRightInd/>
              <w:spacing w:line="240" w:lineRule="auto"/>
              <w:ind w:firstLine="426"/>
              <w:jc w:val="center"/>
              <w:rPr>
                <w:rFonts w:eastAsia="SimSun"/>
                <w:sz w:val="24"/>
                <w:szCs w:val="24"/>
                <w:lang w:eastAsia="zh-CN"/>
              </w:rPr>
            </w:pPr>
            <w:r w:rsidRPr="00655522">
              <w:rPr>
                <w:rFonts w:eastAsia="SimSun"/>
                <w:sz w:val="24"/>
                <w:szCs w:val="24"/>
                <w:lang w:eastAsia="zh-CN"/>
              </w:rPr>
              <w:t>ПАРАМЕТРЫ</w:t>
            </w:r>
          </w:p>
        </w:tc>
      </w:tr>
      <w:tr w:rsidR="00655522" w:rsidRPr="00655522" w:rsidTr="006F32D3">
        <w:trPr>
          <w:trHeight w:val="552"/>
        </w:trPr>
        <w:tc>
          <w:tcPr>
            <w:tcW w:w="4644" w:type="dxa"/>
            <w:vAlign w:val="center"/>
          </w:tcPr>
          <w:p w:rsidR="000D42EC" w:rsidRPr="00655522" w:rsidRDefault="000D42EC" w:rsidP="00390D38">
            <w:pPr>
              <w:tabs>
                <w:tab w:val="left" w:pos="2520"/>
              </w:tabs>
              <w:spacing w:line="240" w:lineRule="auto"/>
              <w:ind w:firstLine="426"/>
              <w:rPr>
                <w:rFonts w:eastAsia="SimSun"/>
                <w:sz w:val="24"/>
                <w:szCs w:val="24"/>
                <w:lang w:eastAsia="zh-CN"/>
              </w:rPr>
            </w:pPr>
            <w:r w:rsidRPr="00655522">
              <w:rPr>
                <w:rFonts w:eastAsia="SimSun"/>
                <w:sz w:val="24"/>
                <w:szCs w:val="24"/>
                <w:lang w:eastAsia="zh-CN"/>
              </w:rPr>
              <w:t>Объекты обслуживания закрытой сети:</w:t>
            </w:r>
          </w:p>
          <w:p w:rsidR="000D42EC" w:rsidRPr="00655522" w:rsidRDefault="000D42EC" w:rsidP="00390D38">
            <w:pPr>
              <w:tabs>
                <w:tab w:val="left" w:pos="2520"/>
              </w:tabs>
              <w:spacing w:line="240" w:lineRule="auto"/>
              <w:ind w:firstLine="426"/>
              <w:rPr>
                <w:rFonts w:eastAsia="SimSun"/>
                <w:sz w:val="24"/>
                <w:szCs w:val="24"/>
                <w:lang w:eastAsia="zh-CN"/>
              </w:rPr>
            </w:pPr>
            <w:r w:rsidRPr="00655522">
              <w:rPr>
                <w:rFonts w:eastAsia="SimSun"/>
                <w:sz w:val="24"/>
                <w:szCs w:val="24"/>
                <w:lang w:eastAsia="zh-CN"/>
              </w:rPr>
              <w:t xml:space="preserve">медицинский пункт (при списочной численности от 50 до 300 </w:t>
            </w:r>
            <w:proofErr w:type="gramStart"/>
            <w:r w:rsidRPr="00655522">
              <w:rPr>
                <w:rFonts w:eastAsia="SimSun"/>
                <w:sz w:val="24"/>
                <w:szCs w:val="24"/>
                <w:lang w:eastAsia="zh-CN"/>
              </w:rPr>
              <w:t>работающих</w:t>
            </w:r>
            <w:proofErr w:type="gramEnd"/>
            <w:r w:rsidRPr="00655522">
              <w:rPr>
                <w:rFonts w:eastAsia="SimSun"/>
                <w:sz w:val="24"/>
                <w:szCs w:val="24"/>
                <w:lang w:eastAsia="zh-CN"/>
              </w:rPr>
              <w:t>);</w:t>
            </w:r>
          </w:p>
          <w:p w:rsidR="000D42EC" w:rsidRPr="00655522" w:rsidRDefault="000D42EC" w:rsidP="00390D38">
            <w:pPr>
              <w:tabs>
                <w:tab w:val="left" w:pos="2520"/>
              </w:tabs>
              <w:spacing w:line="240" w:lineRule="auto"/>
              <w:ind w:firstLine="426"/>
              <w:rPr>
                <w:rFonts w:eastAsia="SimSun"/>
                <w:sz w:val="24"/>
                <w:szCs w:val="24"/>
                <w:lang w:eastAsia="zh-CN"/>
              </w:rPr>
            </w:pPr>
            <w:r w:rsidRPr="00655522">
              <w:rPr>
                <w:rFonts w:eastAsia="SimSun"/>
                <w:sz w:val="24"/>
                <w:szCs w:val="24"/>
                <w:lang w:eastAsia="zh-CN"/>
              </w:rPr>
              <w:t xml:space="preserve">фельдшерский или врачебный здравпункт (при списочной численности более 300 </w:t>
            </w:r>
            <w:proofErr w:type="gramStart"/>
            <w:r w:rsidRPr="00655522">
              <w:rPr>
                <w:rFonts w:eastAsia="SimSun"/>
                <w:sz w:val="24"/>
                <w:szCs w:val="24"/>
                <w:lang w:eastAsia="zh-CN"/>
              </w:rPr>
              <w:t>работающих</w:t>
            </w:r>
            <w:proofErr w:type="gramEnd"/>
            <w:r w:rsidRPr="00655522">
              <w:rPr>
                <w:rFonts w:eastAsia="SimSun"/>
                <w:sz w:val="24"/>
                <w:szCs w:val="24"/>
                <w:lang w:eastAsia="zh-CN"/>
              </w:rPr>
              <w:t>);</w:t>
            </w:r>
          </w:p>
          <w:p w:rsidR="000D42EC" w:rsidRPr="00655522" w:rsidRDefault="000D42EC" w:rsidP="00390D38">
            <w:pPr>
              <w:tabs>
                <w:tab w:val="left" w:pos="2520"/>
              </w:tabs>
              <w:spacing w:line="240" w:lineRule="auto"/>
              <w:ind w:firstLine="426"/>
              <w:rPr>
                <w:rFonts w:eastAsia="SimSun"/>
                <w:sz w:val="24"/>
                <w:szCs w:val="24"/>
                <w:lang w:eastAsia="zh-CN"/>
              </w:rPr>
            </w:pPr>
            <w:r w:rsidRPr="00655522">
              <w:rPr>
                <w:rFonts w:eastAsia="SimSun"/>
                <w:sz w:val="24"/>
                <w:szCs w:val="24"/>
                <w:lang w:eastAsia="zh-CN"/>
              </w:rPr>
              <w:t>организации общественного питания:</w:t>
            </w:r>
          </w:p>
          <w:p w:rsidR="000D42EC" w:rsidRPr="00655522" w:rsidRDefault="000D42EC" w:rsidP="00390D38">
            <w:pPr>
              <w:spacing w:line="240" w:lineRule="auto"/>
              <w:ind w:firstLine="426"/>
              <w:rPr>
                <w:rFonts w:eastAsia="SimSun"/>
                <w:sz w:val="24"/>
                <w:szCs w:val="24"/>
                <w:lang w:eastAsia="zh-CN"/>
              </w:rPr>
            </w:pPr>
            <w:r w:rsidRPr="00655522">
              <w:rPr>
                <w:rFonts w:eastAsia="SimSun"/>
                <w:sz w:val="24"/>
                <w:szCs w:val="24"/>
                <w:lang w:eastAsia="zh-CN"/>
              </w:rPr>
              <w:t>комната приема пищи (при численности работающих в смену менее 30 человек);</w:t>
            </w:r>
          </w:p>
          <w:p w:rsidR="000D42EC" w:rsidRPr="00655522" w:rsidRDefault="000D42EC" w:rsidP="00390D38">
            <w:pPr>
              <w:tabs>
                <w:tab w:val="left" w:pos="2520"/>
              </w:tabs>
              <w:spacing w:line="240" w:lineRule="auto"/>
              <w:ind w:firstLine="426"/>
              <w:rPr>
                <w:rFonts w:eastAsia="SimSun"/>
                <w:sz w:val="24"/>
                <w:szCs w:val="24"/>
                <w:lang w:eastAsia="zh-CN"/>
              </w:rPr>
            </w:pPr>
            <w:proofErr w:type="gramStart"/>
            <w:r w:rsidRPr="00655522">
              <w:rPr>
                <w:rFonts w:eastAsia="SimSun"/>
                <w:sz w:val="24"/>
                <w:szCs w:val="24"/>
                <w:lang w:eastAsia="zh-CN"/>
              </w:rPr>
              <w:t>столовая</w:t>
            </w:r>
            <w:proofErr w:type="gramEnd"/>
            <w:r w:rsidRPr="00655522">
              <w:rPr>
                <w:rFonts w:eastAsia="SimSun"/>
                <w:sz w:val="24"/>
                <w:szCs w:val="24"/>
                <w:lang w:eastAsia="zh-CN"/>
              </w:rPr>
              <w:t xml:space="preserve"> работающая на полуфабрикатах (при численности работающих в смену более 200 человек);</w:t>
            </w:r>
          </w:p>
          <w:p w:rsidR="000D42EC" w:rsidRPr="00655522" w:rsidRDefault="000D42EC" w:rsidP="00390D38">
            <w:pPr>
              <w:tabs>
                <w:tab w:val="left" w:pos="2520"/>
              </w:tabs>
              <w:spacing w:line="240" w:lineRule="auto"/>
              <w:ind w:firstLine="426"/>
              <w:rPr>
                <w:rFonts w:eastAsia="SimSun"/>
                <w:sz w:val="24"/>
                <w:szCs w:val="24"/>
                <w:lang w:eastAsia="zh-CN"/>
              </w:rPr>
            </w:pPr>
            <w:r w:rsidRPr="00655522">
              <w:rPr>
                <w:rFonts w:eastAsia="SimSun"/>
                <w:sz w:val="24"/>
                <w:szCs w:val="24"/>
                <w:lang w:eastAsia="zh-CN"/>
              </w:rPr>
              <w:t>открытые стоянки краткосрочного хранения автомобилей, площадки транзитного транспорта с местами хранения автобусов, грузовиков, легковых автомобилей;</w:t>
            </w:r>
          </w:p>
          <w:p w:rsidR="000D42EC" w:rsidRPr="00655522" w:rsidRDefault="000D42EC" w:rsidP="0039026B">
            <w:pPr>
              <w:tabs>
                <w:tab w:val="left" w:pos="2520"/>
              </w:tabs>
              <w:spacing w:line="240" w:lineRule="auto"/>
              <w:ind w:firstLine="426"/>
              <w:rPr>
                <w:rFonts w:eastAsia="SimSun"/>
                <w:sz w:val="24"/>
                <w:szCs w:val="24"/>
                <w:lang w:eastAsia="zh-CN"/>
              </w:rPr>
            </w:pPr>
            <w:r w:rsidRPr="00655522">
              <w:rPr>
                <w:rFonts w:eastAsia="SimSun"/>
                <w:sz w:val="24"/>
                <w:szCs w:val="24"/>
                <w:lang w:eastAsia="zh-CN"/>
              </w:rPr>
              <w:t>контрольно-пропускные пункты, пункты охраны, проходные.</w:t>
            </w:r>
            <w:r w:rsidRPr="00655522">
              <w:rPr>
                <w:rFonts w:eastAsia="SimSun"/>
                <w:b/>
                <w:sz w:val="24"/>
                <w:szCs w:val="24"/>
                <w:lang w:eastAsia="zh-CN"/>
              </w:rPr>
              <w:t xml:space="preserve"> </w:t>
            </w:r>
          </w:p>
        </w:tc>
        <w:tc>
          <w:tcPr>
            <w:tcW w:w="5103" w:type="dxa"/>
          </w:tcPr>
          <w:p w:rsidR="000D42EC" w:rsidRPr="00655522" w:rsidRDefault="000D42EC" w:rsidP="0039026B">
            <w:pPr>
              <w:rPr>
                <w:rFonts w:eastAsia="SimSun"/>
                <w:sz w:val="24"/>
                <w:szCs w:val="24"/>
                <w:lang w:eastAsia="zh-CN"/>
              </w:rPr>
            </w:pPr>
            <w:r w:rsidRPr="00655522">
              <w:rPr>
                <w:rFonts w:eastAsia="SimSun"/>
                <w:sz w:val="24"/>
                <w:szCs w:val="24"/>
                <w:lang w:eastAsia="zh-CN"/>
              </w:rPr>
              <w:t>Минимальная/максимальная площадь земельных участков и максимальный процент застройки в границах земельного участка должен соответствовать  параметрам основного или условно разрешенного вида использования земельных участков.</w:t>
            </w:r>
          </w:p>
          <w:p w:rsidR="00C63CA4" w:rsidRPr="00655522" w:rsidRDefault="00C63CA4" w:rsidP="00C63CA4">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Максимальное количество надземных этажей – не более 2.</w:t>
            </w:r>
          </w:p>
          <w:p w:rsidR="000D42EC" w:rsidRPr="00655522" w:rsidRDefault="000D42EC" w:rsidP="006F32D3">
            <w:pPr>
              <w:spacing w:line="240" w:lineRule="auto"/>
              <w:ind w:firstLine="426"/>
              <w:jc w:val="left"/>
              <w:rPr>
                <w:rFonts w:eastAsia="SimSun"/>
                <w:sz w:val="24"/>
                <w:szCs w:val="24"/>
                <w:lang w:eastAsia="zh-CN"/>
              </w:rPr>
            </w:pPr>
            <w:r w:rsidRPr="00655522">
              <w:rPr>
                <w:rFonts w:eastAsia="SimSun"/>
                <w:sz w:val="24"/>
                <w:szCs w:val="24"/>
                <w:lang w:eastAsia="zh-CN"/>
              </w:rPr>
              <w:t>Площадь медицинского пункта следует принимать:</w:t>
            </w:r>
          </w:p>
          <w:p w:rsidR="000D42EC" w:rsidRPr="00655522" w:rsidRDefault="000D42EC" w:rsidP="006F32D3">
            <w:pPr>
              <w:spacing w:line="240" w:lineRule="auto"/>
              <w:ind w:firstLine="426"/>
              <w:jc w:val="left"/>
              <w:rPr>
                <w:rFonts w:eastAsia="SimSun"/>
                <w:sz w:val="24"/>
                <w:szCs w:val="24"/>
                <w:lang w:eastAsia="zh-CN"/>
              </w:rPr>
            </w:pPr>
            <w:r w:rsidRPr="00655522">
              <w:rPr>
                <w:rFonts w:eastAsia="SimSun"/>
                <w:sz w:val="24"/>
                <w:szCs w:val="24"/>
                <w:lang w:eastAsia="zh-CN"/>
              </w:rPr>
              <w:t>12 м</w:t>
            </w:r>
            <w:proofErr w:type="gramStart"/>
            <w:r w:rsidRPr="00655522">
              <w:rPr>
                <w:rFonts w:eastAsia="SimSun"/>
                <w:sz w:val="24"/>
                <w:szCs w:val="24"/>
                <w:lang w:eastAsia="zh-CN"/>
              </w:rPr>
              <w:t>2</w:t>
            </w:r>
            <w:proofErr w:type="gramEnd"/>
            <w:r w:rsidRPr="00655522">
              <w:rPr>
                <w:rFonts w:eastAsia="SimSun"/>
                <w:sz w:val="24"/>
                <w:szCs w:val="24"/>
                <w:lang w:eastAsia="zh-CN"/>
              </w:rPr>
              <w:t xml:space="preserve"> - при списочной численности от 50 до 150 работающих;</w:t>
            </w:r>
          </w:p>
          <w:p w:rsidR="000D42EC" w:rsidRPr="00655522" w:rsidRDefault="000D42EC" w:rsidP="006F32D3">
            <w:pPr>
              <w:spacing w:line="240" w:lineRule="auto"/>
              <w:ind w:firstLine="426"/>
              <w:jc w:val="left"/>
              <w:rPr>
                <w:rFonts w:eastAsia="SimSun"/>
                <w:sz w:val="24"/>
                <w:szCs w:val="24"/>
                <w:lang w:eastAsia="zh-CN"/>
              </w:rPr>
            </w:pPr>
            <w:r w:rsidRPr="00655522">
              <w:rPr>
                <w:rFonts w:eastAsia="SimSun"/>
                <w:sz w:val="24"/>
                <w:szCs w:val="24"/>
                <w:lang w:eastAsia="zh-CN"/>
              </w:rPr>
              <w:t>18 м</w:t>
            </w:r>
            <w:proofErr w:type="gramStart"/>
            <w:r w:rsidRPr="00655522">
              <w:rPr>
                <w:rFonts w:eastAsia="SimSun"/>
                <w:sz w:val="24"/>
                <w:szCs w:val="24"/>
                <w:lang w:eastAsia="zh-CN"/>
              </w:rPr>
              <w:t>2</w:t>
            </w:r>
            <w:proofErr w:type="gramEnd"/>
            <w:r w:rsidRPr="00655522">
              <w:rPr>
                <w:rFonts w:eastAsia="SimSun"/>
                <w:sz w:val="24"/>
                <w:szCs w:val="24"/>
                <w:lang w:eastAsia="zh-CN"/>
              </w:rPr>
              <w:t xml:space="preserve"> - при списочной численности от 151 до 300 работающих.</w:t>
            </w:r>
          </w:p>
          <w:p w:rsidR="000D42EC" w:rsidRPr="00655522" w:rsidRDefault="000D42EC" w:rsidP="006F32D3">
            <w:pPr>
              <w:tabs>
                <w:tab w:val="left" w:pos="2520"/>
              </w:tabs>
              <w:spacing w:line="240" w:lineRule="auto"/>
              <w:ind w:firstLine="426"/>
              <w:jc w:val="left"/>
              <w:rPr>
                <w:rFonts w:eastAsia="SimSun"/>
                <w:sz w:val="24"/>
                <w:szCs w:val="24"/>
                <w:lang w:eastAsia="zh-CN"/>
              </w:rPr>
            </w:pPr>
          </w:p>
        </w:tc>
      </w:tr>
      <w:tr w:rsidR="00655522" w:rsidRPr="00655522" w:rsidTr="00390D38">
        <w:trPr>
          <w:trHeight w:val="552"/>
        </w:trPr>
        <w:tc>
          <w:tcPr>
            <w:tcW w:w="4644" w:type="dxa"/>
          </w:tcPr>
          <w:p w:rsidR="000D42EC" w:rsidRPr="00655522" w:rsidRDefault="000D42EC" w:rsidP="0039026B">
            <w:pPr>
              <w:keepLines w:val="0"/>
              <w:overflowPunct/>
              <w:autoSpaceDE/>
              <w:autoSpaceDN/>
              <w:adjustRightInd/>
              <w:spacing w:line="240" w:lineRule="auto"/>
              <w:ind w:firstLine="426"/>
              <w:jc w:val="left"/>
              <w:rPr>
                <w:rFonts w:eastAsia="SimSun"/>
                <w:b/>
                <w:sz w:val="24"/>
                <w:szCs w:val="24"/>
                <w:lang w:eastAsia="zh-CN"/>
              </w:rPr>
            </w:pPr>
            <w:r w:rsidRPr="00655522">
              <w:rPr>
                <w:rFonts w:eastAsia="SimSun"/>
                <w:sz w:val="24"/>
                <w:szCs w:val="24"/>
                <w:lang w:eastAsia="zh-CN"/>
              </w:rPr>
              <w:t>площадки для мусоросборников</w:t>
            </w:r>
            <w:r w:rsidRPr="00655522">
              <w:rPr>
                <w:rFonts w:eastAsia="SimSun"/>
                <w:b/>
                <w:sz w:val="24"/>
                <w:szCs w:val="24"/>
                <w:lang w:eastAsia="zh-CN"/>
              </w:rPr>
              <w:t xml:space="preserve"> </w:t>
            </w:r>
          </w:p>
        </w:tc>
        <w:tc>
          <w:tcPr>
            <w:tcW w:w="5103" w:type="dxa"/>
          </w:tcPr>
          <w:p w:rsidR="000D42EC" w:rsidRPr="00655522" w:rsidRDefault="000D42EC" w:rsidP="0039026B">
            <w:pPr>
              <w:rPr>
                <w:rFonts w:eastAsia="SimSun"/>
                <w:sz w:val="24"/>
                <w:szCs w:val="24"/>
                <w:lang w:eastAsia="zh-CN"/>
              </w:rPr>
            </w:pPr>
            <w:r w:rsidRPr="00655522">
              <w:rPr>
                <w:rFonts w:eastAsia="SimSun"/>
                <w:sz w:val="24"/>
                <w:szCs w:val="24"/>
                <w:lang w:eastAsia="zh-CN"/>
              </w:rPr>
              <w:t>Минимальная/максимальная площадь земельных участков и максимальный процент застройки в границах земельного участка должен соответствовать  параметрам основного или условно разрешенного вида использования земельных участков.</w:t>
            </w:r>
          </w:p>
          <w:p w:rsidR="00C63CA4" w:rsidRPr="00655522" w:rsidRDefault="00C63CA4" w:rsidP="0039026B">
            <w:pPr>
              <w:rPr>
                <w:rFonts w:eastAsia="SimSun"/>
                <w:sz w:val="24"/>
                <w:szCs w:val="24"/>
                <w:lang w:eastAsia="zh-CN"/>
              </w:rPr>
            </w:pPr>
            <w:r w:rsidRPr="00655522">
              <w:rPr>
                <w:rFonts w:eastAsia="SimSun"/>
                <w:sz w:val="24"/>
                <w:szCs w:val="24"/>
                <w:lang w:eastAsia="zh-CN"/>
              </w:rPr>
              <w:t>Максимальная высота – 30 м.</w:t>
            </w:r>
          </w:p>
          <w:p w:rsidR="000D42EC" w:rsidRPr="00655522" w:rsidRDefault="000D42EC" w:rsidP="00390D38">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расстояние от площадок для мусоросборников до производственных и вспомогательных помещений не менее - 30 м.</w:t>
            </w:r>
          </w:p>
        </w:tc>
      </w:tr>
    </w:tbl>
    <w:p w:rsidR="000D42EC" w:rsidRPr="00655522" w:rsidRDefault="000D42EC" w:rsidP="006F32D3">
      <w:pPr>
        <w:keepLines w:val="0"/>
        <w:overflowPunct/>
        <w:spacing w:line="240" w:lineRule="auto"/>
        <w:ind w:firstLine="426"/>
        <w:rPr>
          <w:rFonts w:eastAsia="SimSun"/>
          <w:sz w:val="24"/>
          <w:szCs w:val="24"/>
          <w:lang w:eastAsia="zh-CN"/>
        </w:rPr>
      </w:pPr>
      <w:r w:rsidRPr="00655522">
        <w:rPr>
          <w:rFonts w:eastAsia="SimSun"/>
          <w:sz w:val="24"/>
          <w:szCs w:val="24"/>
          <w:lang w:eastAsia="zh-CN"/>
        </w:rPr>
        <w:t>Минимальные отступы от границ земельных участков для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0D42EC" w:rsidRPr="00655522" w:rsidRDefault="000D42EC" w:rsidP="006F32D3">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 xml:space="preserve">- для общественных зданий 3 м; </w:t>
      </w:r>
    </w:p>
    <w:p w:rsidR="000D42EC" w:rsidRPr="00655522" w:rsidRDefault="000D42EC" w:rsidP="006F32D3">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 для зданий производственного назначения - 5 м.</w:t>
      </w:r>
    </w:p>
    <w:p w:rsidR="000D42EC" w:rsidRPr="00655522" w:rsidRDefault="000D42EC" w:rsidP="006F32D3">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 для остальных зданий и сооружений - 1 м.</w:t>
      </w:r>
    </w:p>
    <w:p w:rsidR="000D42EC" w:rsidRPr="00655522" w:rsidRDefault="000D42EC" w:rsidP="006F32D3">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Расстояния между крайними строениями и группами строений следует принимать на основе расчетов инсоляции и освещенности, учета противопожарных, зооветеринарных требований.</w:t>
      </w:r>
    </w:p>
    <w:p w:rsidR="000D42EC" w:rsidRPr="00655522" w:rsidRDefault="000D42EC" w:rsidP="006F32D3">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Расстояние до красной линии:</w:t>
      </w:r>
    </w:p>
    <w:p w:rsidR="000D42EC" w:rsidRPr="00655522" w:rsidRDefault="000D42EC" w:rsidP="006F32D3">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 xml:space="preserve">1) от Пожарных депо - 10 м (15 м - для депо </w:t>
      </w:r>
      <w:r w:rsidRPr="00655522">
        <w:rPr>
          <w:rFonts w:eastAsia="SimSun"/>
          <w:sz w:val="24"/>
          <w:szCs w:val="24"/>
          <w:lang w:val="en-US" w:eastAsia="zh-CN"/>
        </w:rPr>
        <w:t>I</w:t>
      </w:r>
      <w:r w:rsidRPr="00655522">
        <w:rPr>
          <w:rFonts w:eastAsia="SimSun"/>
          <w:sz w:val="24"/>
          <w:szCs w:val="24"/>
          <w:lang w:eastAsia="zh-CN"/>
        </w:rPr>
        <w:t xml:space="preserve"> типа);</w:t>
      </w:r>
    </w:p>
    <w:p w:rsidR="000D42EC" w:rsidRPr="00655522" w:rsidRDefault="000D42EC" w:rsidP="006F32D3">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3) улиц, от общественных зданий  – 3 м;</w:t>
      </w:r>
    </w:p>
    <w:p w:rsidR="000D42EC" w:rsidRPr="00655522" w:rsidRDefault="000D42EC" w:rsidP="006F32D3">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4) проездов, от общественных зданий – 3 м;</w:t>
      </w:r>
    </w:p>
    <w:p w:rsidR="000D42EC" w:rsidRPr="00655522" w:rsidRDefault="000D42EC" w:rsidP="006F32D3">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5) от контрольно-пропускных пунктов, пунктов охраны, проходных – 1 м.</w:t>
      </w:r>
    </w:p>
    <w:p w:rsidR="000D42EC" w:rsidRPr="00655522" w:rsidRDefault="000D42EC" w:rsidP="006F32D3">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6) от остальных зданий - 5 м.</w:t>
      </w:r>
    </w:p>
    <w:p w:rsidR="000D42EC" w:rsidRPr="00655522" w:rsidRDefault="000D42EC" w:rsidP="006F32D3">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lastRenderedPageBreak/>
        <w:t>Допускается блокировка зданий и сооружений, а также хозяйственных построек на смежных земельных участках по взаимному (удостоверенному) согласию владельцев при новом строительстве с соблюдением технических регламентов.</w:t>
      </w:r>
    </w:p>
    <w:p w:rsidR="000D42EC" w:rsidRPr="00655522" w:rsidRDefault="000D42EC" w:rsidP="006F32D3">
      <w:pPr>
        <w:keepLines w:val="0"/>
        <w:overflowPunct/>
        <w:autoSpaceDE/>
        <w:autoSpaceDN/>
        <w:adjustRightInd/>
        <w:spacing w:line="240" w:lineRule="auto"/>
        <w:ind w:firstLine="426"/>
        <w:rPr>
          <w:rFonts w:eastAsia="SimSun"/>
          <w:sz w:val="24"/>
          <w:szCs w:val="24"/>
          <w:lang w:eastAsia="zh-CN"/>
        </w:rPr>
      </w:pPr>
    </w:p>
    <w:p w:rsidR="000D42EC" w:rsidRPr="00655522" w:rsidRDefault="000D42EC" w:rsidP="006F32D3">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Примечание (общее):</w:t>
      </w:r>
    </w:p>
    <w:p w:rsidR="000D42EC" w:rsidRPr="00655522" w:rsidRDefault="000D42EC" w:rsidP="006F32D3">
      <w:pPr>
        <w:keepLines w:val="0"/>
        <w:overflowPunct/>
        <w:autoSpaceDE/>
        <w:autoSpaceDN/>
        <w:adjustRightInd/>
        <w:spacing w:line="240" w:lineRule="auto"/>
        <w:ind w:firstLine="426"/>
        <w:rPr>
          <w:rFonts w:eastAsia="SimSun"/>
          <w:sz w:val="24"/>
          <w:szCs w:val="24"/>
          <w:lang w:eastAsia="zh-CN"/>
        </w:rPr>
      </w:pPr>
      <w:proofErr w:type="gramStart"/>
      <w:r w:rsidRPr="00655522">
        <w:rPr>
          <w:rFonts w:eastAsia="SimSun"/>
          <w:sz w:val="24"/>
          <w:szCs w:val="24"/>
          <w:lang w:eastAsia="zh-CN"/>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roofErr w:type="gramEnd"/>
    </w:p>
    <w:p w:rsidR="000D42EC" w:rsidRPr="00655522" w:rsidRDefault="000D42EC" w:rsidP="006F32D3">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Размещение новых населенных пунктов и строительство объектов капитального строительства без проведения специальных защитных мероприятий по предотвращению негативного воздействия вод в границах зон затопления, подтопления запрещаются.</w:t>
      </w:r>
    </w:p>
    <w:p w:rsidR="000D42EC" w:rsidRPr="00655522" w:rsidRDefault="000D42EC" w:rsidP="006F32D3">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В границах зон затопления, подтопления запрещаются:</w:t>
      </w:r>
    </w:p>
    <w:p w:rsidR="000D42EC" w:rsidRPr="00655522" w:rsidRDefault="000D42EC" w:rsidP="006F32D3">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1) использование сточных вод в целях регулирования плодородия почв;</w:t>
      </w:r>
    </w:p>
    <w:p w:rsidR="000D42EC" w:rsidRPr="00655522" w:rsidRDefault="000D42EC" w:rsidP="006F32D3">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2) размещение кладбищ, скотомогильников, мест захоронения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rsidR="000D42EC" w:rsidRPr="00655522" w:rsidRDefault="000D42EC" w:rsidP="006F32D3">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3) осуществление авиационных мер по борьбе с вредными организмами.</w:t>
      </w:r>
    </w:p>
    <w:p w:rsidR="000D42EC" w:rsidRPr="00655522" w:rsidRDefault="000D42EC" w:rsidP="006F32D3">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rsidR="000D42EC" w:rsidRPr="00655522" w:rsidRDefault="000D42EC" w:rsidP="006F32D3">
      <w:pPr>
        <w:keepLines w:val="0"/>
        <w:overflowPunct/>
        <w:spacing w:line="240" w:lineRule="auto"/>
        <w:ind w:firstLine="426"/>
        <w:rPr>
          <w:rFonts w:eastAsia="SimSun"/>
          <w:sz w:val="24"/>
          <w:szCs w:val="24"/>
          <w:lang w:eastAsia="zh-CN"/>
        </w:rPr>
      </w:pPr>
      <w:r w:rsidRPr="00655522">
        <w:rPr>
          <w:rFonts w:eastAsia="SimSun"/>
          <w:sz w:val="24"/>
          <w:szCs w:val="24"/>
          <w:lang w:eastAsia="zh-CN"/>
        </w:rPr>
        <w:t>Размещение производственной территориальной зоны не допускается:</w:t>
      </w:r>
    </w:p>
    <w:p w:rsidR="000D42EC" w:rsidRPr="00655522" w:rsidRDefault="000D42EC" w:rsidP="006F32D3">
      <w:pPr>
        <w:keepLines w:val="0"/>
        <w:overflowPunct/>
        <w:spacing w:line="240" w:lineRule="auto"/>
        <w:ind w:firstLine="426"/>
        <w:rPr>
          <w:rFonts w:eastAsia="SimSun"/>
          <w:sz w:val="24"/>
          <w:szCs w:val="24"/>
          <w:lang w:eastAsia="zh-CN"/>
        </w:rPr>
      </w:pPr>
      <w:r w:rsidRPr="00655522">
        <w:rPr>
          <w:rFonts w:eastAsia="SimSun"/>
          <w:sz w:val="24"/>
          <w:szCs w:val="24"/>
          <w:lang w:eastAsia="zh-CN"/>
        </w:rPr>
        <w:t>а) в составе рекреационных зон;</w:t>
      </w:r>
    </w:p>
    <w:p w:rsidR="000D42EC" w:rsidRPr="00655522" w:rsidRDefault="000D42EC" w:rsidP="006F32D3">
      <w:pPr>
        <w:keepLines w:val="0"/>
        <w:overflowPunct/>
        <w:spacing w:line="240" w:lineRule="auto"/>
        <w:ind w:firstLine="426"/>
        <w:rPr>
          <w:rFonts w:eastAsia="SimSun"/>
          <w:sz w:val="24"/>
          <w:szCs w:val="24"/>
          <w:lang w:eastAsia="zh-CN"/>
        </w:rPr>
      </w:pPr>
      <w:r w:rsidRPr="00655522">
        <w:rPr>
          <w:rFonts w:eastAsia="SimSun"/>
          <w:sz w:val="24"/>
          <w:szCs w:val="24"/>
          <w:lang w:eastAsia="zh-CN"/>
        </w:rPr>
        <w:t>б) на землях особо охраняемых территорий, в том числе:</w:t>
      </w:r>
    </w:p>
    <w:p w:rsidR="000D42EC" w:rsidRPr="00655522" w:rsidRDefault="000D42EC" w:rsidP="006F32D3">
      <w:pPr>
        <w:keepLines w:val="0"/>
        <w:overflowPunct/>
        <w:spacing w:line="240" w:lineRule="auto"/>
        <w:ind w:firstLine="426"/>
        <w:rPr>
          <w:rFonts w:eastAsia="SimSun"/>
          <w:sz w:val="24"/>
          <w:szCs w:val="24"/>
          <w:lang w:eastAsia="zh-CN"/>
        </w:rPr>
      </w:pPr>
      <w:r w:rsidRPr="00655522">
        <w:rPr>
          <w:rFonts w:eastAsia="SimSun"/>
          <w:sz w:val="24"/>
          <w:szCs w:val="24"/>
          <w:lang w:eastAsia="zh-CN"/>
        </w:rPr>
        <w:t>в первом поясе зоны санитарной охраны источников водоснабжения;</w:t>
      </w:r>
    </w:p>
    <w:p w:rsidR="000D42EC" w:rsidRPr="00655522" w:rsidRDefault="000D42EC" w:rsidP="006F32D3">
      <w:pPr>
        <w:keepLines w:val="0"/>
        <w:overflowPunct/>
        <w:spacing w:line="240" w:lineRule="auto"/>
        <w:ind w:firstLine="426"/>
        <w:rPr>
          <w:rFonts w:eastAsia="SimSun"/>
          <w:sz w:val="24"/>
          <w:szCs w:val="24"/>
          <w:lang w:eastAsia="zh-CN"/>
        </w:rPr>
      </w:pPr>
      <w:r w:rsidRPr="00655522">
        <w:rPr>
          <w:rFonts w:eastAsia="SimSun"/>
          <w:sz w:val="24"/>
          <w:szCs w:val="24"/>
          <w:lang w:eastAsia="zh-CN"/>
        </w:rPr>
        <w:t>в первой зоне округа санитарной охраны курортов, если проектируемые объекты не связаны непосредственно с эксплуатацией природных лечебных средств курорта;</w:t>
      </w:r>
    </w:p>
    <w:p w:rsidR="000D42EC" w:rsidRPr="00655522" w:rsidRDefault="000D42EC" w:rsidP="006F32D3">
      <w:pPr>
        <w:keepLines w:val="0"/>
        <w:overflowPunct/>
        <w:spacing w:line="240" w:lineRule="auto"/>
        <w:ind w:firstLine="426"/>
        <w:rPr>
          <w:rFonts w:eastAsia="SimSun"/>
          <w:sz w:val="24"/>
          <w:szCs w:val="24"/>
          <w:lang w:eastAsia="zh-CN"/>
        </w:rPr>
      </w:pPr>
      <w:r w:rsidRPr="00655522">
        <w:rPr>
          <w:rFonts w:eastAsia="SimSun"/>
          <w:sz w:val="24"/>
          <w:szCs w:val="24"/>
          <w:lang w:eastAsia="zh-CN"/>
        </w:rPr>
        <w:t xml:space="preserve">в </w:t>
      </w:r>
      <w:proofErr w:type="spellStart"/>
      <w:r w:rsidRPr="00655522">
        <w:rPr>
          <w:rFonts w:eastAsia="SimSun"/>
          <w:sz w:val="24"/>
          <w:szCs w:val="24"/>
          <w:lang w:eastAsia="zh-CN"/>
        </w:rPr>
        <w:t>водоохранных</w:t>
      </w:r>
      <w:proofErr w:type="spellEnd"/>
      <w:r w:rsidRPr="00655522">
        <w:rPr>
          <w:rFonts w:eastAsia="SimSun"/>
          <w:sz w:val="24"/>
          <w:szCs w:val="24"/>
          <w:lang w:eastAsia="zh-CN"/>
        </w:rPr>
        <w:t xml:space="preserve"> и прибрежных зонах рек, морей;</w:t>
      </w:r>
    </w:p>
    <w:p w:rsidR="000D42EC" w:rsidRPr="00655522" w:rsidRDefault="000D42EC" w:rsidP="006F32D3">
      <w:pPr>
        <w:keepLines w:val="0"/>
        <w:overflowPunct/>
        <w:spacing w:line="240" w:lineRule="auto"/>
        <w:ind w:firstLine="426"/>
        <w:rPr>
          <w:rFonts w:eastAsia="SimSun"/>
          <w:sz w:val="24"/>
          <w:szCs w:val="24"/>
          <w:lang w:eastAsia="zh-CN"/>
        </w:rPr>
      </w:pPr>
      <w:r w:rsidRPr="00655522">
        <w:rPr>
          <w:rFonts w:eastAsia="SimSun"/>
          <w:sz w:val="24"/>
          <w:szCs w:val="24"/>
          <w:lang w:eastAsia="zh-CN"/>
        </w:rPr>
        <w:t>в зонах охраны памятников истории и культуры без согласования с соответствующими органами охраны памятников;</w:t>
      </w:r>
    </w:p>
    <w:p w:rsidR="000D42EC" w:rsidRPr="00655522" w:rsidRDefault="000D42EC" w:rsidP="006F32D3">
      <w:pPr>
        <w:keepLines w:val="0"/>
        <w:overflowPunct/>
        <w:spacing w:line="240" w:lineRule="auto"/>
        <w:ind w:firstLine="426"/>
        <w:rPr>
          <w:rFonts w:eastAsia="SimSun"/>
          <w:sz w:val="24"/>
          <w:szCs w:val="24"/>
          <w:lang w:eastAsia="zh-CN"/>
        </w:rPr>
      </w:pPr>
      <w:r w:rsidRPr="00655522">
        <w:rPr>
          <w:rFonts w:eastAsia="SimSun"/>
          <w:sz w:val="24"/>
          <w:szCs w:val="24"/>
          <w:lang w:eastAsia="zh-CN"/>
        </w:rPr>
        <w:t>в зонах активного карста, оползней, оседания или обрушения поверхности, которые могут угрожать застройке и эксплуатации предприятий;</w:t>
      </w:r>
    </w:p>
    <w:p w:rsidR="000D42EC" w:rsidRPr="00655522" w:rsidRDefault="000D42EC" w:rsidP="006F32D3">
      <w:pPr>
        <w:keepLines w:val="0"/>
        <w:overflowPunct/>
        <w:spacing w:line="240" w:lineRule="auto"/>
        <w:ind w:firstLine="426"/>
        <w:rPr>
          <w:rFonts w:eastAsia="SimSun"/>
          <w:sz w:val="24"/>
          <w:szCs w:val="24"/>
          <w:lang w:eastAsia="zh-CN"/>
        </w:rPr>
      </w:pPr>
      <w:r w:rsidRPr="00655522">
        <w:rPr>
          <w:rFonts w:eastAsia="SimSun"/>
          <w:sz w:val="24"/>
          <w:szCs w:val="24"/>
          <w:lang w:eastAsia="zh-CN"/>
        </w:rPr>
        <w:t>на участках, загрязненных органическими и радиоактивными отбросами, до истечения сроков, установленных органами санитарно-эпидемиологического надзора;</w:t>
      </w:r>
    </w:p>
    <w:p w:rsidR="000D42EC" w:rsidRPr="00655522" w:rsidRDefault="000D42EC" w:rsidP="006F32D3">
      <w:pPr>
        <w:keepLines w:val="0"/>
        <w:overflowPunct/>
        <w:spacing w:line="240" w:lineRule="auto"/>
        <w:ind w:firstLine="426"/>
        <w:rPr>
          <w:rFonts w:eastAsia="SimSun"/>
          <w:sz w:val="24"/>
          <w:szCs w:val="24"/>
          <w:lang w:eastAsia="zh-CN"/>
        </w:rPr>
      </w:pPr>
      <w:r w:rsidRPr="00655522">
        <w:rPr>
          <w:rFonts w:eastAsia="SimSun"/>
          <w:sz w:val="24"/>
          <w:szCs w:val="24"/>
          <w:lang w:eastAsia="zh-CN"/>
        </w:rPr>
        <w:t>в зонах возможного катастрофического затопления в результате разрушения плотин или дамб.</w:t>
      </w:r>
    </w:p>
    <w:p w:rsidR="000D42EC" w:rsidRPr="00655522" w:rsidRDefault="000D42EC" w:rsidP="006F32D3">
      <w:pPr>
        <w:keepLines w:val="0"/>
        <w:overflowPunct/>
        <w:spacing w:line="240" w:lineRule="auto"/>
        <w:ind w:firstLine="426"/>
        <w:rPr>
          <w:rFonts w:eastAsia="SimSun"/>
          <w:sz w:val="24"/>
          <w:szCs w:val="24"/>
          <w:lang w:eastAsia="zh-CN"/>
        </w:rPr>
      </w:pPr>
      <w:proofErr w:type="gramStart"/>
      <w:r w:rsidRPr="00655522">
        <w:rPr>
          <w:rFonts w:eastAsia="SimSun"/>
          <w:sz w:val="24"/>
          <w:szCs w:val="24"/>
          <w:lang w:eastAsia="zh-CN"/>
        </w:rPr>
        <w:t>При размещении производственной зоны на прибрежных участках рек и других водоемов планировочные отметки площадок предприятий должны приниматься не менее чем на 0,5 м выше расчетного наивысшего горизонта вод с учетом подпора и уклона водотока, а также нагона от расчетной высоты волны, определяемой в соответствии с требованиями по нагрузкам и воздействиям на гидротехнические сооружения.</w:t>
      </w:r>
      <w:proofErr w:type="gramEnd"/>
      <w:r w:rsidRPr="00655522">
        <w:rPr>
          <w:rFonts w:eastAsia="SimSun"/>
          <w:sz w:val="24"/>
          <w:szCs w:val="24"/>
          <w:lang w:eastAsia="zh-CN"/>
        </w:rPr>
        <w:t xml:space="preserve"> За расчетный горизонт следует принимать наивысший уровень воды с вероятностью его превышения для предприятий, имеющих народнохозяйственное и оборонное значение, один раз в 100 лет, для остальных предприятий - один раз в 50 лет, а для предприятий со сроком эксплуатации до 10 лет - один раз в 10 лет.</w:t>
      </w:r>
    </w:p>
    <w:p w:rsidR="000D42EC" w:rsidRPr="00655522" w:rsidRDefault="000D42EC" w:rsidP="006F32D3">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Размещение новых промышленных предприятий I и II классов по санитарной классификации, требующих организации санитарно-защитной зоны 1000 м и 500 м соответственно, на территории населенных пунктов Краснодарского края не допускается.</w:t>
      </w:r>
    </w:p>
    <w:p w:rsidR="000D42EC" w:rsidRPr="00655522" w:rsidRDefault="000D42EC" w:rsidP="006F32D3">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lastRenderedPageBreak/>
        <w:t>На территориях предприятий I - II классов и в пределах их санитарно-защитных зон не допускается размещать предприятия пищевой, легкой, медицинской, фармацевтической и других отраслей промышленности с санитарно-защитной зоной 50 - 100 м.</w:t>
      </w:r>
    </w:p>
    <w:p w:rsidR="000D42EC" w:rsidRPr="00655522" w:rsidRDefault="000D42EC" w:rsidP="006F32D3">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Не допускается расширение производственных предприятий, если при этом требуется увеличение размера санитарно-защитных зон.</w:t>
      </w:r>
    </w:p>
    <w:p w:rsidR="000D42EC" w:rsidRPr="00655522" w:rsidRDefault="000D42EC" w:rsidP="006F32D3">
      <w:pPr>
        <w:keepLines w:val="0"/>
        <w:overflowPunct/>
        <w:spacing w:line="240" w:lineRule="auto"/>
        <w:ind w:firstLine="426"/>
        <w:rPr>
          <w:rFonts w:eastAsia="SimSun"/>
          <w:sz w:val="24"/>
          <w:szCs w:val="24"/>
          <w:lang w:eastAsia="zh-CN"/>
        </w:rPr>
      </w:pPr>
      <w:r w:rsidRPr="00655522">
        <w:rPr>
          <w:rFonts w:eastAsia="SimSun"/>
          <w:sz w:val="24"/>
          <w:szCs w:val="24"/>
          <w:lang w:eastAsia="zh-CN"/>
        </w:rPr>
        <w:t>Размер санитарно-защитной зоны предприятий мясной промышленности до границы животноводческих, птицеводческих и звероводческих ферм должен быть 1000 м.</w:t>
      </w:r>
    </w:p>
    <w:p w:rsidR="000D42EC" w:rsidRPr="00655522" w:rsidRDefault="000D42EC" w:rsidP="006F32D3">
      <w:pPr>
        <w:keepLines w:val="0"/>
        <w:overflowPunct/>
        <w:spacing w:line="240" w:lineRule="auto"/>
        <w:ind w:firstLine="426"/>
        <w:rPr>
          <w:rFonts w:eastAsia="SimSun"/>
          <w:sz w:val="24"/>
          <w:szCs w:val="24"/>
          <w:lang w:eastAsia="zh-CN"/>
        </w:rPr>
      </w:pPr>
      <w:r w:rsidRPr="00655522">
        <w:rPr>
          <w:rFonts w:eastAsia="SimSun"/>
          <w:sz w:val="24"/>
          <w:szCs w:val="24"/>
          <w:lang w:eastAsia="zh-CN"/>
        </w:rPr>
        <w:t>При проектировании предприятий мясной промышленности на берегах рек и других водоемов общественного пользования их следует размещать ниже по течению от населенных пунктов.</w:t>
      </w:r>
    </w:p>
    <w:p w:rsidR="000D42EC" w:rsidRPr="00655522" w:rsidRDefault="000D42EC" w:rsidP="006F32D3">
      <w:pPr>
        <w:keepLines w:val="0"/>
        <w:overflowPunct/>
        <w:spacing w:line="240" w:lineRule="auto"/>
        <w:ind w:firstLine="426"/>
        <w:rPr>
          <w:rFonts w:eastAsia="SimSun"/>
          <w:sz w:val="24"/>
          <w:szCs w:val="24"/>
          <w:lang w:eastAsia="zh-CN"/>
        </w:rPr>
      </w:pPr>
      <w:r w:rsidRPr="00655522">
        <w:rPr>
          <w:rFonts w:eastAsia="SimSun"/>
          <w:sz w:val="24"/>
          <w:szCs w:val="24"/>
          <w:lang w:eastAsia="zh-CN"/>
        </w:rPr>
        <w:t>Запрещается проектирование указанных предприятий на территории бывших кладбищ, скотомогильников, свалок.</w:t>
      </w:r>
    </w:p>
    <w:p w:rsidR="000D42EC" w:rsidRPr="00655522" w:rsidRDefault="000D42EC" w:rsidP="006F32D3">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Размещение зданий, строений и сооружений возможно при соблюдении требований статей 31, 32, 33, 34, 35 настоящих Правил.</w:t>
      </w:r>
    </w:p>
    <w:p w:rsidR="000D42EC" w:rsidRPr="00655522" w:rsidRDefault="000D42EC" w:rsidP="00474148">
      <w:pPr>
        <w:keepLines w:val="0"/>
        <w:overflowPunct/>
        <w:autoSpaceDE/>
        <w:autoSpaceDN/>
        <w:adjustRightInd/>
        <w:spacing w:line="240" w:lineRule="auto"/>
        <w:ind w:firstLine="426"/>
        <w:rPr>
          <w:rFonts w:eastAsia="SimSun"/>
          <w:sz w:val="24"/>
          <w:szCs w:val="24"/>
          <w:lang w:eastAsia="zh-CN"/>
        </w:rPr>
      </w:pPr>
    </w:p>
    <w:p w:rsidR="000D42EC" w:rsidRPr="00655522" w:rsidRDefault="000D42EC" w:rsidP="0033554D">
      <w:pPr>
        <w:keepLines w:val="0"/>
        <w:widowControl w:val="0"/>
        <w:overflowPunct/>
        <w:autoSpaceDE/>
        <w:autoSpaceDN/>
        <w:adjustRightInd/>
        <w:spacing w:line="240" w:lineRule="auto"/>
        <w:ind w:firstLine="426"/>
        <w:jc w:val="center"/>
        <w:rPr>
          <w:rFonts w:eastAsia="SimSun"/>
          <w:sz w:val="24"/>
          <w:szCs w:val="24"/>
          <w:u w:val="single"/>
          <w:lang w:eastAsia="zh-CN"/>
        </w:rPr>
      </w:pPr>
      <w:r w:rsidRPr="00655522">
        <w:rPr>
          <w:rFonts w:eastAsia="SimSun"/>
          <w:sz w:val="24"/>
          <w:szCs w:val="24"/>
          <w:u w:val="single"/>
          <w:lang w:eastAsia="zh-CN"/>
        </w:rPr>
        <w:t>П-3. Зона предприятий, производств и объектов III класса опасности СЗЗ-300 м.</w:t>
      </w:r>
    </w:p>
    <w:p w:rsidR="000D42EC" w:rsidRPr="00655522" w:rsidRDefault="000D42EC" w:rsidP="0033554D">
      <w:pPr>
        <w:keepLines w:val="0"/>
        <w:widowControl w:val="0"/>
        <w:overflowPunct/>
        <w:autoSpaceDE/>
        <w:autoSpaceDN/>
        <w:adjustRightInd/>
        <w:spacing w:line="240" w:lineRule="auto"/>
        <w:ind w:firstLine="426"/>
        <w:jc w:val="center"/>
        <w:rPr>
          <w:rFonts w:eastAsia="SimSun"/>
          <w:sz w:val="24"/>
          <w:szCs w:val="24"/>
          <w:u w:val="single"/>
          <w:lang w:eastAsia="zh-CN"/>
        </w:rPr>
      </w:pPr>
    </w:p>
    <w:p w:rsidR="000D42EC" w:rsidRPr="00655522" w:rsidRDefault="000D42EC" w:rsidP="0033554D">
      <w:pPr>
        <w:keepLines w:val="0"/>
        <w:widowControl w:val="0"/>
        <w:overflowPunct/>
        <w:autoSpaceDE/>
        <w:autoSpaceDN/>
        <w:adjustRightInd/>
        <w:spacing w:line="240" w:lineRule="auto"/>
        <w:ind w:firstLine="426"/>
        <w:rPr>
          <w:rFonts w:eastAsia="SimSun"/>
          <w:i/>
          <w:iCs/>
          <w:sz w:val="24"/>
          <w:szCs w:val="24"/>
          <w:lang w:eastAsia="zh-CN"/>
        </w:rPr>
      </w:pPr>
      <w:r w:rsidRPr="00655522">
        <w:rPr>
          <w:rFonts w:eastAsia="SimSun"/>
          <w:i/>
          <w:iCs/>
          <w:sz w:val="24"/>
          <w:szCs w:val="24"/>
          <w:lang w:eastAsia="zh-CN"/>
        </w:rPr>
        <w:t xml:space="preserve">Зона П-3 выделена для обеспечения правовых условий формирования предприятий, производств и объектов </w:t>
      </w:r>
      <w:r w:rsidRPr="00655522">
        <w:rPr>
          <w:rFonts w:eastAsia="SimSun"/>
          <w:i/>
          <w:iCs/>
          <w:sz w:val="24"/>
          <w:szCs w:val="24"/>
          <w:lang w:val="en-US" w:eastAsia="zh-CN"/>
        </w:rPr>
        <w:t>III</w:t>
      </w:r>
      <w:r w:rsidRPr="00655522">
        <w:rPr>
          <w:rFonts w:eastAsia="SimSun"/>
          <w:i/>
          <w:iCs/>
          <w:sz w:val="24"/>
          <w:szCs w:val="24"/>
          <w:lang w:eastAsia="zh-CN"/>
        </w:rPr>
        <w:t xml:space="preserve"> класса </w:t>
      </w:r>
      <w:r w:rsidRPr="00655522">
        <w:rPr>
          <w:rFonts w:eastAsia="SimSun"/>
          <w:bCs/>
          <w:i/>
          <w:sz w:val="24"/>
          <w:szCs w:val="24"/>
          <w:lang w:eastAsia="zh-CN"/>
        </w:rPr>
        <w:t>опасности</w:t>
      </w:r>
      <w:r w:rsidRPr="00655522">
        <w:rPr>
          <w:rFonts w:eastAsia="SimSun"/>
          <w:i/>
          <w:iCs/>
          <w:sz w:val="24"/>
          <w:szCs w:val="24"/>
          <w:lang w:eastAsia="zh-CN"/>
        </w:rPr>
        <w:t>. Допускается широкий спектр коммерческих услуг, сопровождающих производственную деятельность. Сочетание различных видов разрешенного использования недвижимости в единой зоне возможно только при условии соблюдения нормативных санитарных требований.</w:t>
      </w:r>
    </w:p>
    <w:p w:rsidR="000D42EC" w:rsidRPr="00655522" w:rsidRDefault="000D42EC" w:rsidP="0033554D">
      <w:pPr>
        <w:keepLines w:val="0"/>
        <w:widowControl w:val="0"/>
        <w:overflowPunct/>
        <w:autoSpaceDE/>
        <w:autoSpaceDN/>
        <w:adjustRightInd/>
        <w:spacing w:line="240" w:lineRule="auto"/>
        <w:ind w:firstLine="426"/>
        <w:jc w:val="left"/>
        <w:rPr>
          <w:rFonts w:eastAsia="SimSun"/>
          <w:i/>
          <w:iCs/>
          <w:sz w:val="24"/>
          <w:szCs w:val="24"/>
          <w:lang w:eastAsia="zh-CN"/>
        </w:rPr>
      </w:pPr>
    </w:p>
    <w:p w:rsidR="000D42EC" w:rsidRPr="00655522" w:rsidRDefault="000D42EC" w:rsidP="0033554D">
      <w:pPr>
        <w:keepLines w:val="0"/>
        <w:tabs>
          <w:tab w:val="left" w:pos="2520"/>
        </w:tabs>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ОСНОВНЫЕ ВИДЫ И ПАРАМЕТРЫ РАЗРЕШЕННОГО ИСПОЛЬЗОВАНИЯ</w:t>
      </w:r>
    </w:p>
    <w:p w:rsidR="000D42EC" w:rsidRPr="00655522" w:rsidRDefault="000D42EC" w:rsidP="0033554D">
      <w:pPr>
        <w:keepLines w:val="0"/>
        <w:tabs>
          <w:tab w:val="left" w:pos="2520"/>
        </w:tabs>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ЗЕМЕЛЬНЫХ УЧАСТКОВ И ОБЪЕКТОВ КАПИТАЛЬНОГО СТРОИТЕЛЬСТВА</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27"/>
        <w:gridCol w:w="3260"/>
        <w:gridCol w:w="11"/>
        <w:gridCol w:w="3249"/>
      </w:tblGrid>
      <w:tr w:rsidR="00655522" w:rsidRPr="00655522" w:rsidTr="00BF7B87">
        <w:trPr>
          <w:trHeight w:val="20"/>
        </w:trPr>
        <w:tc>
          <w:tcPr>
            <w:tcW w:w="3227" w:type="dxa"/>
            <w:vAlign w:val="center"/>
          </w:tcPr>
          <w:p w:rsidR="000D42EC" w:rsidRPr="00655522" w:rsidRDefault="000D42EC" w:rsidP="00BF7B87">
            <w:pPr>
              <w:keepLines w:val="0"/>
              <w:tabs>
                <w:tab w:val="left" w:pos="2520"/>
              </w:tabs>
              <w:overflowPunct/>
              <w:autoSpaceDE/>
              <w:autoSpaceDN/>
              <w:adjustRightInd/>
              <w:spacing w:line="240" w:lineRule="auto"/>
              <w:ind w:firstLine="0"/>
              <w:jc w:val="center"/>
              <w:rPr>
                <w:rFonts w:eastAsia="SimSun"/>
                <w:sz w:val="24"/>
                <w:szCs w:val="24"/>
                <w:lang w:eastAsia="zh-CN"/>
              </w:rPr>
            </w:pPr>
            <w:r w:rsidRPr="00655522">
              <w:rPr>
                <w:rFonts w:eastAsia="SimSun"/>
                <w:sz w:val="24"/>
                <w:szCs w:val="24"/>
                <w:lang w:eastAsia="zh-CN"/>
              </w:rPr>
              <w:t>ВИДЫ ИСПОЛЬЗОВАНИЯ ЗЕМЕЛЬНЫХ УЧАСТКОВ</w:t>
            </w:r>
          </w:p>
        </w:tc>
        <w:tc>
          <w:tcPr>
            <w:tcW w:w="3271" w:type="dxa"/>
            <w:gridSpan w:val="2"/>
            <w:vAlign w:val="center"/>
          </w:tcPr>
          <w:p w:rsidR="000D42EC" w:rsidRPr="00655522" w:rsidRDefault="000D42EC" w:rsidP="00BF7B87">
            <w:pPr>
              <w:keepLines w:val="0"/>
              <w:tabs>
                <w:tab w:val="left" w:pos="2520"/>
              </w:tabs>
              <w:overflowPunct/>
              <w:autoSpaceDE/>
              <w:autoSpaceDN/>
              <w:adjustRightInd/>
              <w:spacing w:line="240" w:lineRule="auto"/>
              <w:ind w:left="-170" w:firstLine="0"/>
              <w:jc w:val="center"/>
              <w:rPr>
                <w:rFonts w:eastAsia="SimSun"/>
                <w:sz w:val="24"/>
                <w:szCs w:val="24"/>
                <w:lang w:eastAsia="zh-CN"/>
              </w:rPr>
            </w:pPr>
            <w:r w:rsidRPr="00655522">
              <w:rPr>
                <w:rFonts w:eastAsia="SimSun"/>
                <w:sz w:val="24"/>
                <w:szCs w:val="24"/>
                <w:lang w:eastAsia="zh-CN"/>
              </w:rPr>
              <w:t>ВИДЫ ОБЪЕКТОВ КАПИТАЛЬНОГО СТРОИТЕЛЬСТВА</w:t>
            </w:r>
          </w:p>
        </w:tc>
        <w:tc>
          <w:tcPr>
            <w:tcW w:w="3249" w:type="dxa"/>
            <w:vAlign w:val="center"/>
          </w:tcPr>
          <w:p w:rsidR="000D42EC" w:rsidRPr="00655522" w:rsidRDefault="000D42EC" w:rsidP="00BF7B87">
            <w:pPr>
              <w:keepLines w:val="0"/>
              <w:tabs>
                <w:tab w:val="left" w:pos="2520"/>
              </w:tabs>
              <w:overflowPunct/>
              <w:autoSpaceDE/>
              <w:autoSpaceDN/>
              <w:adjustRightInd/>
              <w:spacing w:line="240" w:lineRule="auto"/>
              <w:ind w:firstLine="34"/>
              <w:jc w:val="center"/>
              <w:rPr>
                <w:rFonts w:eastAsia="SimSun"/>
                <w:sz w:val="24"/>
                <w:szCs w:val="24"/>
                <w:lang w:eastAsia="zh-CN"/>
              </w:rPr>
            </w:pPr>
            <w:r w:rsidRPr="00655522">
              <w:rPr>
                <w:rFonts w:eastAsia="SimSun"/>
                <w:sz w:val="24"/>
                <w:szCs w:val="24"/>
                <w:lang w:eastAsia="zh-CN"/>
              </w:rPr>
              <w:t>ПАРАМЕТРЫ РАЗРЕШЕННОГО ИСПОЛЬЗОВАНИЯ ЗЕМЕЛЬНЫХ УЧАСТКОВ И ОБЪЕКТОВ КАПИТАЛЬНОГО СТРОИТЕЛЬСТВА</w:t>
            </w:r>
          </w:p>
        </w:tc>
      </w:tr>
      <w:tr w:rsidR="00655522" w:rsidRPr="00655522" w:rsidTr="00BF7B87">
        <w:trPr>
          <w:trHeight w:val="351"/>
        </w:trPr>
        <w:tc>
          <w:tcPr>
            <w:tcW w:w="3227" w:type="dxa"/>
          </w:tcPr>
          <w:p w:rsidR="000D42EC" w:rsidRPr="00655522" w:rsidRDefault="000D42EC" w:rsidP="00BF7B87">
            <w:pPr>
              <w:spacing w:line="240" w:lineRule="auto"/>
              <w:ind w:firstLine="0"/>
              <w:jc w:val="left"/>
              <w:rPr>
                <w:sz w:val="24"/>
                <w:szCs w:val="24"/>
              </w:rPr>
            </w:pPr>
            <w:r w:rsidRPr="00655522">
              <w:rPr>
                <w:rFonts w:eastAsia="SimSun"/>
                <w:sz w:val="24"/>
                <w:szCs w:val="24"/>
                <w:lang w:eastAsia="zh-CN"/>
              </w:rPr>
              <w:t>[6.0] - Производственная деятельность.</w:t>
            </w:r>
          </w:p>
        </w:tc>
        <w:tc>
          <w:tcPr>
            <w:tcW w:w="3271" w:type="dxa"/>
            <w:gridSpan w:val="2"/>
            <w:vMerge w:val="restart"/>
          </w:tcPr>
          <w:p w:rsidR="000D42EC" w:rsidRPr="00655522" w:rsidRDefault="000D42EC" w:rsidP="00BF7B87">
            <w:pPr>
              <w:spacing w:line="240" w:lineRule="auto"/>
              <w:ind w:firstLine="426"/>
              <w:rPr>
                <w:rFonts w:eastAsia="SimSun"/>
                <w:sz w:val="24"/>
                <w:szCs w:val="24"/>
                <w:lang w:eastAsia="zh-CN"/>
              </w:rPr>
            </w:pPr>
            <w:r w:rsidRPr="00655522">
              <w:rPr>
                <w:rFonts w:eastAsia="SimSun"/>
                <w:sz w:val="24"/>
                <w:szCs w:val="24"/>
                <w:lang w:eastAsia="zh-CN"/>
              </w:rPr>
              <w:t>Промышленные и коммунально-складские предприятия III класса вредности и ниже различного профиля, с соответствующей инженерной и транспортной инфраструктурой;</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Объекты складского назначения различного профиля;</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Объекты технического и технологического обеспечения предприятий;</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Производственно-лабораторные корпуса;</w:t>
            </w:r>
          </w:p>
        </w:tc>
        <w:tc>
          <w:tcPr>
            <w:tcW w:w="3249" w:type="dxa"/>
            <w:vMerge w:val="restart"/>
          </w:tcPr>
          <w:p w:rsidR="000D42EC" w:rsidRPr="00655522" w:rsidRDefault="000D42EC" w:rsidP="00BF7B87">
            <w:pPr>
              <w:suppressAutoHyphens/>
              <w:spacing w:line="240" w:lineRule="auto"/>
              <w:ind w:firstLine="426"/>
              <w:textAlignment w:val="baseline"/>
              <w:rPr>
                <w:rFonts w:eastAsia="SimSun"/>
                <w:sz w:val="24"/>
                <w:szCs w:val="24"/>
                <w:lang w:eastAsia="zh-CN"/>
              </w:rPr>
            </w:pPr>
            <w:r w:rsidRPr="00655522">
              <w:rPr>
                <w:rFonts w:eastAsia="SimSun"/>
                <w:sz w:val="24"/>
                <w:szCs w:val="24"/>
                <w:lang w:eastAsia="zh-CN"/>
              </w:rPr>
              <w:t>минимальная площадь земельных участков 100 кв. м;</w:t>
            </w:r>
          </w:p>
          <w:p w:rsidR="000D42EC" w:rsidRPr="00655522" w:rsidRDefault="000D42EC" w:rsidP="00BF7B87">
            <w:pPr>
              <w:spacing w:line="240" w:lineRule="auto"/>
              <w:ind w:firstLine="426"/>
              <w:rPr>
                <w:rFonts w:eastAsia="SimSun"/>
                <w:sz w:val="24"/>
                <w:szCs w:val="24"/>
                <w:lang w:eastAsia="zh-CN"/>
              </w:rPr>
            </w:pPr>
            <w:r w:rsidRPr="00655522">
              <w:rPr>
                <w:rFonts w:eastAsia="SimSun"/>
                <w:sz w:val="24"/>
                <w:szCs w:val="24"/>
                <w:lang w:eastAsia="zh-CN"/>
              </w:rPr>
              <w:t>максимальный процент застройки в границах земельного участка – 100%;</w:t>
            </w:r>
          </w:p>
          <w:p w:rsidR="000D42EC" w:rsidRPr="00655522" w:rsidRDefault="000D42EC" w:rsidP="00BF7B87">
            <w:pPr>
              <w:suppressAutoHyphens/>
              <w:spacing w:line="240" w:lineRule="auto"/>
              <w:ind w:firstLine="426"/>
              <w:textAlignment w:val="baseline"/>
              <w:rPr>
                <w:rFonts w:eastAsia="SimSun"/>
                <w:sz w:val="24"/>
                <w:szCs w:val="24"/>
                <w:lang w:eastAsia="zh-CN"/>
              </w:rPr>
            </w:pPr>
            <w:r w:rsidRPr="00655522">
              <w:rPr>
                <w:rFonts w:eastAsia="SimSun"/>
                <w:sz w:val="24"/>
                <w:szCs w:val="24"/>
                <w:lang w:eastAsia="zh-CN"/>
              </w:rPr>
              <w:t>максимальная высота зданий, строений, сооружений от уровня земли - 100 м;</w:t>
            </w:r>
          </w:p>
          <w:p w:rsidR="00FA4588" w:rsidRPr="00655522" w:rsidRDefault="00FA4588" w:rsidP="00FA4588">
            <w:pPr>
              <w:keepLines w:val="0"/>
              <w:overflowPunct/>
              <w:autoSpaceDE/>
              <w:autoSpaceDN/>
              <w:adjustRightInd/>
              <w:spacing w:line="240" w:lineRule="auto"/>
              <w:ind w:left="33" w:firstLine="426"/>
              <w:jc w:val="left"/>
              <w:rPr>
                <w:rFonts w:eastAsia="SimSun"/>
                <w:sz w:val="24"/>
                <w:szCs w:val="24"/>
                <w:lang w:eastAsia="zh-CN"/>
              </w:rPr>
            </w:pPr>
            <w:r w:rsidRPr="00655522">
              <w:rPr>
                <w:rFonts w:eastAsia="SimSun"/>
                <w:sz w:val="24"/>
                <w:szCs w:val="24"/>
                <w:lang w:eastAsia="zh-CN"/>
              </w:rPr>
              <w:t>минимальный отступ строений от передней границы участка  и минимальный отступ от границ соседнего участка до строений – без ограничений</w:t>
            </w:r>
          </w:p>
          <w:p w:rsidR="00FA4588" w:rsidRPr="00655522" w:rsidRDefault="00FA4588" w:rsidP="00BF7B87">
            <w:pPr>
              <w:suppressAutoHyphens/>
              <w:spacing w:line="240" w:lineRule="auto"/>
              <w:ind w:firstLine="426"/>
              <w:textAlignment w:val="baseline"/>
              <w:rPr>
                <w:rFonts w:eastAsia="SimSun"/>
                <w:sz w:val="24"/>
                <w:szCs w:val="24"/>
                <w:lang w:eastAsia="zh-CN"/>
              </w:rPr>
            </w:pPr>
          </w:p>
        </w:tc>
      </w:tr>
      <w:tr w:rsidR="00655522" w:rsidRPr="00655522" w:rsidTr="00BF7B87">
        <w:trPr>
          <w:trHeight w:val="345"/>
        </w:trPr>
        <w:tc>
          <w:tcPr>
            <w:tcW w:w="3227" w:type="dxa"/>
          </w:tcPr>
          <w:p w:rsidR="000D42EC" w:rsidRPr="00655522" w:rsidRDefault="000D42EC" w:rsidP="00BF7B87">
            <w:pPr>
              <w:spacing w:line="240" w:lineRule="auto"/>
              <w:ind w:firstLine="0"/>
              <w:jc w:val="left"/>
              <w:rPr>
                <w:rFonts w:eastAsia="SimSun"/>
                <w:sz w:val="24"/>
                <w:szCs w:val="24"/>
                <w:lang w:eastAsia="zh-CN"/>
              </w:rPr>
            </w:pPr>
            <w:r w:rsidRPr="00655522">
              <w:rPr>
                <w:rFonts w:eastAsia="SimSun"/>
                <w:sz w:val="24"/>
                <w:szCs w:val="24"/>
                <w:lang w:eastAsia="zh-CN"/>
              </w:rPr>
              <w:t>[6.1] - Недропользование.</w:t>
            </w:r>
          </w:p>
        </w:tc>
        <w:tc>
          <w:tcPr>
            <w:tcW w:w="3271" w:type="dxa"/>
            <w:gridSpan w:val="2"/>
            <w:vMerge/>
          </w:tcPr>
          <w:p w:rsidR="000D42EC" w:rsidRPr="00655522" w:rsidRDefault="000D42EC" w:rsidP="00BF7B87">
            <w:pPr>
              <w:spacing w:line="240" w:lineRule="auto"/>
              <w:ind w:firstLine="426"/>
              <w:rPr>
                <w:rFonts w:eastAsia="SimSun"/>
                <w:sz w:val="24"/>
                <w:szCs w:val="24"/>
                <w:lang w:eastAsia="zh-CN"/>
              </w:rPr>
            </w:pPr>
          </w:p>
        </w:tc>
        <w:tc>
          <w:tcPr>
            <w:tcW w:w="3249" w:type="dxa"/>
            <w:vMerge/>
          </w:tcPr>
          <w:p w:rsidR="000D42EC" w:rsidRPr="00655522" w:rsidRDefault="000D42EC" w:rsidP="00BF7B87">
            <w:pPr>
              <w:suppressAutoHyphens/>
              <w:spacing w:line="240" w:lineRule="auto"/>
              <w:ind w:firstLine="426"/>
              <w:textAlignment w:val="baseline"/>
              <w:rPr>
                <w:rFonts w:eastAsia="SimSun"/>
                <w:sz w:val="24"/>
                <w:szCs w:val="24"/>
                <w:lang w:eastAsia="zh-CN"/>
              </w:rPr>
            </w:pPr>
          </w:p>
        </w:tc>
      </w:tr>
      <w:tr w:rsidR="00655522" w:rsidRPr="00655522" w:rsidTr="00BF7B87">
        <w:trPr>
          <w:trHeight w:val="345"/>
        </w:trPr>
        <w:tc>
          <w:tcPr>
            <w:tcW w:w="3227" w:type="dxa"/>
          </w:tcPr>
          <w:p w:rsidR="000D42EC" w:rsidRPr="00655522" w:rsidRDefault="000D42EC" w:rsidP="00BF7B87">
            <w:pPr>
              <w:spacing w:line="240" w:lineRule="auto"/>
              <w:ind w:firstLine="0"/>
              <w:jc w:val="left"/>
              <w:rPr>
                <w:rFonts w:eastAsia="SimSun"/>
                <w:sz w:val="24"/>
                <w:szCs w:val="24"/>
                <w:lang w:eastAsia="zh-CN"/>
              </w:rPr>
            </w:pPr>
            <w:r w:rsidRPr="00655522">
              <w:rPr>
                <w:rFonts w:eastAsia="SimSun"/>
                <w:sz w:val="24"/>
                <w:szCs w:val="24"/>
                <w:lang w:eastAsia="zh-CN"/>
              </w:rPr>
              <w:t>[6.2] - Тяжелая промышленность.</w:t>
            </w:r>
          </w:p>
        </w:tc>
        <w:tc>
          <w:tcPr>
            <w:tcW w:w="3271" w:type="dxa"/>
            <w:gridSpan w:val="2"/>
            <w:vMerge/>
          </w:tcPr>
          <w:p w:rsidR="000D42EC" w:rsidRPr="00655522" w:rsidRDefault="000D42EC" w:rsidP="00BF7B87">
            <w:pPr>
              <w:spacing w:line="240" w:lineRule="auto"/>
              <w:ind w:firstLine="426"/>
              <w:rPr>
                <w:rFonts w:eastAsia="SimSun"/>
                <w:sz w:val="24"/>
                <w:szCs w:val="24"/>
                <w:lang w:eastAsia="zh-CN"/>
              </w:rPr>
            </w:pPr>
          </w:p>
        </w:tc>
        <w:tc>
          <w:tcPr>
            <w:tcW w:w="3249" w:type="dxa"/>
            <w:vMerge/>
          </w:tcPr>
          <w:p w:rsidR="000D42EC" w:rsidRPr="00655522" w:rsidRDefault="000D42EC" w:rsidP="00BF7B87">
            <w:pPr>
              <w:suppressAutoHyphens/>
              <w:spacing w:line="240" w:lineRule="auto"/>
              <w:ind w:firstLine="426"/>
              <w:textAlignment w:val="baseline"/>
              <w:rPr>
                <w:rFonts w:eastAsia="SimSun"/>
                <w:sz w:val="24"/>
                <w:szCs w:val="24"/>
                <w:lang w:eastAsia="zh-CN"/>
              </w:rPr>
            </w:pPr>
          </w:p>
        </w:tc>
      </w:tr>
      <w:tr w:rsidR="00655522" w:rsidRPr="00655522" w:rsidTr="00BF7B87">
        <w:trPr>
          <w:trHeight w:val="345"/>
        </w:trPr>
        <w:tc>
          <w:tcPr>
            <w:tcW w:w="3227" w:type="dxa"/>
          </w:tcPr>
          <w:p w:rsidR="000D42EC" w:rsidRPr="00655522" w:rsidRDefault="000D42EC" w:rsidP="00BF7B87">
            <w:pPr>
              <w:spacing w:line="240" w:lineRule="auto"/>
              <w:ind w:firstLine="0"/>
              <w:jc w:val="left"/>
              <w:rPr>
                <w:rFonts w:eastAsia="SimSun"/>
                <w:sz w:val="24"/>
                <w:szCs w:val="24"/>
                <w:lang w:eastAsia="zh-CN"/>
              </w:rPr>
            </w:pPr>
            <w:r w:rsidRPr="00655522">
              <w:rPr>
                <w:rFonts w:eastAsia="SimSun"/>
                <w:sz w:val="24"/>
                <w:szCs w:val="24"/>
                <w:lang w:eastAsia="zh-CN"/>
              </w:rPr>
              <w:t>[6.2.1] - Автомобилестроительная промышленность.</w:t>
            </w:r>
          </w:p>
        </w:tc>
        <w:tc>
          <w:tcPr>
            <w:tcW w:w="3271" w:type="dxa"/>
            <w:gridSpan w:val="2"/>
            <w:vMerge/>
          </w:tcPr>
          <w:p w:rsidR="000D42EC" w:rsidRPr="00655522" w:rsidRDefault="000D42EC" w:rsidP="00BF7B87">
            <w:pPr>
              <w:spacing w:line="240" w:lineRule="auto"/>
              <w:ind w:firstLine="426"/>
              <w:rPr>
                <w:rFonts w:eastAsia="SimSun"/>
                <w:sz w:val="24"/>
                <w:szCs w:val="24"/>
                <w:lang w:eastAsia="zh-CN"/>
              </w:rPr>
            </w:pPr>
          </w:p>
        </w:tc>
        <w:tc>
          <w:tcPr>
            <w:tcW w:w="3249" w:type="dxa"/>
            <w:vMerge/>
          </w:tcPr>
          <w:p w:rsidR="000D42EC" w:rsidRPr="00655522" w:rsidRDefault="000D42EC" w:rsidP="00BF7B87">
            <w:pPr>
              <w:suppressAutoHyphens/>
              <w:spacing w:line="240" w:lineRule="auto"/>
              <w:ind w:firstLine="426"/>
              <w:textAlignment w:val="baseline"/>
              <w:rPr>
                <w:rFonts w:eastAsia="SimSun"/>
                <w:sz w:val="24"/>
                <w:szCs w:val="24"/>
                <w:lang w:eastAsia="zh-CN"/>
              </w:rPr>
            </w:pPr>
          </w:p>
        </w:tc>
      </w:tr>
      <w:tr w:rsidR="00655522" w:rsidRPr="00655522" w:rsidTr="00BF7B87">
        <w:trPr>
          <w:trHeight w:val="345"/>
        </w:trPr>
        <w:tc>
          <w:tcPr>
            <w:tcW w:w="3227" w:type="dxa"/>
          </w:tcPr>
          <w:p w:rsidR="000D42EC" w:rsidRPr="00655522" w:rsidRDefault="000D42EC" w:rsidP="00BF7B87">
            <w:pPr>
              <w:spacing w:line="240" w:lineRule="auto"/>
              <w:ind w:firstLine="0"/>
              <w:jc w:val="left"/>
              <w:rPr>
                <w:rFonts w:eastAsia="SimSun"/>
                <w:sz w:val="24"/>
                <w:szCs w:val="24"/>
                <w:lang w:eastAsia="zh-CN"/>
              </w:rPr>
            </w:pPr>
            <w:r w:rsidRPr="00655522">
              <w:rPr>
                <w:rFonts w:eastAsia="SimSun"/>
                <w:sz w:val="24"/>
                <w:szCs w:val="24"/>
                <w:lang w:eastAsia="zh-CN"/>
              </w:rPr>
              <w:t>[6.3] - Легкая промышленность.</w:t>
            </w:r>
          </w:p>
        </w:tc>
        <w:tc>
          <w:tcPr>
            <w:tcW w:w="3271" w:type="dxa"/>
            <w:gridSpan w:val="2"/>
            <w:vMerge/>
          </w:tcPr>
          <w:p w:rsidR="000D42EC" w:rsidRPr="00655522" w:rsidRDefault="000D42EC" w:rsidP="00BF7B87">
            <w:pPr>
              <w:spacing w:line="240" w:lineRule="auto"/>
              <w:ind w:firstLine="426"/>
              <w:rPr>
                <w:rFonts w:eastAsia="SimSun"/>
                <w:sz w:val="24"/>
                <w:szCs w:val="24"/>
                <w:lang w:eastAsia="zh-CN"/>
              </w:rPr>
            </w:pPr>
          </w:p>
        </w:tc>
        <w:tc>
          <w:tcPr>
            <w:tcW w:w="3249" w:type="dxa"/>
            <w:vMerge/>
          </w:tcPr>
          <w:p w:rsidR="000D42EC" w:rsidRPr="00655522" w:rsidRDefault="000D42EC" w:rsidP="00BF7B87">
            <w:pPr>
              <w:suppressAutoHyphens/>
              <w:spacing w:line="240" w:lineRule="auto"/>
              <w:ind w:firstLine="426"/>
              <w:textAlignment w:val="baseline"/>
              <w:rPr>
                <w:rFonts w:eastAsia="SimSun"/>
                <w:sz w:val="24"/>
                <w:szCs w:val="24"/>
                <w:lang w:eastAsia="zh-CN"/>
              </w:rPr>
            </w:pPr>
          </w:p>
        </w:tc>
      </w:tr>
      <w:tr w:rsidR="00655522" w:rsidRPr="00655522" w:rsidTr="00BF7B87">
        <w:trPr>
          <w:trHeight w:val="345"/>
        </w:trPr>
        <w:tc>
          <w:tcPr>
            <w:tcW w:w="3227" w:type="dxa"/>
          </w:tcPr>
          <w:p w:rsidR="000D42EC" w:rsidRPr="00655522" w:rsidRDefault="000D42EC" w:rsidP="00BF7B87">
            <w:pPr>
              <w:spacing w:line="240" w:lineRule="auto"/>
              <w:ind w:firstLine="0"/>
              <w:jc w:val="left"/>
              <w:rPr>
                <w:rFonts w:eastAsia="SimSun"/>
                <w:sz w:val="24"/>
                <w:szCs w:val="24"/>
                <w:lang w:eastAsia="zh-CN"/>
              </w:rPr>
            </w:pPr>
            <w:r w:rsidRPr="00655522">
              <w:rPr>
                <w:rFonts w:eastAsia="SimSun"/>
                <w:sz w:val="24"/>
                <w:szCs w:val="24"/>
                <w:lang w:eastAsia="zh-CN"/>
              </w:rPr>
              <w:t>[6.3.1] - Фармацевтическая промышленность.</w:t>
            </w:r>
          </w:p>
        </w:tc>
        <w:tc>
          <w:tcPr>
            <w:tcW w:w="3271" w:type="dxa"/>
            <w:gridSpan w:val="2"/>
            <w:vMerge/>
          </w:tcPr>
          <w:p w:rsidR="000D42EC" w:rsidRPr="00655522" w:rsidRDefault="000D42EC" w:rsidP="00BF7B87">
            <w:pPr>
              <w:spacing w:line="240" w:lineRule="auto"/>
              <w:ind w:firstLine="426"/>
              <w:rPr>
                <w:rFonts w:eastAsia="SimSun"/>
                <w:sz w:val="24"/>
                <w:szCs w:val="24"/>
                <w:lang w:eastAsia="zh-CN"/>
              </w:rPr>
            </w:pPr>
          </w:p>
        </w:tc>
        <w:tc>
          <w:tcPr>
            <w:tcW w:w="3249" w:type="dxa"/>
            <w:vMerge/>
          </w:tcPr>
          <w:p w:rsidR="000D42EC" w:rsidRPr="00655522" w:rsidRDefault="000D42EC" w:rsidP="00BF7B87">
            <w:pPr>
              <w:suppressAutoHyphens/>
              <w:spacing w:line="240" w:lineRule="auto"/>
              <w:ind w:firstLine="426"/>
              <w:textAlignment w:val="baseline"/>
              <w:rPr>
                <w:rFonts w:eastAsia="SimSun"/>
                <w:sz w:val="24"/>
                <w:szCs w:val="24"/>
                <w:lang w:eastAsia="zh-CN"/>
              </w:rPr>
            </w:pPr>
          </w:p>
        </w:tc>
      </w:tr>
      <w:tr w:rsidR="00655522" w:rsidRPr="00655522" w:rsidTr="00BF7B87">
        <w:trPr>
          <w:trHeight w:val="345"/>
        </w:trPr>
        <w:tc>
          <w:tcPr>
            <w:tcW w:w="3227" w:type="dxa"/>
          </w:tcPr>
          <w:p w:rsidR="000D42EC" w:rsidRPr="00655522" w:rsidRDefault="000D42EC" w:rsidP="00BF7B87">
            <w:pPr>
              <w:spacing w:line="240" w:lineRule="auto"/>
              <w:ind w:firstLine="0"/>
              <w:jc w:val="left"/>
              <w:rPr>
                <w:rFonts w:eastAsia="SimSun"/>
                <w:sz w:val="24"/>
                <w:szCs w:val="24"/>
                <w:lang w:eastAsia="zh-CN"/>
              </w:rPr>
            </w:pPr>
            <w:r w:rsidRPr="00655522">
              <w:rPr>
                <w:rFonts w:eastAsia="SimSun"/>
                <w:sz w:val="24"/>
                <w:szCs w:val="24"/>
                <w:lang w:eastAsia="zh-CN"/>
              </w:rPr>
              <w:t>[6.4] - Пищевая промышленность.</w:t>
            </w:r>
          </w:p>
        </w:tc>
        <w:tc>
          <w:tcPr>
            <w:tcW w:w="3271" w:type="dxa"/>
            <w:gridSpan w:val="2"/>
            <w:vMerge/>
          </w:tcPr>
          <w:p w:rsidR="000D42EC" w:rsidRPr="00655522" w:rsidRDefault="000D42EC" w:rsidP="00BF7B87">
            <w:pPr>
              <w:spacing w:line="240" w:lineRule="auto"/>
              <w:ind w:firstLine="426"/>
              <w:rPr>
                <w:rFonts w:eastAsia="SimSun"/>
                <w:sz w:val="24"/>
                <w:szCs w:val="24"/>
                <w:lang w:eastAsia="zh-CN"/>
              </w:rPr>
            </w:pPr>
          </w:p>
        </w:tc>
        <w:tc>
          <w:tcPr>
            <w:tcW w:w="3249" w:type="dxa"/>
            <w:vMerge/>
          </w:tcPr>
          <w:p w:rsidR="000D42EC" w:rsidRPr="00655522" w:rsidRDefault="000D42EC" w:rsidP="00BF7B87">
            <w:pPr>
              <w:suppressAutoHyphens/>
              <w:spacing w:line="240" w:lineRule="auto"/>
              <w:ind w:firstLine="426"/>
              <w:textAlignment w:val="baseline"/>
              <w:rPr>
                <w:rFonts w:eastAsia="SimSun"/>
                <w:sz w:val="24"/>
                <w:szCs w:val="24"/>
                <w:lang w:eastAsia="zh-CN"/>
              </w:rPr>
            </w:pPr>
          </w:p>
        </w:tc>
      </w:tr>
      <w:tr w:rsidR="00655522" w:rsidRPr="00655522" w:rsidTr="00BF7B87">
        <w:trPr>
          <w:trHeight w:val="345"/>
        </w:trPr>
        <w:tc>
          <w:tcPr>
            <w:tcW w:w="3227" w:type="dxa"/>
          </w:tcPr>
          <w:p w:rsidR="000D42EC" w:rsidRPr="00655522" w:rsidRDefault="000D42EC" w:rsidP="00BF7B87">
            <w:pPr>
              <w:spacing w:line="240" w:lineRule="auto"/>
              <w:ind w:firstLine="0"/>
              <w:jc w:val="left"/>
              <w:rPr>
                <w:rFonts w:eastAsia="SimSun"/>
                <w:sz w:val="24"/>
                <w:szCs w:val="24"/>
                <w:lang w:eastAsia="zh-CN"/>
              </w:rPr>
            </w:pPr>
            <w:r w:rsidRPr="00655522">
              <w:rPr>
                <w:rFonts w:eastAsia="SimSun"/>
                <w:sz w:val="24"/>
                <w:szCs w:val="24"/>
                <w:lang w:eastAsia="zh-CN"/>
              </w:rPr>
              <w:t>[6.5] - Нефтехимическая промышленность.</w:t>
            </w:r>
          </w:p>
        </w:tc>
        <w:tc>
          <w:tcPr>
            <w:tcW w:w="3271" w:type="dxa"/>
            <w:gridSpan w:val="2"/>
            <w:vMerge/>
          </w:tcPr>
          <w:p w:rsidR="000D42EC" w:rsidRPr="00655522" w:rsidRDefault="000D42EC" w:rsidP="00BF7B87">
            <w:pPr>
              <w:spacing w:line="240" w:lineRule="auto"/>
              <w:ind w:firstLine="426"/>
              <w:rPr>
                <w:rFonts w:eastAsia="SimSun"/>
                <w:sz w:val="24"/>
                <w:szCs w:val="24"/>
                <w:lang w:eastAsia="zh-CN"/>
              </w:rPr>
            </w:pPr>
          </w:p>
        </w:tc>
        <w:tc>
          <w:tcPr>
            <w:tcW w:w="3249" w:type="dxa"/>
            <w:vMerge/>
          </w:tcPr>
          <w:p w:rsidR="000D42EC" w:rsidRPr="00655522" w:rsidRDefault="000D42EC" w:rsidP="00BF7B87">
            <w:pPr>
              <w:suppressAutoHyphens/>
              <w:spacing w:line="240" w:lineRule="auto"/>
              <w:ind w:firstLine="426"/>
              <w:textAlignment w:val="baseline"/>
              <w:rPr>
                <w:rFonts w:eastAsia="SimSun"/>
                <w:sz w:val="24"/>
                <w:szCs w:val="24"/>
                <w:lang w:eastAsia="zh-CN"/>
              </w:rPr>
            </w:pPr>
          </w:p>
        </w:tc>
      </w:tr>
      <w:tr w:rsidR="00655522" w:rsidRPr="00655522" w:rsidTr="00BF7B87">
        <w:trPr>
          <w:trHeight w:val="345"/>
        </w:trPr>
        <w:tc>
          <w:tcPr>
            <w:tcW w:w="3227" w:type="dxa"/>
          </w:tcPr>
          <w:p w:rsidR="000D42EC" w:rsidRPr="00655522" w:rsidRDefault="000D42EC" w:rsidP="00BF7B87">
            <w:pPr>
              <w:spacing w:line="240" w:lineRule="auto"/>
              <w:ind w:firstLine="0"/>
              <w:jc w:val="left"/>
              <w:rPr>
                <w:rFonts w:eastAsia="SimSun"/>
                <w:sz w:val="24"/>
                <w:szCs w:val="24"/>
                <w:lang w:eastAsia="zh-CN"/>
              </w:rPr>
            </w:pPr>
            <w:r w:rsidRPr="00655522">
              <w:rPr>
                <w:rFonts w:eastAsia="SimSun"/>
                <w:sz w:val="24"/>
                <w:szCs w:val="24"/>
                <w:lang w:eastAsia="zh-CN"/>
              </w:rPr>
              <w:t>[6.6] - Строительная промышленность.</w:t>
            </w:r>
          </w:p>
        </w:tc>
        <w:tc>
          <w:tcPr>
            <w:tcW w:w="3271" w:type="dxa"/>
            <w:gridSpan w:val="2"/>
            <w:vMerge/>
          </w:tcPr>
          <w:p w:rsidR="000D42EC" w:rsidRPr="00655522" w:rsidRDefault="000D42EC" w:rsidP="00BF7B87">
            <w:pPr>
              <w:spacing w:line="240" w:lineRule="auto"/>
              <w:ind w:firstLine="426"/>
              <w:rPr>
                <w:rFonts w:eastAsia="SimSun"/>
                <w:sz w:val="24"/>
                <w:szCs w:val="24"/>
                <w:lang w:eastAsia="zh-CN"/>
              </w:rPr>
            </w:pPr>
          </w:p>
        </w:tc>
        <w:tc>
          <w:tcPr>
            <w:tcW w:w="3249" w:type="dxa"/>
            <w:vMerge/>
          </w:tcPr>
          <w:p w:rsidR="000D42EC" w:rsidRPr="00655522" w:rsidRDefault="000D42EC" w:rsidP="00BF7B87">
            <w:pPr>
              <w:suppressAutoHyphens/>
              <w:spacing w:line="240" w:lineRule="auto"/>
              <w:ind w:firstLine="426"/>
              <w:textAlignment w:val="baseline"/>
              <w:rPr>
                <w:rFonts w:eastAsia="SimSun"/>
                <w:sz w:val="24"/>
                <w:szCs w:val="24"/>
                <w:lang w:eastAsia="zh-CN"/>
              </w:rPr>
            </w:pPr>
          </w:p>
        </w:tc>
      </w:tr>
      <w:tr w:rsidR="00655522" w:rsidRPr="00655522" w:rsidTr="00BF7B87">
        <w:trPr>
          <w:trHeight w:val="345"/>
        </w:trPr>
        <w:tc>
          <w:tcPr>
            <w:tcW w:w="3227" w:type="dxa"/>
          </w:tcPr>
          <w:p w:rsidR="000D42EC" w:rsidRPr="00655522" w:rsidRDefault="000D42EC" w:rsidP="00BF7B87">
            <w:pPr>
              <w:spacing w:line="240" w:lineRule="auto"/>
              <w:ind w:firstLine="0"/>
              <w:jc w:val="left"/>
              <w:rPr>
                <w:rFonts w:eastAsia="SimSun"/>
                <w:sz w:val="24"/>
                <w:szCs w:val="24"/>
                <w:lang w:eastAsia="zh-CN"/>
              </w:rPr>
            </w:pPr>
            <w:r w:rsidRPr="00655522">
              <w:rPr>
                <w:rFonts w:eastAsia="SimSun"/>
                <w:sz w:val="24"/>
                <w:szCs w:val="24"/>
                <w:lang w:eastAsia="zh-CN"/>
              </w:rPr>
              <w:t>[6.9] - Склады.</w:t>
            </w:r>
          </w:p>
        </w:tc>
        <w:tc>
          <w:tcPr>
            <w:tcW w:w="3271" w:type="dxa"/>
            <w:gridSpan w:val="2"/>
            <w:vMerge/>
          </w:tcPr>
          <w:p w:rsidR="000D42EC" w:rsidRPr="00655522" w:rsidRDefault="000D42EC" w:rsidP="00BF7B87">
            <w:pPr>
              <w:spacing w:line="240" w:lineRule="auto"/>
              <w:ind w:firstLine="426"/>
              <w:rPr>
                <w:rFonts w:eastAsia="SimSun"/>
                <w:sz w:val="24"/>
                <w:szCs w:val="24"/>
                <w:lang w:eastAsia="zh-CN"/>
              </w:rPr>
            </w:pPr>
          </w:p>
        </w:tc>
        <w:tc>
          <w:tcPr>
            <w:tcW w:w="3249" w:type="dxa"/>
            <w:vMerge/>
          </w:tcPr>
          <w:p w:rsidR="000D42EC" w:rsidRPr="00655522" w:rsidRDefault="000D42EC" w:rsidP="00BF7B87">
            <w:pPr>
              <w:suppressAutoHyphens/>
              <w:spacing w:line="240" w:lineRule="auto"/>
              <w:ind w:firstLine="426"/>
              <w:textAlignment w:val="baseline"/>
              <w:rPr>
                <w:rFonts w:eastAsia="SimSun"/>
                <w:sz w:val="24"/>
                <w:szCs w:val="24"/>
                <w:lang w:eastAsia="zh-CN"/>
              </w:rPr>
            </w:pPr>
          </w:p>
        </w:tc>
      </w:tr>
      <w:tr w:rsidR="00655522" w:rsidRPr="00655522" w:rsidTr="00BF7B87">
        <w:trPr>
          <w:trHeight w:val="20"/>
        </w:trPr>
        <w:tc>
          <w:tcPr>
            <w:tcW w:w="3227" w:type="dxa"/>
          </w:tcPr>
          <w:p w:rsidR="000D42EC" w:rsidRPr="00655522" w:rsidRDefault="000D42EC" w:rsidP="00BF7B87">
            <w:pPr>
              <w:widowControl w:val="0"/>
              <w:spacing w:line="240" w:lineRule="auto"/>
              <w:ind w:firstLine="0"/>
              <w:rPr>
                <w:rFonts w:eastAsia="SimSun"/>
                <w:sz w:val="24"/>
                <w:szCs w:val="24"/>
                <w:lang w:eastAsia="zh-CN"/>
              </w:rPr>
            </w:pPr>
            <w:r w:rsidRPr="00655522">
              <w:rPr>
                <w:rFonts w:eastAsia="SimSun"/>
                <w:sz w:val="24"/>
                <w:szCs w:val="24"/>
                <w:lang w:eastAsia="zh-CN"/>
              </w:rPr>
              <w:lastRenderedPageBreak/>
              <w:t>[4.1] - Деловое управление.</w:t>
            </w:r>
          </w:p>
        </w:tc>
        <w:tc>
          <w:tcPr>
            <w:tcW w:w="3271" w:type="dxa"/>
            <w:gridSpan w:val="2"/>
          </w:tcPr>
          <w:p w:rsidR="000D42EC" w:rsidRPr="00655522" w:rsidRDefault="000D42EC" w:rsidP="00BF7B87">
            <w:pPr>
              <w:keepLines w:val="0"/>
              <w:overflowPunct/>
              <w:autoSpaceDE/>
              <w:autoSpaceDN/>
              <w:adjustRightInd/>
              <w:spacing w:line="240" w:lineRule="auto"/>
              <w:ind w:firstLine="426"/>
              <w:jc w:val="left"/>
              <w:rPr>
                <w:sz w:val="24"/>
                <w:szCs w:val="24"/>
              </w:rPr>
            </w:pPr>
            <w:r w:rsidRPr="00655522">
              <w:rPr>
                <w:rFonts w:eastAsia="SimSun"/>
                <w:sz w:val="24"/>
                <w:szCs w:val="24"/>
                <w:lang w:eastAsia="zh-CN"/>
              </w:rPr>
              <w:t>Офисы, конторы (органы управления производством);</w:t>
            </w:r>
          </w:p>
        </w:tc>
        <w:tc>
          <w:tcPr>
            <w:tcW w:w="3249" w:type="dxa"/>
            <w:vMerge/>
          </w:tcPr>
          <w:p w:rsidR="000D42EC" w:rsidRPr="00655522" w:rsidRDefault="000D42EC" w:rsidP="00BF7B87">
            <w:pPr>
              <w:suppressAutoHyphens/>
              <w:spacing w:line="240" w:lineRule="auto"/>
              <w:ind w:firstLine="426"/>
              <w:textAlignment w:val="baseline"/>
              <w:rPr>
                <w:rFonts w:eastAsia="SimSun"/>
                <w:sz w:val="24"/>
                <w:szCs w:val="24"/>
                <w:lang w:eastAsia="zh-CN"/>
              </w:rPr>
            </w:pPr>
          </w:p>
        </w:tc>
      </w:tr>
      <w:tr w:rsidR="00655522" w:rsidRPr="00655522" w:rsidTr="00BF7B87">
        <w:trPr>
          <w:trHeight w:val="1639"/>
        </w:trPr>
        <w:tc>
          <w:tcPr>
            <w:tcW w:w="3227" w:type="dxa"/>
          </w:tcPr>
          <w:p w:rsidR="000D42EC" w:rsidRPr="00655522" w:rsidRDefault="000D42EC" w:rsidP="00BF7B87">
            <w:pPr>
              <w:widowControl w:val="0"/>
              <w:spacing w:line="240" w:lineRule="auto"/>
              <w:ind w:firstLine="0"/>
              <w:rPr>
                <w:rFonts w:eastAsia="SimSun"/>
                <w:sz w:val="24"/>
                <w:szCs w:val="24"/>
                <w:lang w:eastAsia="zh-CN"/>
              </w:rPr>
            </w:pPr>
            <w:r w:rsidRPr="00655522">
              <w:rPr>
                <w:rFonts w:eastAsia="SimSun"/>
                <w:sz w:val="24"/>
                <w:szCs w:val="24"/>
                <w:lang w:eastAsia="zh-CN"/>
              </w:rPr>
              <w:t>[3.9] - Обеспечение научной деятельности.</w:t>
            </w:r>
          </w:p>
        </w:tc>
        <w:tc>
          <w:tcPr>
            <w:tcW w:w="3271" w:type="dxa"/>
            <w:gridSpan w:val="2"/>
          </w:tcPr>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Проектные, научно-исследовательские, конструкторские и изыскательские организации, связанные с обслуживанием предприятий;</w:t>
            </w:r>
          </w:p>
        </w:tc>
        <w:tc>
          <w:tcPr>
            <w:tcW w:w="3249" w:type="dxa"/>
            <w:vMerge/>
          </w:tcPr>
          <w:p w:rsidR="000D42EC" w:rsidRPr="00655522" w:rsidRDefault="000D42EC" w:rsidP="00BF7B87">
            <w:pPr>
              <w:suppressAutoHyphens/>
              <w:spacing w:line="240" w:lineRule="auto"/>
              <w:ind w:firstLine="426"/>
              <w:textAlignment w:val="baseline"/>
              <w:rPr>
                <w:rFonts w:eastAsia="SimSun"/>
                <w:sz w:val="24"/>
                <w:szCs w:val="24"/>
                <w:lang w:eastAsia="zh-CN"/>
              </w:rPr>
            </w:pPr>
          </w:p>
        </w:tc>
      </w:tr>
      <w:tr w:rsidR="00655522" w:rsidRPr="00655522" w:rsidTr="00BF7B87">
        <w:trPr>
          <w:trHeight w:val="20"/>
        </w:trPr>
        <w:tc>
          <w:tcPr>
            <w:tcW w:w="3227" w:type="dxa"/>
          </w:tcPr>
          <w:p w:rsidR="000D42EC" w:rsidRPr="00655522" w:rsidRDefault="000D42EC" w:rsidP="00BF7B87">
            <w:pPr>
              <w:keepLines w:val="0"/>
              <w:overflowPunct/>
              <w:autoSpaceDE/>
              <w:autoSpaceDN/>
              <w:adjustRightInd/>
              <w:spacing w:line="240" w:lineRule="auto"/>
              <w:ind w:firstLine="0"/>
              <w:jc w:val="left"/>
              <w:rPr>
                <w:rFonts w:eastAsia="SimSun"/>
                <w:sz w:val="24"/>
                <w:szCs w:val="24"/>
                <w:lang w:eastAsia="zh-CN"/>
              </w:rPr>
            </w:pPr>
            <w:r w:rsidRPr="00655522">
              <w:rPr>
                <w:rFonts w:eastAsia="SimSun"/>
                <w:sz w:val="24"/>
                <w:szCs w:val="24"/>
                <w:lang w:eastAsia="zh-CN"/>
              </w:rPr>
              <w:t>[3.1] - Коммунальное обслуживание</w:t>
            </w:r>
          </w:p>
        </w:tc>
        <w:tc>
          <w:tcPr>
            <w:tcW w:w="3271" w:type="dxa"/>
            <w:gridSpan w:val="2"/>
          </w:tcPr>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 xml:space="preserve">Объекты инженерного обеспечения и объекты вспомогательного инженерного назначения. </w:t>
            </w:r>
          </w:p>
          <w:p w:rsidR="000D42EC" w:rsidRPr="00655522" w:rsidRDefault="000D42EC" w:rsidP="00BF7B87">
            <w:pPr>
              <w:spacing w:line="240" w:lineRule="auto"/>
              <w:ind w:firstLine="426"/>
              <w:jc w:val="left"/>
              <w:rPr>
                <w:rFonts w:eastAsia="SimSun"/>
                <w:sz w:val="24"/>
                <w:szCs w:val="24"/>
                <w:lang w:eastAsia="zh-CN"/>
              </w:rPr>
            </w:pPr>
            <w:r w:rsidRPr="00655522">
              <w:rPr>
                <w:rFonts w:eastAsia="SimSun"/>
                <w:sz w:val="24"/>
                <w:szCs w:val="24"/>
                <w:lang w:eastAsia="zh-CN"/>
              </w:rPr>
              <w:t xml:space="preserve">Котельные, водозаборы, насосные станции, трансформаторные подстанции, телефонные станции, стоянки, гаражи и мастерские для обслуживания уборочной и аварийной техники, а также здания или помещения, предназначенные для приема физических и юридических лиц в связи с предоставлением им коммунальных услуг; сооружения связи; </w:t>
            </w:r>
          </w:p>
          <w:p w:rsidR="000D42EC" w:rsidRPr="00655522" w:rsidRDefault="000D42EC" w:rsidP="00BF7B87">
            <w:pPr>
              <w:spacing w:line="240" w:lineRule="auto"/>
              <w:ind w:firstLine="426"/>
              <w:jc w:val="left"/>
              <w:rPr>
                <w:rFonts w:eastAsia="SimSun"/>
                <w:sz w:val="24"/>
                <w:szCs w:val="24"/>
                <w:lang w:eastAsia="zh-CN"/>
              </w:rPr>
            </w:pPr>
          </w:p>
        </w:tc>
        <w:tc>
          <w:tcPr>
            <w:tcW w:w="3249" w:type="dxa"/>
            <w:vMerge w:val="restart"/>
          </w:tcPr>
          <w:p w:rsidR="000D42EC" w:rsidRPr="00655522" w:rsidRDefault="000D42EC" w:rsidP="00BF7B87">
            <w:pPr>
              <w:keepLines w:val="0"/>
              <w:tabs>
                <w:tab w:val="left" w:pos="1134"/>
              </w:tabs>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минимальная площадь земельных участков - 5 кв. м;</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максимальное количество надземных этажей – 5 этажей;</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максимальная высота зданий, строений, сооружений от уровня земли - 20 м;</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максимальный процент застройки в границах земельного участка – 80%</w:t>
            </w:r>
          </w:p>
        </w:tc>
      </w:tr>
      <w:tr w:rsidR="00655522" w:rsidRPr="00655522" w:rsidTr="00BF7B87">
        <w:trPr>
          <w:trHeight w:val="20"/>
        </w:trPr>
        <w:tc>
          <w:tcPr>
            <w:tcW w:w="3227" w:type="dxa"/>
          </w:tcPr>
          <w:p w:rsidR="000D42EC" w:rsidRPr="00655522" w:rsidRDefault="000D42EC" w:rsidP="00BF7B87">
            <w:pPr>
              <w:spacing w:line="240" w:lineRule="auto"/>
              <w:ind w:firstLine="0"/>
              <w:jc w:val="left"/>
              <w:rPr>
                <w:rFonts w:eastAsia="SimSun"/>
                <w:sz w:val="24"/>
                <w:szCs w:val="24"/>
                <w:lang w:eastAsia="zh-CN"/>
              </w:rPr>
            </w:pPr>
            <w:r w:rsidRPr="00655522">
              <w:rPr>
                <w:rFonts w:eastAsia="SimSun"/>
                <w:sz w:val="24"/>
                <w:szCs w:val="24"/>
                <w:lang w:eastAsia="zh-CN"/>
              </w:rPr>
              <w:t>[</w:t>
            </w:r>
            <w:r w:rsidRPr="00655522">
              <w:rPr>
                <w:sz w:val="24"/>
                <w:szCs w:val="24"/>
                <w:lang w:eastAsia="zh-CN"/>
              </w:rPr>
              <w:t>8.3</w:t>
            </w:r>
            <w:r w:rsidRPr="00655522">
              <w:rPr>
                <w:rFonts w:eastAsia="SimSun"/>
                <w:sz w:val="24"/>
                <w:szCs w:val="24"/>
                <w:lang w:eastAsia="zh-CN"/>
              </w:rPr>
              <w:t>] - Обеспечение внутреннего правопорядка.</w:t>
            </w:r>
          </w:p>
        </w:tc>
        <w:tc>
          <w:tcPr>
            <w:tcW w:w="3271" w:type="dxa"/>
            <w:gridSpan w:val="2"/>
          </w:tcPr>
          <w:p w:rsidR="000D42EC" w:rsidRPr="00655522" w:rsidRDefault="000D42EC" w:rsidP="00BF7B87">
            <w:pPr>
              <w:keepLines w:val="0"/>
              <w:overflowPunct/>
              <w:spacing w:line="240" w:lineRule="auto"/>
              <w:ind w:firstLine="426"/>
              <w:rPr>
                <w:rFonts w:eastAsia="SimSun"/>
                <w:sz w:val="24"/>
                <w:szCs w:val="24"/>
                <w:lang w:eastAsia="zh-CN"/>
              </w:rPr>
            </w:pPr>
            <w:r w:rsidRPr="00655522">
              <w:rPr>
                <w:rFonts w:eastAsia="SimSun"/>
                <w:sz w:val="24"/>
                <w:szCs w:val="24"/>
                <w:lang w:eastAsia="zh-CN"/>
              </w:rPr>
              <w:t>Объекты гражданской обороны (убежища, противорадиационные укрытия и т.п.); объекты пожарной охраны, пожарные депо; пункты охраны порядка</w:t>
            </w:r>
          </w:p>
        </w:tc>
        <w:tc>
          <w:tcPr>
            <w:tcW w:w="3249" w:type="dxa"/>
            <w:vMerge/>
          </w:tcPr>
          <w:p w:rsidR="000D42EC" w:rsidRPr="00655522" w:rsidRDefault="000D42EC" w:rsidP="00BF7B87">
            <w:pPr>
              <w:keepLines w:val="0"/>
              <w:tabs>
                <w:tab w:val="left" w:pos="1134"/>
              </w:tabs>
              <w:overflowPunct/>
              <w:autoSpaceDE/>
              <w:autoSpaceDN/>
              <w:adjustRightInd/>
              <w:spacing w:line="240" w:lineRule="auto"/>
              <w:ind w:firstLine="426"/>
              <w:jc w:val="left"/>
              <w:rPr>
                <w:rFonts w:eastAsia="SimSun"/>
                <w:sz w:val="24"/>
                <w:szCs w:val="24"/>
                <w:lang w:eastAsia="zh-CN"/>
              </w:rPr>
            </w:pPr>
          </w:p>
        </w:tc>
      </w:tr>
      <w:tr w:rsidR="00655522" w:rsidRPr="00655522" w:rsidTr="00BF7B87">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20"/>
        </w:trPr>
        <w:tc>
          <w:tcPr>
            <w:tcW w:w="3227" w:type="dxa"/>
            <w:vMerge w:val="restart"/>
          </w:tcPr>
          <w:p w:rsidR="000D42EC" w:rsidRPr="00655522" w:rsidRDefault="000D42EC" w:rsidP="00BF7B87">
            <w:pPr>
              <w:keepLines w:val="0"/>
              <w:tabs>
                <w:tab w:val="left" w:pos="2520"/>
              </w:tabs>
              <w:overflowPunct/>
              <w:autoSpaceDE/>
              <w:autoSpaceDN/>
              <w:adjustRightInd/>
              <w:spacing w:line="240" w:lineRule="auto"/>
              <w:ind w:firstLine="0"/>
              <w:rPr>
                <w:rFonts w:eastAsia="SimSun"/>
                <w:sz w:val="24"/>
                <w:szCs w:val="24"/>
                <w:lang w:eastAsia="zh-CN"/>
              </w:rPr>
            </w:pPr>
            <w:r w:rsidRPr="00655522">
              <w:rPr>
                <w:rFonts w:eastAsia="SimSun"/>
                <w:sz w:val="24"/>
                <w:szCs w:val="24"/>
                <w:lang w:eastAsia="zh-CN"/>
              </w:rPr>
              <w:t>[4.9.1] - Объекты придорожного сервиса.</w:t>
            </w:r>
          </w:p>
          <w:p w:rsidR="000D42EC" w:rsidRPr="00655522" w:rsidRDefault="000D42EC" w:rsidP="00BF7B87">
            <w:pPr>
              <w:keepLines w:val="0"/>
              <w:tabs>
                <w:tab w:val="left" w:pos="2520"/>
              </w:tabs>
              <w:overflowPunct/>
              <w:autoSpaceDE/>
              <w:autoSpaceDN/>
              <w:adjustRightInd/>
              <w:spacing w:line="240" w:lineRule="auto"/>
              <w:ind w:firstLine="0"/>
              <w:rPr>
                <w:rFonts w:eastAsia="SimSun"/>
                <w:sz w:val="24"/>
                <w:szCs w:val="24"/>
                <w:lang w:eastAsia="zh-CN"/>
              </w:rPr>
            </w:pPr>
          </w:p>
        </w:tc>
        <w:tc>
          <w:tcPr>
            <w:tcW w:w="3260" w:type="dxa"/>
          </w:tcPr>
          <w:p w:rsidR="000D42EC" w:rsidRPr="00655522" w:rsidRDefault="000D42EC" w:rsidP="00BF7B87">
            <w:pPr>
              <w:keepLines w:val="0"/>
              <w:tabs>
                <w:tab w:val="left" w:pos="2520"/>
              </w:tabs>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Станции технического обслуживания автомобилей, авторемонтные предприятия;</w:t>
            </w:r>
          </w:p>
        </w:tc>
        <w:tc>
          <w:tcPr>
            <w:tcW w:w="3260" w:type="dxa"/>
            <w:gridSpan w:val="2"/>
            <w:vMerge w:val="restart"/>
          </w:tcPr>
          <w:p w:rsidR="000D42EC" w:rsidRPr="00655522" w:rsidRDefault="000D42EC" w:rsidP="00BF7B87">
            <w:pPr>
              <w:keepLines w:val="0"/>
              <w:suppressAutoHyphens/>
              <w:overflowPunct/>
              <w:autoSpaceDE/>
              <w:autoSpaceDN/>
              <w:adjustRightInd/>
              <w:spacing w:line="240" w:lineRule="auto"/>
              <w:ind w:firstLine="426"/>
              <w:jc w:val="left"/>
              <w:textAlignment w:val="baseline"/>
              <w:rPr>
                <w:rFonts w:eastAsia="SimSun"/>
                <w:sz w:val="24"/>
                <w:szCs w:val="24"/>
                <w:lang w:eastAsia="zh-CN"/>
              </w:rPr>
            </w:pPr>
            <w:r w:rsidRPr="00655522">
              <w:rPr>
                <w:rFonts w:eastAsia="SimSun"/>
                <w:sz w:val="24"/>
                <w:szCs w:val="24"/>
                <w:lang w:eastAsia="zh-CN"/>
              </w:rPr>
              <w:t>минимальная площадь земельных участков   – 100  кв. м;</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максимальное количество надземных этажей – 2 этажа;</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максимальная высота зданий, строений, сооружений от уровня земли - 10 м;</w:t>
            </w:r>
          </w:p>
          <w:p w:rsidR="000D42EC" w:rsidRPr="00655522" w:rsidRDefault="000D42EC" w:rsidP="00BF7B87">
            <w:pPr>
              <w:tabs>
                <w:tab w:val="left" w:pos="2520"/>
              </w:tabs>
              <w:spacing w:line="240" w:lineRule="auto"/>
              <w:ind w:firstLine="426"/>
              <w:jc w:val="left"/>
              <w:rPr>
                <w:rFonts w:eastAsia="SimSun"/>
                <w:sz w:val="24"/>
                <w:szCs w:val="24"/>
                <w:lang w:eastAsia="zh-CN"/>
              </w:rPr>
            </w:pPr>
            <w:r w:rsidRPr="00655522">
              <w:rPr>
                <w:rFonts w:eastAsia="SimSun"/>
                <w:sz w:val="24"/>
                <w:szCs w:val="24"/>
                <w:lang w:eastAsia="zh-CN"/>
              </w:rPr>
              <w:t>максимальный процент застройки в границах земельного участка – 60%;</w:t>
            </w:r>
          </w:p>
        </w:tc>
      </w:tr>
      <w:tr w:rsidR="00655522" w:rsidRPr="00655522" w:rsidTr="00BF7B87">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20"/>
        </w:trPr>
        <w:tc>
          <w:tcPr>
            <w:tcW w:w="3227" w:type="dxa"/>
            <w:vMerge/>
          </w:tcPr>
          <w:p w:rsidR="000D42EC" w:rsidRPr="00655522" w:rsidRDefault="000D42EC" w:rsidP="00BF7B87">
            <w:pPr>
              <w:keepLines w:val="0"/>
              <w:tabs>
                <w:tab w:val="left" w:pos="2520"/>
              </w:tabs>
              <w:overflowPunct/>
              <w:autoSpaceDE/>
              <w:autoSpaceDN/>
              <w:adjustRightInd/>
              <w:spacing w:line="240" w:lineRule="auto"/>
              <w:ind w:firstLine="0"/>
              <w:rPr>
                <w:rFonts w:eastAsia="SimSun"/>
                <w:sz w:val="24"/>
                <w:szCs w:val="24"/>
                <w:lang w:eastAsia="zh-CN"/>
              </w:rPr>
            </w:pPr>
          </w:p>
        </w:tc>
        <w:tc>
          <w:tcPr>
            <w:tcW w:w="3260" w:type="dxa"/>
          </w:tcPr>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АЗС для заправки грузового и легкового автотранспорта жидким и газовым топливом;</w:t>
            </w:r>
          </w:p>
        </w:tc>
        <w:tc>
          <w:tcPr>
            <w:tcW w:w="3260" w:type="dxa"/>
            <w:gridSpan w:val="2"/>
            <w:vMerge/>
            <w:vAlign w:val="center"/>
          </w:tcPr>
          <w:p w:rsidR="000D42EC" w:rsidRPr="00655522" w:rsidRDefault="000D42EC" w:rsidP="00BF7B87">
            <w:pPr>
              <w:keepLines w:val="0"/>
              <w:tabs>
                <w:tab w:val="left" w:pos="2520"/>
              </w:tabs>
              <w:overflowPunct/>
              <w:autoSpaceDE/>
              <w:autoSpaceDN/>
              <w:adjustRightInd/>
              <w:spacing w:line="240" w:lineRule="auto"/>
              <w:ind w:firstLine="426"/>
              <w:jc w:val="left"/>
              <w:rPr>
                <w:rFonts w:eastAsia="SimSun"/>
                <w:sz w:val="24"/>
                <w:szCs w:val="24"/>
                <w:lang w:eastAsia="zh-CN"/>
              </w:rPr>
            </w:pPr>
          </w:p>
        </w:tc>
      </w:tr>
      <w:tr w:rsidR="00655522" w:rsidRPr="00655522" w:rsidTr="00BF7B87">
        <w:trPr>
          <w:trHeight w:val="4968"/>
        </w:trPr>
        <w:tc>
          <w:tcPr>
            <w:tcW w:w="3227" w:type="dxa"/>
          </w:tcPr>
          <w:p w:rsidR="000D42EC" w:rsidRPr="00655522" w:rsidRDefault="000D42EC" w:rsidP="00BF7B87">
            <w:pPr>
              <w:keepLines w:val="0"/>
              <w:overflowPunct/>
              <w:autoSpaceDE/>
              <w:autoSpaceDN/>
              <w:adjustRightInd/>
              <w:spacing w:line="240" w:lineRule="auto"/>
              <w:ind w:firstLine="0"/>
              <w:jc w:val="left"/>
              <w:rPr>
                <w:rFonts w:eastAsia="SimSun"/>
                <w:sz w:val="24"/>
                <w:szCs w:val="24"/>
                <w:lang w:eastAsia="zh-CN"/>
              </w:rPr>
            </w:pPr>
            <w:r w:rsidRPr="00655522">
              <w:rPr>
                <w:rFonts w:eastAsia="SimSun"/>
                <w:sz w:val="24"/>
                <w:szCs w:val="24"/>
                <w:lang w:eastAsia="zh-CN"/>
              </w:rPr>
              <w:lastRenderedPageBreak/>
              <w:t>[4.6] – Общественное питание.</w:t>
            </w:r>
          </w:p>
          <w:p w:rsidR="000D42EC" w:rsidRPr="00655522" w:rsidRDefault="000D42EC" w:rsidP="00BF7B87">
            <w:pPr>
              <w:keepLines w:val="0"/>
              <w:overflowPunct/>
              <w:autoSpaceDE/>
              <w:autoSpaceDN/>
              <w:adjustRightInd/>
              <w:spacing w:line="240" w:lineRule="auto"/>
              <w:ind w:firstLine="0"/>
              <w:jc w:val="left"/>
              <w:rPr>
                <w:rFonts w:eastAsia="SimSun"/>
                <w:sz w:val="24"/>
                <w:szCs w:val="24"/>
                <w:lang w:eastAsia="zh-CN"/>
              </w:rPr>
            </w:pPr>
          </w:p>
          <w:p w:rsidR="000D42EC" w:rsidRPr="00655522" w:rsidRDefault="000D42EC" w:rsidP="00BF7B87">
            <w:pPr>
              <w:keepLines w:val="0"/>
              <w:overflowPunct/>
              <w:autoSpaceDE/>
              <w:autoSpaceDN/>
              <w:adjustRightInd/>
              <w:spacing w:line="240" w:lineRule="auto"/>
              <w:ind w:firstLine="0"/>
              <w:jc w:val="left"/>
              <w:rPr>
                <w:rFonts w:eastAsia="SimSun"/>
                <w:sz w:val="24"/>
                <w:szCs w:val="24"/>
                <w:lang w:eastAsia="zh-CN"/>
              </w:rPr>
            </w:pPr>
          </w:p>
          <w:p w:rsidR="000D42EC" w:rsidRPr="00655522" w:rsidRDefault="000D42EC" w:rsidP="00BF7B87">
            <w:pPr>
              <w:spacing w:line="240" w:lineRule="auto"/>
              <w:jc w:val="left"/>
              <w:rPr>
                <w:rFonts w:eastAsia="SimSun"/>
                <w:sz w:val="24"/>
                <w:szCs w:val="24"/>
                <w:lang w:eastAsia="zh-CN"/>
              </w:rPr>
            </w:pPr>
          </w:p>
        </w:tc>
        <w:tc>
          <w:tcPr>
            <w:tcW w:w="3260" w:type="dxa"/>
          </w:tcPr>
          <w:p w:rsidR="000D42EC" w:rsidRPr="00655522" w:rsidRDefault="000D42EC" w:rsidP="00BF7B87">
            <w:pPr>
              <w:spacing w:line="240" w:lineRule="auto"/>
              <w:ind w:firstLine="284"/>
              <w:jc w:val="left"/>
              <w:rPr>
                <w:rFonts w:eastAsia="SimSun"/>
                <w:sz w:val="24"/>
                <w:szCs w:val="24"/>
                <w:lang w:eastAsia="zh-CN"/>
              </w:rPr>
            </w:pPr>
            <w:r w:rsidRPr="00655522">
              <w:rPr>
                <w:rFonts w:eastAsia="SimSun"/>
                <w:sz w:val="24"/>
                <w:szCs w:val="24"/>
                <w:lang w:eastAsia="zh-CN"/>
              </w:rPr>
              <w:t xml:space="preserve">Кафе, столовые, закусочные - не более 50 посадочных мест с ограничением по времени работы; </w:t>
            </w:r>
          </w:p>
        </w:tc>
        <w:tc>
          <w:tcPr>
            <w:tcW w:w="3260" w:type="dxa"/>
            <w:gridSpan w:val="2"/>
          </w:tcPr>
          <w:p w:rsidR="000D42EC" w:rsidRPr="00655522" w:rsidRDefault="000D42EC" w:rsidP="00BF7B87">
            <w:pPr>
              <w:keepLines w:val="0"/>
              <w:tabs>
                <w:tab w:val="left" w:pos="1134"/>
              </w:tabs>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минимальная/максимальная площадь земельных участков  – 100/5000 кв. м;</w:t>
            </w:r>
          </w:p>
          <w:p w:rsidR="000D42EC" w:rsidRPr="00655522" w:rsidRDefault="000D42EC" w:rsidP="00BF7B87">
            <w:pPr>
              <w:keepLines w:val="0"/>
              <w:tabs>
                <w:tab w:val="left" w:pos="1134"/>
              </w:tabs>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максимальное количество надземных этажей зданий – 3 этажа (включая мансардный этаж);</w:t>
            </w:r>
          </w:p>
          <w:p w:rsidR="000D42EC" w:rsidRPr="00655522" w:rsidRDefault="000D42EC" w:rsidP="00BF7B87">
            <w:pPr>
              <w:keepLines w:val="0"/>
              <w:tabs>
                <w:tab w:val="left" w:pos="1134"/>
              </w:tabs>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максимальный процент застройки в границах земельного участка – 70%;</w:t>
            </w:r>
          </w:p>
          <w:p w:rsidR="000D42EC" w:rsidRPr="00655522" w:rsidRDefault="000D42EC" w:rsidP="00BF7B87">
            <w:pPr>
              <w:keepLines w:val="0"/>
              <w:tabs>
                <w:tab w:val="left" w:pos="1134"/>
              </w:tabs>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данные объекты должны иметь необходимое расчетное количество парковочных мест (отдельно стоящих, встроенных, пристроенных, подземных) только на территории своих земельных участков.</w:t>
            </w:r>
          </w:p>
        </w:tc>
      </w:tr>
      <w:tr w:rsidR="00655522" w:rsidRPr="00655522" w:rsidTr="00BF7B87">
        <w:trPr>
          <w:trHeight w:val="20"/>
        </w:trPr>
        <w:tc>
          <w:tcPr>
            <w:tcW w:w="3227" w:type="dxa"/>
          </w:tcPr>
          <w:p w:rsidR="000D42EC" w:rsidRPr="00655522" w:rsidRDefault="000D42EC" w:rsidP="00BF7B87">
            <w:pPr>
              <w:keepLines w:val="0"/>
              <w:overflowPunct/>
              <w:autoSpaceDE/>
              <w:autoSpaceDN/>
              <w:adjustRightInd/>
              <w:spacing w:line="240" w:lineRule="auto"/>
              <w:ind w:firstLine="0"/>
              <w:jc w:val="left"/>
              <w:rPr>
                <w:rFonts w:eastAsia="SimSun"/>
                <w:sz w:val="24"/>
                <w:szCs w:val="24"/>
                <w:lang w:eastAsia="zh-CN"/>
              </w:rPr>
            </w:pPr>
            <w:r w:rsidRPr="00655522">
              <w:rPr>
                <w:rFonts w:eastAsia="SimSun"/>
                <w:sz w:val="24"/>
                <w:szCs w:val="24"/>
                <w:lang w:eastAsia="zh-CN"/>
              </w:rPr>
              <w:t>[3.2] - Социальное обслуживание</w:t>
            </w:r>
          </w:p>
        </w:tc>
        <w:tc>
          <w:tcPr>
            <w:tcW w:w="3260" w:type="dxa"/>
          </w:tcPr>
          <w:p w:rsidR="000D42EC" w:rsidRPr="00655522" w:rsidRDefault="000D42EC" w:rsidP="00BF7B87">
            <w:pPr>
              <w:keepLines w:val="0"/>
              <w:overflowPunct/>
              <w:autoSpaceDE/>
              <w:autoSpaceDN/>
              <w:adjustRightInd/>
              <w:spacing w:line="240" w:lineRule="auto"/>
              <w:ind w:firstLine="284"/>
              <w:jc w:val="left"/>
              <w:rPr>
                <w:rFonts w:eastAsia="SimSun"/>
                <w:sz w:val="24"/>
                <w:szCs w:val="24"/>
                <w:lang w:eastAsia="zh-CN"/>
              </w:rPr>
            </w:pPr>
            <w:r w:rsidRPr="00655522">
              <w:rPr>
                <w:rFonts w:eastAsia="SimSun"/>
                <w:sz w:val="24"/>
                <w:szCs w:val="24"/>
                <w:lang w:eastAsia="zh-CN"/>
              </w:rPr>
              <w:t>Службы психологической и бесплатной юридической помощи; социальные, пенсионные и иные службы, в которых осуществляется прием граждан по вопросам оказания социальной помощи и назначения социальных или пенсионных выплат; отделения и пункты почтовой связи, телеграфной связи, переговорные пункты;</w:t>
            </w:r>
          </w:p>
        </w:tc>
        <w:tc>
          <w:tcPr>
            <w:tcW w:w="3260" w:type="dxa"/>
            <w:gridSpan w:val="2"/>
            <w:vMerge w:val="restart"/>
          </w:tcPr>
          <w:p w:rsidR="000D42EC" w:rsidRPr="00655522" w:rsidRDefault="000D42EC" w:rsidP="00BF7B87">
            <w:pPr>
              <w:keepLines w:val="0"/>
              <w:tabs>
                <w:tab w:val="left" w:pos="1134"/>
              </w:tabs>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минимальная/максимальная площадь земельных участков  – 10/5000 кв. м;</w:t>
            </w:r>
          </w:p>
          <w:p w:rsidR="000D42EC" w:rsidRPr="00655522" w:rsidRDefault="000D42EC" w:rsidP="00BF7B87">
            <w:pPr>
              <w:keepLines w:val="0"/>
              <w:tabs>
                <w:tab w:val="left" w:pos="1134"/>
              </w:tabs>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максимальное количество надземных этажей зданий – 3 этажа (включая мансардный этаж);</w:t>
            </w:r>
          </w:p>
          <w:p w:rsidR="000D42EC" w:rsidRPr="00655522" w:rsidRDefault="000D42EC" w:rsidP="00BF7B87">
            <w:pPr>
              <w:keepLines w:val="0"/>
              <w:tabs>
                <w:tab w:val="left" w:pos="1134"/>
              </w:tabs>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максимальный процент застройки в границах земельного участка – 80%;</w:t>
            </w:r>
          </w:p>
          <w:p w:rsidR="000D42EC" w:rsidRPr="00655522" w:rsidRDefault="000D42EC" w:rsidP="00BF7B87">
            <w:pPr>
              <w:keepLines w:val="0"/>
              <w:tabs>
                <w:tab w:val="left" w:pos="1134"/>
              </w:tabs>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максимальная общая площадь встроенных объектов - 150 м</w:t>
            </w:r>
            <w:proofErr w:type="gramStart"/>
            <w:r w:rsidRPr="00655522">
              <w:rPr>
                <w:rFonts w:eastAsia="SimSun"/>
                <w:sz w:val="24"/>
                <w:szCs w:val="24"/>
                <w:lang w:eastAsia="zh-CN"/>
              </w:rPr>
              <w:t>2</w:t>
            </w:r>
            <w:proofErr w:type="gramEnd"/>
            <w:r w:rsidRPr="00655522">
              <w:rPr>
                <w:rFonts w:eastAsia="SimSun"/>
                <w:sz w:val="24"/>
                <w:szCs w:val="24"/>
                <w:lang w:eastAsia="zh-CN"/>
              </w:rPr>
              <w:t>.</w:t>
            </w:r>
          </w:p>
          <w:p w:rsidR="000D42EC" w:rsidRPr="00655522" w:rsidRDefault="000D42EC" w:rsidP="00BF7B87">
            <w:pPr>
              <w:keepLines w:val="0"/>
              <w:tabs>
                <w:tab w:val="left" w:pos="1134"/>
              </w:tabs>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Объекты по оказанию услуг и обслуживанию населения допускается размещать в отдельно стоящих, встроенных или пристроенных объектах с изолированными от жилых зданий или их частей входами.</w:t>
            </w:r>
          </w:p>
        </w:tc>
      </w:tr>
      <w:tr w:rsidR="00655522" w:rsidRPr="00655522" w:rsidTr="00BF7B87">
        <w:trPr>
          <w:trHeight w:val="2629"/>
        </w:trPr>
        <w:tc>
          <w:tcPr>
            <w:tcW w:w="3227" w:type="dxa"/>
          </w:tcPr>
          <w:p w:rsidR="000D42EC" w:rsidRPr="00655522" w:rsidRDefault="000D42EC" w:rsidP="00BF7B87">
            <w:pPr>
              <w:keepLines w:val="0"/>
              <w:overflowPunct/>
              <w:autoSpaceDE/>
              <w:autoSpaceDN/>
              <w:adjustRightInd/>
              <w:spacing w:line="240" w:lineRule="auto"/>
              <w:ind w:firstLine="0"/>
              <w:jc w:val="left"/>
              <w:rPr>
                <w:rFonts w:eastAsia="SimSun"/>
                <w:sz w:val="24"/>
                <w:szCs w:val="24"/>
                <w:lang w:eastAsia="zh-CN"/>
              </w:rPr>
            </w:pPr>
            <w:r w:rsidRPr="00655522">
              <w:rPr>
                <w:rFonts w:eastAsia="SimSun"/>
                <w:sz w:val="24"/>
                <w:szCs w:val="24"/>
                <w:lang w:eastAsia="zh-CN"/>
              </w:rPr>
              <w:t>[3.3] - Бытовое обслуживание</w:t>
            </w:r>
          </w:p>
        </w:tc>
        <w:tc>
          <w:tcPr>
            <w:tcW w:w="3260" w:type="dxa"/>
          </w:tcPr>
          <w:p w:rsidR="000D42EC" w:rsidRPr="00655522" w:rsidRDefault="000D42EC" w:rsidP="00BF7B87">
            <w:pPr>
              <w:keepLines w:val="0"/>
              <w:overflowPunct/>
              <w:autoSpaceDE/>
              <w:autoSpaceDN/>
              <w:adjustRightInd/>
              <w:spacing w:line="240" w:lineRule="auto"/>
              <w:ind w:firstLine="284"/>
              <w:jc w:val="left"/>
              <w:rPr>
                <w:rFonts w:eastAsia="SimSun"/>
                <w:sz w:val="24"/>
                <w:szCs w:val="24"/>
                <w:lang w:eastAsia="zh-CN"/>
              </w:rPr>
            </w:pPr>
            <w:r w:rsidRPr="00655522">
              <w:rPr>
                <w:rFonts w:eastAsia="SimSun"/>
                <w:sz w:val="24"/>
                <w:szCs w:val="24"/>
                <w:lang w:eastAsia="zh-CN"/>
              </w:rPr>
              <w:t xml:space="preserve">Приемные пункты прачечных и химчисток; </w:t>
            </w:r>
          </w:p>
          <w:p w:rsidR="000D42EC" w:rsidRPr="00655522" w:rsidRDefault="000D42EC" w:rsidP="00BF7B87">
            <w:pPr>
              <w:keepLines w:val="0"/>
              <w:overflowPunct/>
              <w:autoSpaceDE/>
              <w:autoSpaceDN/>
              <w:adjustRightInd/>
              <w:spacing w:line="240" w:lineRule="auto"/>
              <w:ind w:firstLine="284"/>
              <w:jc w:val="left"/>
              <w:rPr>
                <w:rFonts w:eastAsia="SimSun"/>
                <w:sz w:val="24"/>
                <w:szCs w:val="24"/>
                <w:lang w:eastAsia="zh-CN"/>
              </w:rPr>
            </w:pPr>
            <w:r w:rsidRPr="00655522">
              <w:rPr>
                <w:rFonts w:eastAsia="SimSun"/>
                <w:sz w:val="24"/>
                <w:szCs w:val="24"/>
                <w:lang w:eastAsia="zh-CN"/>
              </w:rPr>
              <w:t xml:space="preserve">пошивочные ателье; ремонтные мастерские бытовой техники; мастерские по пошиву и ремонту обуви; мастерские по ремонту часов; парикмахерские; </w:t>
            </w:r>
          </w:p>
        </w:tc>
        <w:tc>
          <w:tcPr>
            <w:tcW w:w="3260" w:type="dxa"/>
            <w:gridSpan w:val="2"/>
            <w:vMerge/>
          </w:tcPr>
          <w:p w:rsidR="000D42EC" w:rsidRPr="00655522" w:rsidRDefault="000D42EC" w:rsidP="00BF7B87">
            <w:pPr>
              <w:keepLines w:val="0"/>
              <w:tabs>
                <w:tab w:val="left" w:pos="1134"/>
              </w:tabs>
              <w:overflowPunct/>
              <w:autoSpaceDE/>
              <w:autoSpaceDN/>
              <w:adjustRightInd/>
              <w:spacing w:line="240" w:lineRule="auto"/>
              <w:ind w:firstLine="426"/>
              <w:jc w:val="left"/>
              <w:rPr>
                <w:rFonts w:eastAsia="SimSun"/>
                <w:sz w:val="24"/>
                <w:szCs w:val="24"/>
                <w:lang w:eastAsia="zh-CN"/>
              </w:rPr>
            </w:pPr>
          </w:p>
        </w:tc>
      </w:tr>
      <w:tr w:rsidR="00655522" w:rsidRPr="00655522" w:rsidTr="00BF7B87">
        <w:trPr>
          <w:trHeight w:val="20"/>
        </w:trPr>
        <w:tc>
          <w:tcPr>
            <w:tcW w:w="3227" w:type="dxa"/>
          </w:tcPr>
          <w:p w:rsidR="000D42EC" w:rsidRPr="00655522" w:rsidRDefault="000D42EC" w:rsidP="00BF7B87">
            <w:pPr>
              <w:keepLines w:val="0"/>
              <w:overflowPunct/>
              <w:autoSpaceDE/>
              <w:autoSpaceDN/>
              <w:adjustRightInd/>
              <w:spacing w:line="240" w:lineRule="auto"/>
              <w:ind w:firstLine="0"/>
              <w:jc w:val="left"/>
              <w:rPr>
                <w:rFonts w:eastAsia="SimSun"/>
                <w:sz w:val="24"/>
                <w:szCs w:val="24"/>
                <w:lang w:eastAsia="zh-CN"/>
              </w:rPr>
            </w:pPr>
            <w:r w:rsidRPr="00655522">
              <w:rPr>
                <w:rFonts w:eastAsia="SimSun"/>
                <w:sz w:val="24"/>
                <w:szCs w:val="24"/>
                <w:lang w:eastAsia="zh-CN"/>
              </w:rPr>
              <w:t>[3.4.1] - Амбулаторно-поликлиническое обслуживание</w:t>
            </w:r>
          </w:p>
        </w:tc>
        <w:tc>
          <w:tcPr>
            <w:tcW w:w="3260" w:type="dxa"/>
          </w:tcPr>
          <w:p w:rsidR="000D42EC" w:rsidRPr="00655522" w:rsidRDefault="000D42EC" w:rsidP="00BF7B87">
            <w:pPr>
              <w:keepLines w:val="0"/>
              <w:overflowPunct/>
              <w:autoSpaceDE/>
              <w:autoSpaceDN/>
              <w:adjustRightInd/>
              <w:spacing w:line="240" w:lineRule="auto"/>
              <w:ind w:firstLine="284"/>
              <w:jc w:val="left"/>
              <w:rPr>
                <w:rFonts w:eastAsia="SimSun"/>
                <w:sz w:val="24"/>
                <w:szCs w:val="24"/>
                <w:lang w:eastAsia="zh-CN"/>
              </w:rPr>
            </w:pPr>
            <w:r w:rsidRPr="00655522">
              <w:rPr>
                <w:rFonts w:eastAsia="SimSun"/>
                <w:sz w:val="24"/>
                <w:szCs w:val="24"/>
                <w:lang w:eastAsia="zh-CN"/>
              </w:rPr>
              <w:t xml:space="preserve">Поликлиники, фельдшерские пункты, пункты здравоохранения, клинические лаборатории; </w:t>
            </w:r>
          </w:p>
        </w:tc>
        <w:tc>
          <w:tcPr>
            <w:tcW w:w="3260" w:type="dxa"/>
            <w:gridSpan w:val="2"/>
            <w:vMerge/>
          </w:tcPr>
          <w:p w:rsidR="000D42EC" w:rsidRPr="00655522" w:rsidRDefault="000D42EC" w:rsidP="00BF7B87">
            <w:pPr>
              <w:keepLines w:val="0"/>
              <w:tabs>
                <w:tab w:val="left" w:pos="1134"/>
              </w:tabs>
              <w:overflowPunct/>
              <w:autoSpaceDE/>
              <w:autoSpaceDN/>
              <w:adjustRightInd/>
              <w:spacing w:line="240" w:lineRule="auto"/>
              <w:ind w:firstLine="426"/>
              <w:jc w:val="left"/>
              <w:rPr>
                <w:rFonts w:eastAsia="SimSun"/>
                <w:sz w:val="24"/>
                <w:szCs w:val="24"/>
                <w:lang w:eastAsia="zh-CN"/>
              </w:rPr>
            </w:pPr>
          </w:p>
        </w:tc>
      </w:tr>
      <w:tr w:rsidR="00655522" w:rsidRPr="00655522" w:rsidTr="00BF7B87">
        <w:trPr>
          <w:trHeight w:val="1435"/>
        </w:trPr>
        <w:tc>
          <w:tcPr>
            <w:tcW w:w="3227" w:type="dxa"/>
          </w:tcPr>
          <w:p w:rsidR="000D42EC" w:rsidRPr="00655522" w:rsidRDefault="000D42EC" w:rsidP="00BF7B87">
            <w:pPr>
              <w:keepLines w:val="0"/>
              <w:overflowPunct/>
              <w:autoSpaceDE/>
              <w:autoSpaceDN/>
              <w:adjustRightInd/>
              <w:spacing w:line="240" w:lineRule="auto"/>
              <w:ind w:firstLine="0"/>
              <w:jc w:val="left"/>
              <w:rPr>
                <w:rFonts w:eastAsia="SimSun"/>
                <w:sz w:val="24"/>
                <w:szCs w:val="24"/>
                <w:lang w:eastAsia="zh-CN"/>
              </w:rPr>
            </w:pPr>
            <w:r w:rsidRPr="00655522">
              <w:rPr>
                <w:rFonts w:eastAsia="SimSun"/>
                <w:sz w:val="24"/>
                <w:szCs w:val="24"/>
                <w:lang w:eastAsia="zh-CN"/>
              </w:rPr>
              <w:t>[4.4] - Магазины</w:t>
            </w:r>
          </w:p>
        </w:tc>
        <w:tc>
          <w:tcPr>
            <w:tcW w:w="3260" w:type="dxa"/>
          </w:tcPr>
          <w:p w:rsidR="000D42EC" w:rsidRPr="00655522" w:rsidRDefault="000D42EC" w:rsidP="00BF7B87">
            <w:pPr>
              <w:keepLines w:val="0"/>
              <w:overflowPunct/>
              <w:autoSpaceDE/>
              <w:autoSpaceDN/>
              <w:adjustRightInd/>
              <w:spacing w:line="240" w:lineRule="auto"/>
              <w:ind w:firstLine="284"/>
              <w:jc w:val="left"/>
              <w:rPr>
                <w:rFonts w:eastAsia="SimSun"/>
                <w:sz w:val="24"/>
                <w:szCs w:val="24"/>
                <w:lang w:eastAsia="zh-CN"/>
              </w:rPr>
            </w:pPr>
            <w:r w:rsidRPr="00655522">
              <w:rPr>
                <w:rFonts w:eastAsia="SimSun"/>
                <w:sz w:val="24"/>
                <w:szCs w:val="24"/>
                <w:lang w:eastAsia="zh-CN"/>
              </w:rPr>
              <w:t>Магазины продовольственных, непродовольственных и смешанных товаров;</w:t>
            </w:r>
          </w:p>
          <w:p w:rsidR="000D42EC" w:rsidRPr="00655522" w:rsidRDefault="000D42EC" w:rsidP="00BF7B87">
            <w:pPr>
              <w:keepLines w:val="0"/>
              <w:overflowPunct/>
              <w:autoSpaceDE/>
              <w:autoSpaceDN/>
              <w:adjustRightInd/>
              <w:spacing w:line="240" w:lineRule="auto"/>
              <w:ind w:firstLine="284"/>
              <w:jc w:val="left"/>
              <w:rPr>
                <w:rFonts w:eastAsia="SimSun"/>
                <w:sz w:val="24"/>
                <w:szCs w:val="24"/>
                <w:lang w:eastAsia="zh-CN"/>
              </w:rPr>
            </w:pPr>
            <w:r w:rsidRPr="00655522">
              <w:rPr>
                <w:rFonts w:eastAsia="SimSun"/>
                <w:sz w:val="24"/>
                <w:szCs w:val="24"/>
                <w:lang w:eastAsia="zh-CN"/>
              </w:rPr>
              <w:t xml:space="preserve">аптеки, </w:t>
            </w:r>
            <w:proofErr w:type="spellStart"/>
            <w:r w:rsidRPr="00655522">
              <w:rPr>
                <w:rFonts w:eastAsia="SimSun"/>
                <w:sz w:val="24"/>
                <w:szCs w:val="24"/>
                <w:lang w:eastAsia="zh-CN"/>
              </w:rPr>
              <w:t>ветаптеки</w:t>
            </w:r>
            <w:proofErr w:type="spellEnd"/>
            <w:r w:rsidRPr="00655522">
              <w:rPr>
                <w:rFonts w:eastAsia="SimSun"/>
                <w:sz w:val="24"/>
                <w:szCs w:val="24"/>
                <w:lang w:eastAsia="zh-CN"/>
              </w:rPr>
              <w:t xml:space="preserve">; </w:t>
            </w:r>
          </w:p>
        </w:tc>
        <w:tc>
          <w:tcPr>
            <w:tcW w:w="3260" w:type="dxa"/>
            <w:gridSpan w:val="2"/>
            <w:vMerge/>
          </w:tcPr>
          <w:p w:rsidR="000D42EC" w:rsidRPr="00655522" w:rsidRDefault="000D42EC" w:rsidP="00BF7B87">
            <w:pPr>
              <w:keepLines w:val="0"/>
              <w:tabs>
                <w:tab w:val="left" w:pos="1134"/>
              </w:tabs>
              <w:overflowPunct/>
              <w:autoSpaceDE/>
              <w:autoSpaceDN/>
              <w:adjustRightInd/>
              <w:spacing w:line="240" w:lineRule="auto"/>
              <w:ind w:firstLine="426"/>
              <w:jc w:val="left"/>
              <w:rPr>
                <w:rFonts w:eastAsia="SimSun"/>
                <w:sz w:val="24"/>
                <w:szCs w:val="24"/>
                <w:lang w:eastAsia="zh-CN"/>
              </w:rPr>
            </w:pPr>
          </w:p>
        </w:tc>
      </w:tr>
      <w:tr w:rsidR="00655522" w:rsidRPr="00655522" w:rsidTr="00BF7B87">
        <w:trPr>
          <w:trHeight w:val="1435"/>
        </w:trPr>
        <w:tc>
          <w:tcPr>
            <w:tcW w:w="3227" w:type="dxa"/>
          </w:tcPr>
          <w:p w:rsidR="000D42EC" w:rsidRPr="00655522" w:rsidRDefault="000D42EC" w:rsidP="00BF7B87">
            <w:pPr>
              <w:keepLines w:val="0"/>
              <w:overflowPunct/>
              <w:autoSpaceDE/>
              <w:autoSpaceDN/>
              <w:adjustRightInd/>
              <w:spacing w:line="240" w:lineRule="auto"/>
              <w:ind w:firstLine="0"/>
              <w:jc w:val="left"/>
              <w:rPr>
                <w:rFonts w:eastAsia="SimSun"/>
                <w:sz w:val="24"/>
                <w:szCs w:val="24"/>
                <w:lang w:eastAsia="zh-CN"/>
              </w:rPr>
            </w:pPr>
            <w:r w:rsidRPr="00655522">
              <w:rPr>
                <w:rFonts w:eastAsia="SimSun"/>
                <w:sz w:val="24"/>
                <w:szCs w:val="24"/>
                <w:lang w:eastAsia="zh-CN"/>
              </w:rPr>
              <w:lastRenderedPageBreak/>
              <w:t>[</w:t>
            </w:r>
            <w:r w:rsidRPr="00655522">
              <w:rPr>
                <w:sz w:val="24"/>
                <w:szCs w:val="24"/>
                <w:lang w:eastAsia="zh-CN"/>
              </w:rPr>
              <w:t>5.1</w:t>
            </w:r>
            <w:r w:rsidRPr="00655522">
              <w:rPr>
                <w:rFonts w:eastAsia="SimSun"/>
                <w:sz w:val="24"/>
                <w:szCs w:val="24"/>
                <w:lang w:eastAsia="zh-CN"/>
              </w:rPr>
              <w:t>] - Спорт</w:t>
            </w:r>
          </w:p>
          <w:p w:rsidR="000D42EC" w:rsidRPr="00655522" w:rsidRDefault="000D42EC" w:rsidP="00BF7B87">
            <w:pPr>
              <w:keepLines w:val="0"/>
              <w:overflowPunct/>
              <w:autoSpaceDE/>
              <w:autoSpaceDN/>
              <w:adjustRightInd/>
              <w:spacing w:line="240" w:lineRule="auto"/>
              <w:ind w:firstLine="0"/>
              <w:jc w:val="left"/>
              <w:rPr>
                <w:rFonts w:eastAsia="SimSun"/>
                <w:sz w:val="24"/>
                <w:szCs w:val="24"/>
                <w:lang w:eastAsia="zh-CN"/>
              </w:rPr>
            </w:pPr>
          </w:p>
          <w:p w:rsidR="000D42EC" w:rsidRPr="00655522" w:rsidRDefault="000D42EC" w:rsidP="00BF7B87">
            <w:pPr>
              <w:spacing w:line="240" w:lineRule="auto"/>
              <w:jc w:val="left"/>
              <w:rPr>
                <w:rFonts w:eastAsia="SimSun"/>
                <w:sz w:val="24"/>
                <w:szCs w:val="24"/>
                <w:lang w:eastAsia="zh-CN"/>
              </w:rPr>
            </w:pPr>
          </w:p>
        </w:tc>
        <w:tc>
          <w:tcPr>
            <w:tcW w:w="3260" w:type="dxa"/>
          </w:tcPr>
          <w:p w:rsidR="000D42EC" w:rsidRPr="00655522" w:rsidRDefault="000D42EC" w:rsidP="00BF7B87">
            <w:pPr>
              <w:spacing w:line="240" w:lineRule="auto"/>
              <w:ind w:firstLine="426"/>
              <w:jc w:val="left"/>
              <w:rPr>
                <w:rFonts w:eastAsia="SimSun"/>
                <w:sz w:val="24"/>
                <w:szCs w:val="24"/>
                <w:lang w:eastAsia="zh-CN"/>
              </w:rPr>
            </w:pPr>
            <w:r w:rsidRPr="00655522">
              <w:rPr>
                <w:rFonts w:eastAsia="SimSun"/>
                <w:sz w:val="24"/>
                <w:szCs w:val="24"/>
                <w:lang w:eastAsia="zh-CN"/>
              </w:rPr>
              <w:t xml:space="preserve">Здания физкультурно-оздоровительных клубов и </w:t>
            </w:r>
            <w:proofErr w:type="gramStart"/>
            <w:r w:rsidRPr="00655522">
              <w:rPr>
                <w:rFonts w:eastAsia="SimSun"/>
                <w:sz w:val="24"/>
                <w:szCs w:val="24"/>
                <w:lang w:eastAsia="zh-CN"/>
              </w:rPr>
              <w:t>фитнес-центров</w:t>
            </w:r>
            <w:proofErr w:type="gramEnd"/>
            <w:r w:rsidRPr="00655522">
              <w:rPr>
                <w:rFonts w:eastAsia="SimSun"/>
                <w:sz w:val="24"/>
                <w:szCs w:val="24"/>
                <w:lang w:eastAsia="zh-CN"/>
              </w:rPr>
              <w:t>;</w:t>
            </w:r>
          </w:p>
          <w:p w:rsidR="000D42EC" w:rsidRPr="00655522" w:rsidRDefault="000D42EC" w:rsidP="00BF7B87">
            <w:pPr>
              <w:spacing w:line="240" w:lineRule="auto"/>
              <w:ind w:firstLine="426"/>
              <w:jc w:val="left"/>
              <w:rPr>
                <w:rFonts w:eastAsia="SimSun"/>
                <w:sz w:val="24"/>
                <w:szCs w:val="24"/>
                <w:lang w:eastAsia="zh-CN"/>
              </w:rPr>
            </w:pPr>
            <w:r w:rsidRPr="00655522">
              <w:rPr>
                <w:rFonts w:eastAsia="SimSun"/>
                <w:sz w:val="24"/>
                <w:szCs w:val="24"/>
                <w:lang w:eastAsia="zh-CN"/>
              </w:rPr>
              <w:t xml:space="preserve">бассейны; </w:t>
            </w:r>
          </w:p>
          <w:p w:rsidR="000D42EC" w:rsidRPr="00655522" w:rsidRDefault="000D42EC" w:rsidP="00BF7B87">
            <w:pPr>
              <w:spacing w:line="240" w:lineRule="auto"/>
              <w:ind w:firstLine="426"/>
              <w:jc w:val="left"/>
              <w:rPr>
                <w:sz w:val="24"/>
                <w:szCs w:val="24"/>
              </w:rPr>
            </w:pPr>
            <w:r w:rsidRPr="00655522">
              <w:rPr>
                <w:sz w:val="24"/>
                <w:szCs w:val="24"/>
              </w:rPr>
              <w:t>площадки для занятия спортом и физкультурой (беговые дорожки, спортивные сооружения, теннисные корты, поля для спортивной игры, автодромы, мотодромы, трамплины, трассы и спортивные стрельбища);</w:t>
            </w:r>
          </w:p>
          <w:p w:rsidR="000D42EC" w:rsidRPr="00655522" w:rsidRDefault="000D42EC" w:rsidP="00BF7B87">
            <w:pPr>
              <w:spacing w:line="240" w:lineRule="auto"/>
              <w:ind w:firstLine="426"/>
              <w:jc w:val="left"/>
              <w:rPr>
                <w:rFonts w:eastAsia="SimSun"/>
                <w:sz w:val="24"/>
                <w:szCs w:val="24"/>
                <w:lang w:eastAsia="zh-CN"/>
              </w:rPr>
            </w:pPr>
            <w:r w:rsidRPr="00655522">
              <w:rPr>
                <w:sz w:val="24"/>
                <w:szCs w:val="24"/>
              </w:rPr>
              <w:t>детские площадки, площадки для отдыха</w:t>
            </w:r>
          </w:p>
        </w:tc>
        <w:tc>
          <w:tcPr>
            <w:tcW w:w="3260" w:type="dxa"/>
            <w:gridSpan w:val="2"/>
            <w:vMerge/>
          </w:tcPr>
          <w:p w:rsidR="000D42EC" w:rsidRPr="00655522" w:rsidRDefault="000D42EC" w:rsidP="00BF7B87">
            <w:pPr>
              <w:keepLines w:val="0"/>
              <w:tabs>
                <w:tab w:val="left" w:pos="1134"/>
              </w:tabs>
              <w:overflowPunct/>
              <w:autoSpaceDE/>
              <w:autoSpaceDN/>
              <w:adjustRightInd/>
              <w:spacing w:line="240" w:lineRule="auto"/>
              <w:ind w:firstLine="426"/>
              <w:jc w:val="left"/>
              <w:rPr>
                <w:rFonts w:eastAsia="SimSun"/>
                <w:sz w:val="24"/>
                <w:szCs w:val="24"/>
                <w:lang w:eastAsia="zh-CN"/>
              </w:rPr>
            </w:pPr>
          </w:p>
        </w:tc>
      </w:tr>
      <w:tr w:rsidR="000D42EC" w:rsidRPr="00655522" w:rsidTr="00BF7B87">
        <w:trPr>
          <w:trHeight w:val="421"/>
        </w:trPr>
        <w:tc>
          <w:tcPr>
            <w:tcW w:w="3227" w:type="dxa"/>
          </w:tcPr>
          <w:p w:rsidR="000D42EC" w:rsidRPr="00655522" w:rsidRDefault="000D42EC" w:rsidP="00BF7B87">
            <w:pPr>
              <w:widowControl w:val="0"/>
              <w:spacing w:line="240" w:lineRule="auto"/>
              <w:ind w:firstLine="0"/>
              <w:rPr>
                <w:rFonts w:eastAsia="SimSun"/>
                <w:sz w:val="24"/>
                <w:szCs w:val="24"/>
                <w:lang w:eastAsia="zh-CN"/>
              </w:rPr>
            </w:pPr>
            <w:r w:rsidRPr="00655522">
              <w:rPr>
                <w:rFonts w:eastAsia="SimSun"/>
                <w:sz w:val="24"/>
                <w:szCs w:val="24"/>
                <w:lang w:eastAsia="zh-CN"/>
              </w:rPr>
              <w:t>[12.0] – Земельные участки (территории) общего пользования</w:t>
            </w:r>
          </w:p>
        </w:tc>
        <w:tc>
          <w:tcPr>
            <w:tcW w:w="3260" w:type="dxa"/>
          </w:tcPr>
          <w:p w:rsidR="000D42EC" w:rsidRPr="00655522" w:rsidRDefault="000D42EC" w:rsidP="00BF7B87">
            <w:pPr>
              <w:keepLines w:val="0"/>
              <w:overflowPunct/>
              <w:autoSpaceDE/>
              <w:autoSpaceDN/>
              <w:adjustRightInd/>
              <w:spacing w:line="240" w:lineRule="auto"/>
              <w:ind w:firstLine="284"/>
              <w:jc w:val="left"/>
              <w:rPr>
                <w:rFonts w:eastAsia="SimSun"/>
                <w:sz w:val="24"/>
                <w:szCs w:val="24"/>
                <w:lang w:eastAsia="zh-CN"/>
              </w:rPr>
            </w:pPr>
            <w:r w:rsidRPr="00655522">
              <w:rPr>
                <w:sz w:val="24"/>
                <w:szCs w:val="24"/>
                <w:shd w:val="clear" w:color="auto" w:fill="FFFFFF"/>
              </w:rPr>
              <w:t>Объекты улично-дорожной сети, автомобильные дороги и пешеходные тротуары в границах населенных пунктов, пешеходные переходы, набережные, скверы, бульвары, площади, проезды, малые архитектурные формы благоустройства</w:t>
            </w:r>
          </w:p>
        </w:tc>
        <w:tc>
          <w:tcPr>
            <w:tcW w:w="3260" w:type="dxa"/>
            <w:gridSpan w:val="2"/>
          </w:tcPr>
          <w:p w:rsidR="000D42EC" w:rsidRPr="00655522" w:rsidRDefault="000D42EC" w:rsidP="00F92CBF">
            <w:pPr>
              <w:keepLines w:val="0"/>
              <w:overflowPunct/>
              <w:autoSpaceDE/>
              <w:autoSpaceDN/>
              <w:adjustRightInd/>
              <w:spacing w:line="240" w:lineRule="auto"/>
              <w:ind w:firstLine="0"/>
              <w:jc w:val="left"/>
              <w:rPr>
                <w:rFonts w:eastAsia="SimSun"/>
                <w:sz w:val="24"/>
                <w:szCs w:val="24"/>
                <w:lang w:eastAsia="zh-CN"/>
              </w:rPr>
            </w:pPr>
            <w:r w:rsidRPr="00655522">
              <w:rPr>
                <w:rFonts w:eastAsia="SimSun"/>
                <w:sz w:val="24"/>
                <w:szCs w:val="24"/>
                <w:lang w:eastAsia="zh-CN"/>
              </w:rPr>
              <w:t>Минимальная/максимальная площадь земельных участков, максимальный процент застройки в границах земельного участка, предельное количество этажей или предельная высота зданий, строений, сооружений и минимальные отступы от границ земельных участков – без ограничений</w:t>
            </w:r>
          </w:p>
        </w:tc>
      </w:tr>
    </w:tbl>
    <w:p w:rsidR="000D42EC" w:rsidRPr="00655522" w:rsidRDefault="000D42EC" w:rsidP="0033554D">
      <w:pPr>
        <w:keepLines w:val="0"/>
        <w:tabs>
          <w:tab w:val="left" w:pos="2520"/>
        </w:tabs>
        <w:overflowPunct/>
        <w:autoSpaceDE/>
        <w:autoSpaceDN/>
        <w:adjustRightInd/>
        <w:spacing w:line="240" w:lineRule="auto"/>
        <w:ind w:firstLine="426"/>
        <w:jc w:val="left"/>
        <w:rPr>
          <w:rFonts w:eastAsia="SimSun"/>
          <w:sz w:val="24"/>
          <w:szCs w:val="24"/>
          <w:lang w:eastAsia="zh-CN"/>
        </w:rPr>
      </w:pPr>
    </w:p>
    <w:p w:rsidR="000D42EC" w:rsidRPr="00655522" w:rsidRDefault="000D42EC" w:rsidP="0033554D">
      <w:pPr>
        <w:keepLines w:val="0"/>
        <w:tabs>
          <w:tab w:val="left" w:pos="2520"/>
        </w:tabs>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УСЛОВНО РАЗРЕШЕННЫЕ ВИДЫ И ПАРАМЕТРЫ ИСПОЛЬЗОВАНИЯ</w:t>
      </w:r>
    </w:p>
    <w:p w:rsidR="000D42EC" w:rsidRPr="00655522" w:rsidRDefault="000D42EC" w:rsidP="0033554D">
      <w:pPr>
        <w:keepLines w:val="0"/>
        <w:tabs>
          <w:tab w:val="left" w:pos="2520"/>
        </w:tabs>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ЗЕМЕЛЬНЫХ УЧАСТКОВ И ОБЪЕКТОВ КАПИТАЛЬНОГО СТРОИТЕЛЬСТВА</w:t>
      </w:r>
    </w:p>
    <w:tbl>
      <w:tblPr>
        <w:tblW w:w="9747"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2518"/>
        <w:gridCol w:w="3969"/>
        <w:gridCol w:w="3260"/>
      </w:tblGrid>
      <w:tr w:rsidR="00655522" w:rsidRPr="00655522" w:rsidTr="00BF7B87">
        <w:trPr>
          <w:trHeight w:val="20"/>
        </w:trPr>
        <w:tc>
          <w:tcPr>
            <w:tcW w:w="2518" w:type="dxa"/>
            <w:tcBorders>
              <w:bottom w:val="single" w:sz="4" w:space="0" w:color="auto"/>
            </w:tcBorders>
            <w:vAlign w:val="center"/>
          </w:tcPr>
          <w:p w:rsidR="000D42EC" w:rsidRPr="00655522" w:rsidRDefault="000D42EC" w:rsidP="00BF7B87">
            <w:pPr>
              <w:keepLines w:val="0"/>
              <w:tabs>
                <w:tab w:val="left" w:pos="2520"/>
              </w:tabs>
              <w:overflowPunct/>
              <w:autoSpaceDE/>
              <w:autoSpaceDN/>
              <w:adjustRightInd/>
              <w:spacing w:line="240" w:lineRule="auto"/>
              <w:ind w:firstLine="0"/>
              <w:jc w:val="center"/>
              <w:rPr>
                <w:rFonts w:eastAsia="SimSun"/>
                <w:sz w:val="24"/>
                <w:szCs w:val="24"/>
                <w:lang w:eastAsia="zh-CN"/>
              </w:rPr>
            </w:pPr>
            <w:r w:rsidRPr="00655522">
              <w:rPr>
                <w:rFonts w:eastAsia="SimSun"/>
                <w:sz w:val="24"/>
                <w:szCs w:val="24"/>
                <w:lang w:eastAsia="zh-CN"/>
              </w:rPr>
              <w:t>ВИДЫ ИСПОЛЬЗОВАНИЯ ЗЕМЕЛЬНЫХ УЧАСТКОВ</w:t>
            </w:r>
          </w:p>
        </w:tc>
        <w:tc>
          <w:tcPr>
            <w:tcW w:w="3969" w:type="dxa"/>
            <w:tcBorders>
              <w:bottom w:val="single" w:sz="4" w:space="0" w:color="auto"/>
            </w:tcBorders>
            <w:vAlign w:val="center"/>
          </w:tcPr>
          <w:p w:rsidR="000D42EC" w:rsidRPr="00655522" w:rsidRDefault="000D42EC" w:rsidP="00BF7B87">
            <w:pPr>
              <w:keepLines w:val="0"/>
              <w:tabs>
                <w:tab w:val="left" w:pos="2520"/>
              </w:tabs>
              <w:overflowPunct/>
              <w:autoSpaceDE/>
              <w:autoSpaceDN/>
              <w:adjustRightInd/>
              <w:spacing w:line="240" w:lineRule="auto"/>
              <w:ind w:left="-170" w:firstLine="0"/>
              <w:jc w:val="center"/>
              <w:rPr>
                <w:rFonts w:eastAsia="SimSun"/>
                <w:sz w:val="24"/>
                <w:szCs w:val="24"/>
                <w:lang w:eastAsia="zh-CN"/>
              </w:rPr>
            </w:pPr>
            <w:r w:rsidRPr="00655522">
              <w:rPr>
                <w:rFonts w:eastAsia="SimSun"/>
                <w:sz w:val="24"/>
                <w:szCs w:val="24"/>
                <w:lang w:eastAsia="zh-CN"/>
              </w:rPr>
              <w:t>ВИДЫ ОБЪЕКТОВ КАПИТАЛЬНОГО СТРОИТЕЛЬСТВА</w:t>
            </w:r>
          </w:p>
        </w:tc>
        <w:tc>
          <w:tcPr>
            <w:tcW w:w="3260" w:type="dxa"/>
            <w:vAlign w:val="center"/>
          </w:tcPr>
          <w:p w:rsidR="000D42EC" w:rsidRPr="00655522" w:rsidRDefault="000D42EC" w:rsidP="00BF7B87">
            <w:pPr>
              <w:keepLines w:val="0"/>
              <w:tabs>
                <w:tab w:val="left" w:pos="2520"/>
              </w:tabs>
              <w:overflowPunct/>
              <w:autoSpaceDE/>
              <w:autoSpaceDN/>
              <w:adjustRightInd/>
              <w:spacing w:line="240" w:lineRule="auto"/>
              <w:ind w:firstLine="34"/>
              <w:jc w:val="center"/>
              <w:rPr>
                <w:rFonts w:eastAsia="SimSun"/>
                <w:sz w:val="24"/>
                <w:szCs w:val="24"/>
                <w:lang w:eastAsia="zh-CN"/>
              </w:rPr>
            </w:pPr>
            <w:r w:rsidRPr="00655522">
              <w:rPr>
                <w:rFonts w:eastAsia="SimSun"/>
                <w:sz w:val="24"/>
                <w:szCs w:val="24"/>
                <w:lang w:eastAsia="zh-CN"/>
              </w:rPr>
              <w:t>ПАРАМЕТРЫ РАЗРЕШЕННОГО ИСПОЛЬЗОВАНИЯ ЗЕМЕЛЬНЫХ УЧАСТКОВ И ОБЪЕКТОВ КАПИТАЛЬНОГО СТРОИТЕЛЬСТВА</w:t>
            </w:r>
          </w:p>
        </w:tc>
      </w:tr>
      <w:tr w:rsidR="00655522" w:rsidRPr="00655522" w:rsidTr="00BF7B87">
        <w:trPr>
          <w:trHeight w:val="20"/>
        </w:trPr>
        <w:tc>
          <w:tcPr>
            <w:tcW w:w="2518" w:type="dxa"/>
          </w:tcPr>
          <w:p w:rsidR="000D42EC" w:rsidRPr="00655522" w:rsidRDefault="000D42EC" w:rsidP="00BF7B87">
            <w:pPr>
              <w:keepLines w:val="0"/>
              <w:tabs>
                <w:tab w:val="left" w:pos="2520"/>
              </w:tabs>
              <w:overflowPunct/>
              <w:autoSpaceDE/>
              <w:autoSpaceDN/>
              <w:adjustRightInd/>
              <w:spacing w:line="240" w:lineRule="auto"/>
              <w:ind w:firstLine="0"/>
              <w:rPr>
                <w:rFonts w:eastAsia="SimSun"/>
                <w:sz w:val="24"/>
                <w:szCs w:val="24"/>
                <w:lang w:eastAsia="zh-CN"/>
              </w:rPr>
            </w:pPr>
            <w:r w:rsidRPr="00655522">
              <w:rPr>
                <w:rFonts w:eastAsia="SimSun"/>
                <w:sz w:val="24"/>
                <w:szCs w:val="24"/>
                <w:lang w:eastAsia="zh-CN"/>
              </w:rPr>
              <w:t>[4.9] - Обслуживание автотранспорта</w:t>
            </w:r>
          </w:p>
        </w:tc>
        <w:tc>
          <w:tcPr>
            <w:tcW w:w="3969" w:type="dxa"/>
          </w:tcPr>
          <w:p w:rsidR="000D42EC" w:rsidRPr="00655522" w:rsidRDefault="000D42EC" w:rsidP="00BF7B87">
            <w:pPr>
              <w:keepLines w:val="0"/>
              <w:tabs>
                <w:tab w:val="left" w:pos="2520"/>
              </w:tabs>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Стоянки для легковых автомобилей надземного открытого и закрытого типов, подземные автостоянки, автостоянки с пандусами (рампами) и механизированные автостоянки; гаражи.</w:t>
            </w:r>
          </w:p>
          <w:p w:rsidR="000D42EC" w:rsidRPr="00655522" w:rsidRDefault="000D42EC" w:rsidP="00BF7B87">
            <w:pPr>
              <w:keepLines w:val="0"/>
              <w:tabs>
                <w:tab w:val="left" w:pos="2520"/>
              </w:tabs>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Гаражи и автостоянки для постоянного хранения грузовых автомобилей;</w:t>
            </w:r>
          </w:p>
        </w:tc>
        <w:tc>
          <w:tcPr>
            <w:tcW w:w="3260" w:type="dxa"/>
            <w:vAlign w:val="center"/>
          </w:tcPr>
          <w:p w:rsidR="000D42EC" w:rsidRPr="00655522" w:rsidRDefault="000D42EC" w:rsidP="00BF7B87">
            <w:pPr>
              <w:keepLines w:val="0"/>
              <w:tabs>
                <w:tab w:val="left" w:pos="1134"/>
              </w:tabs>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минимальная площадь земельных участков - 80 кв. м;</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максимальное количество надземных этажей – 2 этажа;</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максимальная высота зданий, строений, сооружений от уровня земли - 12 м;</w:t>
            </w:r>
          </w:p>
          <w:p w:rsidR="000D42EC" w:rsidRPr="00655522" w:rsidRDefault="000D42EC" w:rsidP="00BF7B87">
            <w:pPr>
              <w:keepLines w:val="0"/>
              <w:tabs>
                <w:tab w:val="left" w:pos="2520"/>
              </w:tabs>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максимальный процент застройки в границах земельного участка – 80%;</w:t>
            </w:r>
          </w:p>
        </w:tc>
      </w:tr>
      <w:tr w:rsidR="00655522" w:rsidRPr="00655522" w:rsidTr="00BF7B87">
        <w:trPr>
          <w:trHeight w:val="20"/>
        </w:trPr>
        <w:tc>
          <w:tcPr>
            <w:tcW w:w="2518" w:type="dxa"/>
          </w:tcPr>
          <w:p w:rsidR="000D42EC" w:rsidRPr="00655522" w:rsidRDefault="000D42EC" w:rsidP="00BF7B87">
            <w:pPr>
              <w:keepLines w:val="0"/>
              <w:tabs>
                <w:tab w:val="left" w:pos="2520"/>
              </w:tabs>
              <w:overflowPunct/>
              <w:autoSpaceDE/>
              <w:autoSpaceDN/>
              <w:adjustRightInd/>
              <w:spacing w:line="240" w:lineRule="auto"/>
              <w:ind w:firstLine="0"/>
              <w:rPr>
                <w:rFonts w:eastAsia="SimSun"/>
                <w:sz w:val="24"/>
                <w:szCs w:val="24"/>
                <w:lang w:eastAsia="zh-CN"/>
              </w:rPr>
            </w:pPr>
            <w:r w:rsidRPr="00655522">
              <w:rPr>
                <w:rFonts w:eastAsia="SimSun"/>
                <w:sz w:val="24"/>
                <w:szCs w:val="24"/>
                <w:lang w:eastAsia="zh-CN"/>
              </w:rPr>
              <w:t>[3.10.2] - Приюты для животных</w:t>
            </w:r>
          </w:p>
        </w:tc>
        <w:tc>
          <w:tcPr>
            <w:tcW w:w="3969" w:type="dxa"/>
            <w:vAlign w:val="center"/>
          </w:tcPr>
          <w:p w:rsidR="000D42EC" w:rsidRPr="00655522" w:rsidRDefault="000D42EC" w:rsidP="00BF7B87">
            <w:pPr>
              <w:keepLines w:val="0"/>
              <w:tabs>
                <w:tab w:val="left" w:pos="2520"/>
              </w:tabs>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 xml:space="preserve">Объекты капитального строительства, предназначенные </w:t>
            </w:r>
            <w:r w:rsidRPr="00655522">
              <w:rPr>
                <w:rFonts w:eastAsia="SimSun"/>
                <w:sz w:val="24"/>
                <w:szCs w:val="24"/>
                <w:lang w:eastAsia="zh-CN"/>
              </w:rPr>
              <w:lastRenderedPageBreak/>
              <w:t>для оказания ветеринарных услуг в стационаре;</w:t>
            </w:r>
          </w:p>
          <w:p w:rsidR="000D42EC" w:rsidRPr="00655522" w:rsidRDefault="000D42EC" w:rsidP="00BF7B87">
            <w:pPr>
              <w:keepLines w:val="0"/>
              <w:tabs>
                <w:tab w:val="left" w:pos="2520"/>
              </w:tabs>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Объекты капитального строительства, предназначенные для содержания, разведения животных, не являющихся сельскохозяйственными, под надзором человека, оказания услуг по содержанию и лечению бездомных животных;</w:t>
            </w:r>
          </w:p>
          <w:p w:rsidR="000D42EC" w:rsidRPr="00655522" w:rsidRDefault="000D42EC" w:rsidP="00BF7B87">
            <w:pPr>
              <w:keepLines w:val="0"/>
              <w:tabs>
                <w:tab w:val="left" w:pos="2520"/>
              </w:tabs>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Объекты капитального строительства, предназначенные для организации гостиниц для животных;</w:t>
            </w:r>
          </w:p>
        </w:tc>
        <w:tc>
          <w:tcPr>
            <w:tcW w:w="3260" w:type="dxa"/>
          </w:tcPr>
          <w:p w:rsidR="000D42EC" w:rsidRPr="00655522" w:rsidRDefault="000D42EC" w:rsidP="00BF7B87">
            <w:pPr>
              <w:keepLines w:val="0"/>
              <w:tabs>
                <w:tab w:val="left" w:pos="1134"/>
              </w:tabs>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lastRenderedPageBreak/>
              <w:t xml:space="preserve">минимальная/максимальная площадь земельного </w:t>
            </w:r>
            <w:r w:rsidRPr="00655522">
              <w:rPr>
                <w:rFonts w:eastAsia="SimSun"/>
                <w:sz w:val="24"/>
                <w:szCs w:val="24"/>
                <w:lang w:eastAsia="zh-CN"/>
              </w:rPr>
              <w:lastRenderedPageBreak/>
              <w:t>участка – 100/5000 кв. м;</w:t>
            </w:r>
          </w:p>
          <w:p w:rsidR="000D42EC" w:rsidRPr="00655522" w:rsidRDefault="000D42EC" w:rsidP="00BF7B87">
            <w:pPr>
              <w:keepLines w:val="0"/>
              <w:tabs>
                <w:tab w:val="left" w:pos="1134"/>
              </w:tabs>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 минимальные отступы от границ участка - 6 м, с учетом соблюдения требований технических регламентов;</w:t>
            </w:r>
          </w:p>
          <w:p w:rsidR="000D42EC" w:rsidRPr="00655522" w:rsidRDefault="000D42EC" w:rsidP="00BF7B87">
            <w:pPr>
              <w:keepLines w:val="0"/>
              <w:tabs>
                <w:tab w:val="left" w:pos="1134"/>
              </w:tabs>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 предельное количество этажей - 2;</w:t>
            </w:r>
          </w:p>
          <w:p w:rsidR="000D42EC" w:rsidRPr="00655522" w:rsidRDefault="000D42EC" w:rsidP="00BF7B87">
            <w:pPr>
              <w:keepLines w:val="0"/>
              <w:tabs>
                <w:tab w:val="left" w:pos="1134"/>
              </w:tabs>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 максимальный процент застройки в границах земельного участка - 60%.</w:t>
            </w:r>
          </w:p>
        </w:tc>
      </w:tr>
      <w:tr w:rsidR="000D42EC" w:rsidRPr="00655522" w:rsidTr="00BF7B87">
        <w:trPr>
          <w:trHeight w:val="20"/>
        </w:trPr>
        <w:tc>
          <w:tcPr>
            <w:tcW w:w="2518" w:type="dxa"/>
          </w:tcPr>
          <w:p w:rsidR="000D42EC" w:rsidRPr="00655522" w:rsidRDefault="000D42EC" w:rsidP="00BF7B87">
            <w:pPr>
              <w:widowControl w:val="0"/>
              <w:spacing w:line="240" w:lineRule="auto"/>
              <w:ind w:firstLine="0"/>
              <w:rPr>
                <w:sz w:val="24"/>
                <w:szCs w:val="24"/>
              </w:rPr>
            </w:pPr>
            <w:r w:rsidRPr="00655522">
              <w:rPr>
                <w:rFonts w:eastAsia="SimSun"/>
                <w:sz w:val="24"/>
                <w:szCs w:val="24"/>
                <w:lang w:eastAsia="zh-CN"/>
              </w:rPr>
              <w:lastRenderedPageBreak/>
              <w:t>[1.17] - Питомники</w:t>
            </w:r>
          </w:p>
        </w:tc>
        <w:tc>
          <w:tcPr>
            <w:tcW w:w="3969" w:type="dxa"/>
          </w:tcPr>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Питомники;</w:t>
            </w:r>
          </w:p>
        </w:tc>
        <w:tc>
          <w:tcPr>
            <w:tcW w:w="3260" w:type="dxa"/>
            <w:vAlign w:val="center"/>
          </w:tcPr>
          <w:p w:rsidR="000D42EC" w:rsidRPr="00655522" w:rsidRDefault="000D42EC" w:rsidP="00BF7B87">
            <w:pPr>
              <w:keepLines w:val="0"/>
              <w:tabs>
                <w:tab w:val="left" w:pos="1134"/>
              </w:tabs>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минимальная площадь земельных участков – 100 кв. м;</w:t>
            </w:r>
          </w:p>
          <w:p w:rsidR="000D42EC" w:rsidRPr="00655522" w:rsidRDefault="000D42EC" w:rsidP="00BF7B87">
            <w:pPr>
              <w:keepLines w:val="0"/>
              <w:tabs>
                <w:tab w:val="left" w:pos="1134"/>
              </w:tabs>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минимальный отступ от границ участка - 1 м;</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минимальный отступ от красной линии – 5 м.</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максимальная высота зданий, строений, сооружений от уровня земли - 50 м;</w:t>
            </w:r>
          </w:p>
          <w:p w:rsidR="000D42EC" w:rsidRPr="00655522" w:rsidRDefault="000D42EC" w:rsidP="00BF7B87">
            <w:pPr>
              <w:keepLines w:val="0"/>
              <w:tabs>
                <w:tab w:val="left" w:pos="1134"/>
              </w:tabs>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максимальный процент застройки в границах земельного участка – 80%;</w:t>
            </w:r>
          </w:p>
        </w:tc>
      </w:tr>
    </w:tbl>
    <w:p w:rsidR="000D42EC" w:rsidRPr="00655522" w:rsidRDefault="000D42EC" w:rsidP="0033554D">
      <w:pPr>
        <w:keepLines w:val="0"/>
        <w:tabs>
          <w:tab w:val="left" w:pos="2520"/>
        </w:tabs>
        <w:overflowPunct/>
        <w:autoSpaceDE/>
        <w:autoSpaceDN/>
        <w:adjustRightInd/>
        <w:spacing w:line="240" w:lineRule="auto"/>
        <w:ind w:firstLine="426"/>
        <w:jc w:val="left"/>
        <w:rPr>
          <w:rFonts w:eastAsia="SimSun"/>
          <w:sz w:val="24"/>
          <w:szCs w:val="24"/>
          <w:lang w:eastAsia="zh-CN"/>
        </w:rPr>
      </w:pPr>
    </w:p>
    <w:p w:rsidR="000D42EC" w:rsidRPr="00655522" w:rsidRDefault="000D42EC" w:rsidP="0033554D">
      <w:pPr>
        <w:keepLines w:val="0"/>
        <w:tabs>
          <w:tab w:val="left" w:pos="2520"/>
        </w:tabs>
        <w:overflowPunct/>
        <w:autoSpaceDE/>
        <w:autoSpaceDN/>
        <w:adjustRightInd/>
        <w:spacing w:line="240" w:lineRule="auto"/>
        <w:ind w:firstLine="426"/>
        <w:jc w:val="center"/>
        <w:rPr>
          <w:rFonts w:eastAsia="SimSun"/>
          <w:sz w:val="24"/>
          <w:szCs w:val="24"/>
          <w:lang w:eastAsia="zh-CN"/>
        </w:rPr>
      </w:pPr>
      <w:r w:rsidRPr="00655522">
        <w:rPr>
          <w:rFonts w:eastAsia="SimSun"/>
          <w:sz w:val="24"/>
          <w:szCs w:val="24"/>
          <w:lang w:eastAsia="zh-CN"/>
        </w:rPr>
        <w:t>ВСПОМОГАТЕЛЬНЫЕ ВИДЫ И ПАРАМЕТРЫ РАЗРЕШЕННОГО ИСПОЛЬЗОВАНИЯ ЗЕМЕЛЬНЫХ УЧАСТКОВ И ОБЪЕКТОВ КАПИТАЛЬНОГО СТРОИТЕЛЬСТВА</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44"/>
        <w:gridCol w:w="4962"/>
      </w:tblGrid>
      <w:tr w:rsidR="00655522" w:rsidRPr="00655522" w:rsidTr="00BF7B87">
        <w:trPr>
          <w:trHeight w:val="552"/>
        </w:trPr>
        <w:tc>
          <w:tcPr>
            <w:tcW w:w="4644" w:type="dxa"/>
            <w:vAlign w:val="center"/>
          </w:tcPr>
          <w:p w:rsidR="000D42EC" w:rsidRPr="00655522" w:rsidRDefault="000D42EC" w:rsidP="00BF7B87">
            <w:pPr>
              <w:keepLines w:val="0"/>
              <w:tabs>
                <w:tab w:val="left" w:pos="2520"/>
              </w:tabs>
              <w:overflowPunct/>
              <w:autoSpaceDE/>
              <w:autoSpaceDN/>
              <w:adjustRightInd/>
              <w:spacing w:line="240" w:lineRule="auto"/>
              <w:ind w:firstLine="426"/>
              <w:jc w:val="center"/>
              <w:rPr>
                <w:rFonts w:eastAsia="SimSun"/>
                <w:sz w:val="24"/>
                <w:szCs w:val="24"/>
                <w:lang w:eastAsia="zh-CN"/>
              </w:rPr>
            </w:pPr>
            <w:r w:rsidRPr="00655522">
              <w:rPr>
                <w:rFonts w:eastAsia="SimSun"/>
                <w:sz w:val="24"/>
                <w:szCs w:val="24"/>
                <w:lang w:eastAsia="zh-CN"/>
              </w:rPr>
              <w:t>ВИДЫ ИСПОЛЬЗОВАНИЯ</w:t>
            </w:r>
          </w:p>
        </w:tc>
        <w:tc>
          <w:tcPr>
            <w:tcW w:w="4962" w:type="dxa"/>
            <w:vAlign w:val="center"/>
          </w:tcPr>
          <w:p w:rsidR="000D42EC" w:rsidRPr="00655522" w:rsidRDefault="000D42EC" w:rsidP="00BF7B87">
            <w:pPr>
              <w:keepLines w:val="0"/>
              <w:tabs>
                <w:tab w:val="left" w:pos="2520"/>
              </w:tabs>
              <w:overflowPunct/>
              <w:autoSpaceDE/>
              <w:autoSpaceDN/>
              <w:adjustRightInd/>
              <w:spacing w:line="240" w:lineRule="auto"/>
              <w:ind w:firstLine="426"/>
              <w:jc w:val="center"/>
              <w:rPr>
                <w:rFonts w:eastAsia="SimSun"/>
                <w:sz w:val="24"/>
                <w:szCs w:val="24"/>
                <w:lang w:eastAsia="zh-CN"/>
              </w:rPr>
            </w:pPr>
            <w:r w:rsidRPr="00655522">
              <w:rPr>
                <w:rFonts w:eastAsia="SimSun"/>
                <w:sz w:val="24"/>
                <w:szCs w:val="24"/>
                <w:lang w:eastAsia="zh-CN"/>
              </w:rPr>
              <w:t>ПРЕДЕЛЬНЫЕ РАЗМЕРЫ ЗЕМЕЛЬНЫХ УЧАСТКОВ И ПРЕДЕЛЬНЫЕ ПАРАМЕТРЫ РАЗРЕШЕННОГО СТРОИТЕЛЬСТВА</w:t>
            </w:r>
          </w:p>
        </w:tc>
      </w:tr>
      <w:tr w:rsidR="00655522" w:rsidRPr="00655522" w:rsidTr="00BF7B87">
        <w:trPr>
          <w:trHeight w:val="552"/>
        </w:trPr>
        <w:tc>
          <w:tcPr>
            <w:tcW w:w="4644" w:type="dxa"/>
            <w:vAlign w:val="center"/>
          </w:tcPr>
          <w:p w:rsidR="000D42EC" w:rsidRPr="00655522" w:rsidRDefault="000D42EC" w:rsidP="00BF7B87">
            <w:pPr>
              <w:tabs>
                <w:tab w:val="left" w:pos="2520"/>
              </w:tabs>
              <w:spacing w:line="240" w:lineRule="auto"/>
              <w:ind w:firstLine="426"/>
              <w:rPr>
                <w:rFonts w:eastAsia="SimSun"/>
                <w:sz w:val="24"/>
                <w:szCs w:val="24"/>
                <w:lang w:eastAsia="zh-CN"/>
              </w:rPr>
            </w:pPr>
            <w:r w:rsidRPr="00655522">
              <w:rPr>
                <w:rFonts w:eastAsia="SimSun"/>
                <w:sz w:val="24"/>
                <w:szCs w:val="24"/>
                <w:lang w:eastAsia="zh-CN"/>
              </w:rPr>
              <w:t>Объекты обслуживания закрытой сети:</w:t>
            </w:r>
          </w:p>
          <w:p w:rsidR="000D42EC" w:rsidRPr="00655522" w:rsidRDefault="000D42EC" w:rsidP="00BF7B87">
            <w:pPr>
              <w:tabs>
                <w:tab w:val="left" w:pos="2520"/>
              </w:tabs>
              <w:spacing w:line="240" w:lineRule="auto"/>
              <w:ind w:firstLine="426"/>
              <w:rPr>
                <w:rFonts w:eastAsia="SimSun"/>
                <w:sz w:val="24"/>
                <w:szCs w:val="24"/>
                <w:lang w:eastAsia="zh-CN"/>
              </w:rPr>
            </w:pPr>
            <w:r w:rsidRPr="00655522">
              <w:rPr>
                <w:rFonts w:eastAsia="SimSun"/>
                <w:sz w:val="24"/>
                <w:szCs w:val="24"/>
                <w:lang w:eastAsia="zh-CN"/>
              </w:rPr>
              <w:t xml:space="preserve">медицинский пункт (при списочной численности от 50 до 300 </w:t>
            </w:r>
            <w:proofErr w:type="gramStart"/>
            <w:r w:rsidRPr="00655522">
              <w:rPr>
                <w:rFonts w:eastAsia="SimSun"/>
                <w:sz w:val="24"/>
                <w:szCs w:val="24"/>
                <w:lang w:eastAsia="zh-CN"/>
              </w:rPr>
              <w:t>работающих</w:t>
            </w:r>
            <w:proofErr w:type="gramEnd"/>
            <w:r w:rsidRPr="00655522">
              <w:rPr>
                <w:rFonts w:eastAsia="SimSun"/>
                <w:sz w:val="24"/>
                <w:szCs w:val="24"/>
                <w:lang w:eastAsia="zh-CN"/>
              </w:rPr>
              <w:t>);</w:t>
            </w:r>
          </w:p>
          <w:p w:rsidR="000D42EC" w:rsidRPr="00655522" w:rsidRDefault="000D42EC" w:rsidP="00BF7B87">
            <w:pPr>
              <w:tabs>
                <w:tab w:val="left" w:pos="2520"/>
              </w:tabs>
              <w:spacing w:line="240" w:lineRule="auto"/>
              <w:ind w:firstLine="426"/>
              <w:rPr>
                <w:rFonts w:eastAsia="SimSun"/>
                <w:sz w:val="24"/>
                <w:szCs w:val="24"/>
                <w:lang w:eastAsia="zh-CN"/>
              </w:rPr>
            </w:pPr>
            <w:r w:rsidRPr="00655522">
              <w:rPr>
                <w:rFonts w:eastAsia="SimSun"/>
                <w:sz w:val="24"/>
                <w:szCs w:val="24"/>
                <w:lang w:eastAsia="zh-CN"/>
              </w:rPr>
              <w:t xml:space="preserve">фельдшерский или врачебный здравпункт (при списочной численности более 300 </w:t>
            </w:r>
            <w:proofErr w:type="gramStart"/>
            <w:r w:rsidRPr="00655522">
              <w:rPr>
                <w:rFonts w:eastAsia="SimSun"/>
                <w:sz w:val="24"/>
                <w:szCs w:val="24"/>
                <w:lang w:eastAsia="zh-CN"/>
              </w:rPr>
              <w:t>работающих</w:t>
            </w:r>
            <w:proofErr w:type="gramEnd"/>
            <w:r w:rsidRPr="00655522">
              <w:rPr>
                <w:rFonts w:eastAsia="SimSun"/>
                <w:sz w:val="24"/>
                <w:szCs w:val="24"/>
                <w:lang w:eastAsia="zh-CN"/>
              </w:rPr>
              <w:t>);</w:t>
            </w:r>
          </w:p>
          <w:p w:rsidR="000D42EC" w:rsidRPr="00655522" w:rsidRDefault="000D42EC" w:rsidP="00BF7B87">
            <w:pPr>
              <w:tabs>
                <w:tab w:val="left" w:pos="2520"/>
              </w:tabs>
              <w:spacing w:line="240" w:lineRule="auto"/>
              <w:ind w:firstLine="426"/>
              <w:rPr>
                <w:rFonts w:eastAsia="SimSun"/>
                <w:sz w:val="24"/>
                <w:szCs w:val="24"/>
                <w:lang w:eastAsia="zh-CN"/>
              </w:rPr>
            </w:pPr>
            <w:r w:rsidRPr="00655522">
              <w:rPr>
                <w:rFonts w:eastAsia="SimSun"/>
                <w:sz w:val="24"/>
                <w:szCs w:val="24"/>
                <w:lang w:eastAsia="zh-CN"/>
              </w:rPr>
              <w:t>организации общественного питания:</w:t>
            </w:r>
          </w:p>
          <w:p w:rsidR="000D42EC" w:rsidRPr="00655522" w:rsidRDefault="000D42EC" w:rsidP="00BF7B87">
            <w:pPr>
              <w:spacing w:line="240" w:lineRule="auto"/>
              <w:ind w:firstLine="426"/>
              <w:rPr>
                <w:rFonts w:eastAsia="SimSun"/>
                <w:sz w:val="24"/>
                <w:szCs w:val="24"/>
                <w:lang w:eastAsia="zh-CN"/>
              </w:rPr>
            </w:pPr>
            <w:r w:rsidRPr="00655522">
              <w:rPr>
                <w:rFonts w:eastAsia="SimSun"/>
                <w:sz w:val="24"/>
                <w:szCs w:val="24"/>
                <w:lang w:eastAsia="zh-CN"/>
              </w:rPr>
              <w:t>комната приема пищи (при численности работающих в смену менее 30 человек);</w:t>
            </w:r>
          </w:p>
          <w:p w:rsidR="000D42EC" w:rsidRPr="00655522" w:rsidRDefault="000D42EC" w:rsidP="00BF7B87">
            <w:pPr>
              <w:tabs>
                <w:tab w:val="left" w:pos="2520"/>
              </w:tabs>
              <w:spacing w:line="240" w:lineRule="auto"/>
              <w:ind w:firstLine="426"/>
              <w:rPr>
                <w:rFonts w:eastAsia="SimSun"/>
                <w:sz w:val="24"/>
                <w:szCs w:val="24"/>
                <w:lang w:eastAsia="zh-CN"/>
              </w:rPr>
            </w:pPr>
            <w:r w:rsidRPr="00655522">
              <w:rPr>
                <w:rFonts w:eastAsia="SimSun"/>
                <w:sz w:val="24"/>
                <w:szCs w:val="24"/>
                <w:lang w:eastAsia="zh-CN"/>
              </w:rPr>
              <w:t>столовая, работающая на полуфабрикатах (при численности работающих в смену более 200 человек);</w:t>
            </w:r>
          </w:p>
          <w:p w:rsidR="000D42EC" w:rsidRPr="00655522" w:rsidRDefault="000D42EC" w:rsidP="00BF7B87">
            <w:pPr>
              <w:tabs>
                <w:tab w:val="left" w:pos="2520"/>
              </w:tabs>
              <w:spacing w:line="240" w:lineRule="auto"/>
              <w:ind w:firstLine="426"/>
              <w:rPr>
                <w:rFonts w:eastAsia="SimSun"/>
                <w:sz w:val="24"/>
                <w:szCs w:val="24"/>
                <w:lang w:eastAsia="zh-CN"/>
              </w:rPr>
            </w:pPr>
            <w:r w:rsidRPr="00655522">
              <w:rPr>
                <w:rFonts w:eastAsia="SimSun"/>
                <w:sz w:val="24"/>
                <w:szCs w:val="24"/>
                <w:lang w:eastAsia="zh-CN"/>
              </w:rPr>
              <w:t xml:space="preserve">открытые стоянки краткосрочного хранения автомобилей, площадки </w:t>
            </w:r>
            <w:r w:rsidRPr="00655522">
              <w:rPr>
                <w:rFonts w:eastAsia="SimSun"/>
                <w:sz w:val="24"/>
                <w:szCs w:val="24"/>
                <w:lang w:eastAsia="zh-CN"/>
              </w:rPr>
              <w:lastRenderedPageBreak/>
              <w:t>транзитного транспорта с местами хранения автобусов, грузовиков, легковых автомобилей;</w:t>
            </w:r>
          </w:p>
          <w:p w:rsidR="000D42EC" w:rsidRPr="00655522" w:rsidRDefault="000D42EC" w:rsidP="00BF7B87">
            <w:pPr>
              <w:tabs>
                <w:tab w:val="left" w:pos="2520"/>
              </w:tabs>
              <w:spacing w:line="240" w:lineRule="auto"/>
              <w:ind w:firstLine="426"/>
              <w:rPr>
                <w:rFonts w:eastAsia="SimSun"/>
                <w:sz w:val="24"/>
                <w:szCs w:val="24"/>
                <w:lang w:eastAsia="zh-CN"/>
              </w:rPr>
            </w:pPr>
            <w:r w:rsidRPr="00655522">
              <w:rPr>
                <w:rFonts w:eastAsia="SimSun"/>
                <w:sz w:val="24"/>
                <w:szCs w:val="24"/>
                <w:lang w:eastAsia="zh-CN"/>
              </w:rPr>
              <w:t>контрольно-пропускные пункты, пункты охраны, проходные.</w:t>
            </w:r>
          </w:p>
        </w:tc>
        <w:tc>
          <w:tcPr>
            <w:tcW w:w="4962" w:type="dxa"/>
          </w:tcPr>
          <w:p w:rsidR="000D42EC" w:rsidRPr="00655522" w:rsidRDefault="000D42EC" w:rsidP="00BF7B87">
            <w:pPr>
              <w:rPr>
                <w:rFonts w:eastAsia="SimSun"/>
                <w:sz w:val="24"/>
                <w:szCs w:val="24"/>
                <w:lang w:eastAsia="zh-CN"/>
              </w:rPr>
            </w:pPr>
            <w:r w:rsidRPr="00655522">
              <w:rPr>
                <w:rFonts w:eastAsia="SimSun"/>
                <w:sz w:val="24"/>
                <w:szCs w:val="24"/>
                <w:lang w:eastAsia="zh-CN"/>
              </w:rPr>
              <w:lastRenderedPageBreak/>
              <w:t>Минимальная/максимальная площадь земельных участков и максимальный процент застройки в границах земельного участка должен соответствовать  параметрам основного или условно разрешенного вида использования земельных участков.</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Максимальное количество надземных этажей – не более 2.</w:t>
            </w:r>
          </w:p>
          <w:p w:rsidR="000D42EC" w:rsidRPr="00655522" w:rsidRDefault="000D42EC" w:rsidP="00BF7B87">
            <w:pPr>
              <w:spacing w:line="240" w:lineRule="auto"/>
              <w:ind w:firstLine="426"/>
              <w:jc w:val="left"/>
              <w:rPr>
                <w:rFonts w:eastAsia="SimSun"/>
                <w:sz w:val="24"/>
                <w:szCs w:val="24"/>
                <w:lang w:eastAsia="zh-CN"/>
              </w:rPr>
            </w:pPr>
            <w:r w:rsidRPr="00655522">
              <w:rPr>
                <w:rFonts w:eastAsia="SimSun"/>
                <w:sz w:val="24"/>
                <w:szCs w:val="24"/>
                <w:lang w:eastAsia="zh-CN"/>
              </w:rPr>
              <w:t>Площадь медицинского пункта следует принимать:</w:t>
            </w:r>
          </w:p>
          <w:p w:rsidR="000D42EC" w:rsidRPr="00655522" w:rsidRDefault="000D42EC" w:rsidP="00BF7B87">
            <w:pPr>
              <w:spacing w:line="240" w:lineRule="auto"/>
              <w:ind w:firstLine="426"/>
              <w:jc w:val="left"/>
              <w:rPr>
                <w:rFonts w:eastAsia="SimSun"/>
                <w:sz w:val="24"/>
                <w:szCs w:val="24"/>
                <w:lang w:eastAsia="zh-CN"/>
              </w:rPr>
            </w:pPr>
            <w:r w:rsidRPr="00655522">
              <w:rPr>
                <w:rFonts w:eastAsia="SimSun"/>
                <w:sz w:val="24"/>
                <w:szCs w:val="24"/>
                <w:lang w:eastAsia="zh-CN"/>
              </w:rPr>
              <w:t>12 м</w:t>
            </w:r>
            <w:proofErr w:type="gramStart"/>
            <w:r w:rsidRPr="00655522">
              <w:rPr>
                <w:rFonts w:eastAsia="SimSun"/>
                <w:sz w:val="24"/>
                <w:szCs w:val="24"/>
                <w:lang w:eastAsia="zh-CN"/>
              </w:rPr>
              <w:t>2</w:t>
            </w:r>
            <w:proofErr w:type="gramEnd"/>
            <w:r w:rsidRPr="00655522">
              <w:rPr>
                <w:rFonts w:eastAsia="SimSun"/>
                <w:sz w:val="24"/>
                <w:szCs w:val="24"/>
                <w:lang w:eastAsia="zh-CN"/>
              </w:rPr>
              <w:t xml:space="preserve"> - при списочной численности от 50 до 150 работающих;</w:t>
            </w:r>
          </w:p>
          <w:p w:rsidR="000D42EC" w:rsidRPr="00655522" w:rsidRDefault="000D42EC" w:rsidP="00BF7B87">
            <w:pPr>
              <w:spacing w:line="240" w:lineRule="auto"/>
              <w:ind w:firstLine="426"/>
              <w:jc w:val="left"/>
              <w:rPr>
                <w:rFonts w:eastAsia="SimSun"/>
                <w:sz w:val="24"/>
                <w:szCs w:val="24"/>
                <w:lang w:eastAsia="zh-CN"/>
              </w:rPr>
            </w:pPr>
            <w:r w:rsidRPr="00655522">
              <w:rPr>
                <w:rFonts w:eastAsia="SimSun"/>
                <w:sz w:val="24"/>
                <w:szCs w:val="24"/>
                <w:lang w:eastAsia="zh-CN"/>
              </w:rPr>
              <w:t>18 м</w:t>
            </w:r>
            <w:proofErr w:type="gramStart"/>
            <w:r w:rsidRPr="00655522">
              <w:rPr>
                <w:rFonts w:eastAsia="SimSun"/>
                <w:sz w:val="24"/>
                <w:szCs w:val="24"/>
                <w:lang w:eastAsia="zh-CN"/>
              </w:rPr>
              <w:t>2</w:t>
            </w:r>
            <w:proofErr w:type="gramEnd"/>
            <w:r w:rsidRPr="00655522">
              <w:rPr>
                <w:rFonts w:eastAsia="SimSun"/>
                <w:sz w:val="24"/>
                <w:szCs w:val="24"/>
                <w:lang w:eastAsia="zh-CN"/>
              </w:rPr>
              <w:t xml:space="preserve"> - при списочной численности от 151 до 300 работающих.</w:t>
            </w:r>
          </w:p>
          <w:p w:rsidR="000D42EC" w:rsidRPr="00655522" w:rsidRDefault="000D42EC" w:rsidP="00BF7B87">
            <w:pPr>
              <w:tabs>
                <w:tab w:val="left" w:pos="2520"/>
              </w:tabs>
              <w:spacing w:line="240" w:lineRule="auto"/>
              <w:ind w:firstLine="426"/>
              <w:jc w:val="left"/>
              <w:rPr>
                <w:rFonts w:eastAsia="SimSun"/>
                <w:sz w:val="24"/>
                <w:szCs w:val="24"/>
                <w:lang w:eastAsia="zh-CN"/>
              </w:rPr>
            </w:pPr>
          </w:p>
        </w:tc>
      </w:tr>
      <w:tr w:rsidR="00655522" w:rsidRPr="00655522" w:rsidTr="00BF7B87">
        <w:trPr>
          <w:trHeight w:val="552"/>
        </w:trPr>
        <w:tc>
          <w:tcPr>
            <w:tcW w:w="4644" w:type="dxa"/>
          </w:tcPr>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lastRenderedPageBreak/>
              <w:t>площадки для мусоросборников</w:t>
            </w:r>
          </w:p>
        </w:tc>
        <w:tc>
          <w:tcPr>
            <w:tcW w:w="4962" w:type="dxa"/>
          </w:tcPr>
          <w:p w:rsidR="000D42EC" w:rsidRPr="00655522" w:rsidRDefault="000D42EC" w:rsidP="00BF7B87">
            <w:pPr>
              <w:rPr>
                <w:rFonts w:eastAsia="SimSun"/>
                <w:sz w:val="24"/>
                <w:szCs w:val="24"/>
                <w:lang w:eastAsia="zh-CN"/>
              </w:rPr>
            </w:pPr>
            <w:r w:rsidRPr="00655522">
              <w:rPr>
                <w:rFonts w:eastAsia="SimSun"/>
                <w:sz w:val="24"/>
                <w:szCs w:val="24"/>
                <w:lang w:eastAsia="zh-CN"/>
              </w:rPr>
              <w:t>Минимальная/максимальная площадь земельных участков и максимальный процент застройки в границах земельного участка должен соответствовать  параметрам основного или условно разрешенного вида использования земельных участков.</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Максимальная высота – 30 м.</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Расстояние от площадок для мусоросборников до производственных и вспомогательных помещений не менее - 30 м.</w:t>
            </w:r>
          </w:p>
        </w:tc>
      </w:tr>
    </w:tbl>
    <w:p w:rsidR="000D42EC" w:rsidRPr="00655522" w:rsidRDefault="000D42EC" w:rsidP="0033554D">
      <w:pPr>
        <w:keepLines w:val="0"/>
        <w:overflowPunct/>
        <w:spacing w:line="240" w:lineRule="auto"/>
        <w:ind w:firstLine="426"/>
        <w:rPr>
          <w:rFonts w:eastAsia="SimSun"/>
          <w:sz w:val="24"/>
          <w:szCs w:val="24"/>
          <w:lang w:eastAsia="zh-CN"/>
        </w:rPr>
      </w:pPr>
      <w:r w:rsidRPr="00655522">
        <w:rPr>
          <w:rFonts w:eastAsia="SimSun"/>
          <w:sz w:val="24"/>
          <w:szCs w:val="24"/>
          <w:lang w:eastAsia="zh-CN"/>
        </w:rPr>
        <w:t>Минимальные отступы от границ земельных участков для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0D42EC" w:rsidRPr="00655522" w:rsidRDefault="000D42EC" w:rsidP="0033554D">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 xml:space="preserve">- для общественных зданий 3 м; </w:t>
      </w:r>
    </w:p>
    <w:p w:rsidR="000D42EC" w:rsidRPr="00655522" w:rsidRDefault="000D42EC" w:rsidP="0033554D">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 для зданий производственного назначения - 5 м.</w:t>
      </w:r>
    </w:p>
    <w:p w:rsidR="000D42EC" w:rsidRPr="00655522" w:rsidRDefault="000D42EC" w:rsidP="0033554D">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 для остальных зданий и сооружений - 1 м.</w:t>
      </w:r>
    </w:p>
    <w:p w:rsidR="000D42EC" w:rsidRPr="00655522" w:rsidRDefault="000D42EC" w:rsidP="0033554D">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Расстояния между крайними строениями и группами строений следует принимать на основе расчетов инсоляции и освещенности, учета противопожарных, зооветеринарных требований.</w:t>
      </w:r>
    </w:p>
    <w:p w:rsidR="000D42EC" w:rsidRPr="00655522" w:rsidRDefault="000D42EC" w:rsidP="0033554D">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Расстояние до красной линии:</w:t>
      </w:r>
    </w:p>
    <w:p w:rsidR="000D42EC" w:rsidRPr="00655522" w:rsidRDefault="000D42EC" w:rsidP="0033554D">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 xml:space="preserve">1) от Пожарных депо - 10 м (15 м - для депо </w:t>
      </w:r>
      <w:r w:rsidRPr="00655522">
        <w:rPr>
          <w:rFonts w:eastAsia="SimSun"/>
          <w:sz w:val="24"/>
          <w:szCs w:val="24"/>
          <w:lang w:val="en-US" w:eastAsia="zh-CN"/>
        </w:rPr>
        <w:t>I</w:t>
      </w:r>
      <w:r w:rsidRPr="00655522">
        <w:rPr>
          <w:rFonts w:eastAsia="SimSun"/>
          <w:sz w:val="24"/>
          <w:szCs w:val="24"/>
          <w:lang w:eastAsia="zh-CN"/>
        </w:rPr>
        <w:t xml:space="preserve"> типа);</w:t>
      </w:r>
    </w:p>
    <w:p w:rsidR="000D42EC" w:rsidRPr="00655522" w:rsidRDefault="000D42EC" w:rsidP="0033554D">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3) улиц, от общественных зданий  – 3 м;</w:t>
      </w:r>
    </w:p>
    <w:p w:rsidR="000D42EC" w:rsidRPr="00655522" w:rsidRDefault="000D42EC" w:rsidP="0033554D">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4) проездов, от общественных зданий – 3 м;</w:t>
      </w:r>
    </w:p>
    <w:p w:rsidR="000D42EC" w:rsidRPr="00655522" w:rsidRDefault="000D42EC" w:rsidP="0033554D">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5) от контрольно-пропускных пунктов, пунктов охраны, проходных – 1 м.</w:t>
      </w:r>
    </w:p>
    <w:p w:rsidR="000D42EC" w:rsidRPr="00655522" w:rsidRDefault="000D42EC" w:rsidP="0033554D">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6) от остальных зданий - 5 м.</w:t>
      </w:r>
    </w:p>
    <w:p w:rsidR="000D42EC" w:rsidRPr="00655522" w:rsidRDefault="000D42EC" w:rsidP="0033554D">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Допускается блокировка зданий и сооружений, а также хозяйственных построек на смежных земельных участках по взаимному (удостоверенному) согласию владельцев при новом строительстве с соблюдением технических регламентов.</w:t>
      </w:r>
    </w:p>
    <w:p w:rsidR="000D42EC" w:rsidRPr="00655522" w:rsidRDefault="000D42EC" w:rsidP="0033554D">
      <w:pPr>
        <w:keepLines w:val="0"/>
        <w:overflowPunct/>
        <w:autoSpaceDE/>
        <w:autoSpaceDN/>
        <w:adjustRightInd/>
        <w:spacing w:line="240" w:lineRule="auto"/>
        <w:ind w:firstLine="426"/>
        <w:rPr>
          <w:rFonts w:eastAsia="SimSun"/>
          <w:sz w:val="24"/>
          <w:szCs w:val="24"/>
          <w:lang w:eastAsia="zh-CN"/>
        </w:rPr>
      </w:pPr>
    </w:p>
    <w:p w:rsidR="000D42EC" w:rsidRPr="00655522" w:rsidRDefault="000D42EC" w:rsidP="0033554D">
      <w:pPr>
        <w:keepLines w:val="0"/>
        <w:overflowPunct/>
        <w:autoSpaceDE/>
        <w:autoSpaceDN/>
        <w:adjustRightInd/>
        <w:spacing w:line="240" w:lineRule="auto"/>
        <w:ind w:firstLine="426"/>
        <w:rPr>
          <w:rFonts w:eastAsia="SimSun"/>
          <w:sz w:val="24"/>
          <w:szCs w:val="24"/>
          <w:lang w:eastAsia="zh-CN"/>
        </w:rPr>
      </w:pPr>
    </w:p>
    <w:p w:rsidR="000D42EC" w:rsidRPr="00655522" w:rsidRDefault="000D42EC" w:rsidP="0033554D">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Примечание (общее):</w:t>
      </w:r>
    </w:p>
    <w:p w:rsidR="000D42EC" w:rsidRPr="00655522" w:rsidRDefault="000D42EC" w:rsidP="0033554D">
      <w:pPr>
        <w:keepLines w:val="0"/>
        <w:overflowPunct/>
        <w:autoSpaceDE/>
        <w:autoSpaceDN/>
        <w:adjustRightInd/>
        <w:spacing w:line="240" w:lineRule="auto"/>
        <w:ind w:firstLine="426"/>
        <w:rPr>
          <w:rFonts w:eastAsia="SimSun"/>
          <w:sz w:val="24"/>
          <w:szCs w:val="24"/>
          <w:lang w:eastAsia="zh-CN"/>
        </w:rPr>
      </w:pPr>
      <w:proofErr w:type="gramStart"/>
      <w:r w:rsidRPr="00655522">
        <w:rPr>
          <w:rFonts w:eastAsia="SimSun"/>
          <w:sz w:val="24"/>
          <w:szCs w:val="24"/>
          <w:lang w:eastAsia="zh-CN"/>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roofErr w:type="gramEnd"/>
    </w:p>
    <w:p w:rsidR="000D42EC" w:rsidRPr="00655522" w:rsidRDefault="000D42EC" w:rsidP="0033554D">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Размещение новых населенных пунктов и строительство объектов капитального строительства без проведения специальных защитных мероприятий по предотвращению негативного воздействия вод в границах зон затопления, подтопления запрещаются.</w:t>
      </w:r>
    </w:p>
    <w:p w:rsidR="000D42EC" w:rsidRPr="00655522" w:rsidRDefault="000D42EC" w:rsidP="0033554D">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В границах зон затопления, подтопления запрещаются:</w:t>
      </w:r>
    </w:p>
    <w:p w:rsidR="000D42EC" w:rsidRPr="00655522" w:rsidRDefault="000D42EC" w:rsidP="0033554D">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1) использование сточных вод в целях регулирования плодородия почв;</w:t>
      </w:r>
    </w:p>
    <w:p w:rsidR="000D42EC" w:rsidRPr="00655522" w:rsidRDefault="000D42EC" w:rsidP="0033554D">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2) размещение кладбищ, скотомогильников, мест захоронения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rsidR="000D42EC" w:rsidRPr="00655522" w:rsidRDefault="000D42EC" w:rsidP="0033554D">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3) осуществление авиационных мер по борьбе с вредными организмами.</w:t>
      </w:r>
    </w:p>
    <w:p w:rsidR="000D42EC" w:rsidRPr="00655522" w:rsidRDefault="000D42EC" w:rsidP="0033554D">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lastRenderedPageBreak/>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rsidR="000D42EC" w:rsidRPr="00655522" w:rsidRDefault="000D42EC" w:rsidP="0033554D">
      <w:pPr>
        <w:keepLines w:val="0"/>
        <w:overflowPunct/>
        <w:spacing w:line="240" w:lineRule="auto"/>
        <w:ind w:firstLine="426"/>
        <w:rPr>
          <w:rFonts w:eastAsia="SimSun"/>
          <w:sz w:val="24"/>
          <w:szCs w:val="24"/>
          <w:lang w:eastAsia="zh-CN"/>
        </w:rPr>
      </w:pPr>
      <w:r w:rsidRPr="00655522">
        <w:rPr>
          <w:rFonts w:eastAsia="SimSun"/>
          <w:sz w:val="24"/>
          <w:szCs w:val="24"/>
          <w:lang w:eastAsia="zh-CN"/>
        </w:rPr>
        <w:t>Размещение производственной территориальной зоны не допускается:</w:t>
      </w:r>
    </w:p>
    <w:p w:rsidR="000D42EC" w:rsidRPr="00655522" w:rsidRDefault="000D42EC" w:rsidP="0033554D">
      <w:pPr>
        <w:keepLines w:val="0"/>
        <w:overflowPunct/>
        <w:spacing w:line="240" w:lineRule="auto"/>
        <w:ind w:firstLine="426"/>
        <w:rPr>
          <w:rFonts w:eastAsia="SimSun"/>
          <w:sz w:val="24"/>
          <w:szCs w:val="24"/>
          <w:lang w:eastAsia="zh-CN"/>
        </w:rPr>
      </w:pPr>
      <w:r w:rsidRPr="00655522">
        <w:rPr>
          <w:rFonts w:eastAsia="SimSun"/>
          <w:sz w:val="24"/>
          <w:szCs w:val="24"/>
          <w:lang w:eastAsia="zh-CN"/>
        </w:rPr>
        <w:t>а) в составе рекреационных зон;</w:t>
      </w:r>
    </w:p>
    <w:p w:rsidR="000D42EC" w:rsidRPr="00655522" w:rsidRDefault="000D42EC" w:rsidP="0033554D">
      <w:pPr>
        <w:keepLines w:val="0"/>
        <w:overflowPunct/>
        <w:spacing w:line="240" w:lineRule="auto"/>
        <w:ind w:firstLine="426"/>
        <w:rPr>
          <w:rFonts w:eastAsia="SimSun"/>
          <w:sz w:val="24"/>
          <w:szCs w:val="24"/>
          <w:lang w:eastAsia="zh-CN"/>
        </w:rPr>
      </w:pPr>
      <w:r w:rsidRPr="00655522">
        <w:rPr>
          <w:rFonts w:eastAsia="SimSun"/>
          <w:sz w:val="24"/>
          <w:szCs w:val="24"/>
          <w:lang w:eastAsia="zh-CN"/>
        </w:rPr>
        <w:t>б) на землях особо охраняемых территорий, в том числе:</w:t>
      </w:r>
    </w:p>
    <w:p w:rsidR="000D42EC" w:rsidRPr="00655522" w:rsidRDefault="000D42EC" w:rsidP="0033554D">
      <w:pPr>
        <w:keepLines w:val="0"/>
        <w:overflowPunct/>
        <w:spacing w:line="240" w:lineRule="auto"/>
        <w:ind w:firstLine="426"/>
        <w:rPr>
          <w:rFonts w:eastAsia="SimSun"/>
          <w:sz w:val="24"/>
          <w:szCs w:val="24"/>
          <w:lang w:eastAsia="zh-CN"/>
        </w:rPr>
      </w:pPr>
      <w:r w:rsidRPr="00655522">
        <w:rPr>
          <w:rFonts w:eastAsia="SimSun"/>
          <w:sz w:val="24"/>
          <w:szCs w:val="24"/>
          <w:lang w:eastAsia="zh-CN"/>
        </w:rPr>
        <w:t>в первом поясе зоны санитарной охраны источников водоснабжения;</w:t>
      </w:r>
    </w:p>
    <w:p w:rsidR="000D42EC" w:rsidRPr="00655522" w:rsidRDefault="000D42EC" w:rsidP="0033554D">
      <w:pPr>
        <w:keepLines w:val="0"/>
        <w:overflowPunct/>
        <w:spacing w:line="240" w:lineRule="auto"/>
        <w:ind w:firstLine="426"/>
        <w:rPr>
          <w:rFonts w:eastAsia="SimSun"/>
          <w:sz w:val="24"/>
          <w:szCs w:val="24"/>
          <w:lang w:eastAsia="zh-CN"/>
        </w:rPr>
      </w:pPr>
      <w:r w:rsidRPr="00655522">
        <w:rPr>
          <w:rFonts w:eastAsia="SimSun"/>
          <w:sz w:val="24"/>
          <w:szCs w:val="24"/>
          <w:lang w:eastAsia="zh-CN"/>
        </w:rPr>
        <w:t>в первой зоне округа санитарной охраны курортов, если проектируемые объекты не связаны непосредственно с эксплуатацией природных лечебных средств курорта;</w:t>
      </w:r>
    </w:p>
    <w:p w:rsidR="000D42EC" w:rsidRPr="00655522" w:rsidRDefault="000D42EC" w:rsidP="0033554D">
      <w:pPr>
        <w:keepLines w:val="0"/>
        <w:overflowPunct/>
        <w:spacing w:line="240" w:lineRule="auto"/>
        <w:ind w:firstLine="426"/>
        <w:rPr>
          <w:rFonts w:eastAsia="SimSun"/>
          <w:sz w:val="24"/>
          <w:szCs w:val="24"/>
          <w:lang w:eastAsia="zh-CN"/>
        </w:rPr>
      </w:pPr>
      <w:r w:rsidRPr="00655522">
        <w:rPr>
          <w:rFonts w:eastAsia="SimSun"/>
          <w:sz w:val="24"/>
          <w:szCs w:val="24"/>
          <w:lang w:eastAsia="zh-CN"/>
        </w:rPr>
        <w:t xml:space="preserve">в </w:t>
      </w:r>
      <w:proofErr w:type="spellStart"/>
      <w:r w:rsidRPr="00655522">
        <w:rPr>
          <w:rFonts w:eastAsia="SimSun"/>
          <w:sz w:val="24"/>
          <w:szCs w:val="24"/>
          <w:lang w:eastAsia="zh-CN"/>
        </w:rPr>
        <w:t>водоохранных</w:t>
      </w:r>
      <w:proofErr w:type="spellEnd"/>
      <w:r w:rsidRPr="00655522">
        <w:rPr>
          <w:rFonts w:eastAsia="SimSun"/>
          <w:sz w:val="24"/>
          <w:szCs w:val="24"/>
          <w:lang w:eastAsia="zh-CN"/>
        </w:rPr>
        <w:t xml:space="preserve"> и прибрежных зонах рек, морей;</w:t>
      </w:r>
    </w:p>
    <w:p w:rsidR="000D42EC" w:rsidRPr="00655522" w:rsidRDefault="000D42EC" w:rsidP="0033554D">
      <w:pPr>
        <w:keepLines w:val="0"/>
        <w:overflowPunct/>
        <w:spacing w:line="240" w:lineRule="auto"/>
        <w:ind w:firstLine="426"/>
        <w:rPr>
          <w:rFonts w:eastAsia="SimSun"/>
          <w:sz w:val="24"/>
          <w:szCs w:val="24"/>
          <w:lang w:eastAsia="zh-CN"/>
        </w:rPr>
      </w:pPr>
      <w:r w:rsidRPr="00655522">
        <w:rPr>
          <w:rFonts w:eastAsia="SimSun"/>
          <w:sz w:val="24"/>
          <w:szCs w:val="24"/>
          <w:lang w:eastAsia="zh-CN"/>
        </w:rPr>
        <w:t>в зонах охраны памятников истории и культуры без согласования с соответствующими органами охраны памятников;</w:t>
      </w:r>
    </w:p>
    <w:p w:rsidR="000D42EC" w:rsidRPr="00655522" w:rsidRDefault="000D42EC" w:rsidP="0033554D">
      <w:pPr>
        <w:keepLines w:val="0"/>
        <w:overflowPunct/>
        <w:spacing w:line="240" w:lineRule="auto"/>
        <w:ind w:firstLine="426"/>
        <w:rPr>
          <w:rFonts w:eastAsia="SimSun"/>
          <w:sz w:val="24"/>
          <w:szCs w:val="24"/>
          <w:lang w:eastAsia="zh-CN"/>
        </w:rPr>
      </w:pPr>
      <w:r w:rsidRPr="00655522">
        <w:rPr>
          <w:rFonts w:eastAsia="SimSun"/>
          <w:sz w:val="24"/>
          <w:szCs w:val="24"/>
          <w:lang w:eastAsia="zh-CN"/>
        </w:rPr>
        <w:t>в зонах активного карста, оползней, оседания или обрушения поверхности, которые могут угрожать застройке и эксплуатации предприятий;</w:t>
      </w:r>
    </w:p>
    <w:p w:rsidR="000D42EC" w:rsidRPr="00655522" w:rsidRDefault="000D42EC" w:rsidP="0033554D">
      <w:pPr>
        <w:keepLines w:val="0"/>
        <w:overflowPunct/>
        <w:spacing w:line="240" w:lineRule="auto"/>
        <w:ind w:firstLine="426"/>
        <w:rPr>
          <w:rFonts w:eastAsia="SimSun"/>
          <w:sz w:val="24"/>
          <w:szCs w:val="24"/>
          <w:lang w:eastAsia="zh-CN"/>
        </w:rPr>
      </w:pPr>
      <w:r w:rsidRPr="00655522">
        <w:rPr>
          <w:rFonts w:eastAsia="SimSun"/>
          <w:sz w:val="24"/>
          <w:szCs w:val="24"/>
          <w:lang w:eastAsia="zh-CN"/>
        </w:rPr>
        <w:t>на участках, загрязненных органическими и радиоактивными отбросами, до истечения сроков, установленных органами санитарно-эпидемиологического надзора;</w:t>
      </w:r>
    </w:p>
    <w:p w:rsidR="000D42EC" w:rsidRPr="00655522" w:rsidRDefault="000D42EC" w:rsidP="0033554D">
      <w:pPr>
        <w:keepLines w:val="0"/>
        <w:overflowPunct/>
        <w:spacing w:line="240" w:lineRule="auto"/>
        <w:ind w:firstLine="426"/>
        <w:rPr>
          <w:rFonts w:eastAsia="SimSun"/>
          <w:sz w:val="24"/>
          <w:szCs w:val="24"/>
          <w:lang w:eastAsia="zh-CN"/>
        </w:rPr>
      </w:pPr>
      <w:r w:rsidRPr="00655522">
        <w:rPr>
          <w:rFonts w:eastAsia="SimSun"/>
          <w:sz w:val="24"/>
          <w:szCs w:val="24"/>
          <w:lang w:eastAsia="zh-CN"/>
        </w:rPr>
        <w:t>в зонах возможного катастрофического затопления в результате разрушения плотин или дамб.</w:t>
      </w:r>
    </w:p>
    <w:p w:rsidR="000D42EC" w:rsidRPr="00655522" w:rsidRDefault="000D42EC" w:rsidP="0033554D">
      <w:pPr>
        <w:keepLines w:val="0"/>
        <w:overflowPunct/>
        <w:spacing w:line="240" w:lineRule="auto"/>
        <w:ind w:firstLine="426"/>
        <w:rPr>
          <w:rFonts w:eastAsia="SimSun"/>
          <w:sz w:val="24"/>
          <w:szCs w:val="24"/>
          <w:lang w:eastAsia="zh-CN"/>
        </w:rPr>
      </w:pPr>
      <w:proofErr w:type="gramStart"/>
      <w:r w:rsidRPr="00655522">
        <w:rPr>
          <w:rFonts w:eastAsia="SimSun"/>
          <w:sz w:val="24"/>
          <w:szCs w:val="24"/>
          <w:lang w:eastAsia="zh-CN"/>
        </w:rPr>
        <w:t>При размещении производственной зоны на прибрежных участках рек и других водоемов планировочные отметки площадок предприятий должны приниматься не менее чем на 0,5 м выше расчетного наивысшего горизонта вод с учетом подпора и уклона водотока, а также нагона от расчетной высоты волны, определяемой в соответствии с требованиями по нагрузкам и воздействиям на гидротехнические сооружения.</w:t>
      </w:r>
      <w:proofErr w:type="gramEnd"/>
      <w:r w:rsidRPr="00655522">
        <w:rPr>
          <w:rFonts w:eastAsia="SimSun"/>
          <w:sz w:val="24"/>
          <w:szCs w:val="24"/>
          <w:lang w:eastAsia="zh-CN"/>
        </w:rPr>
        <w:t xml:space="preserve"> За расчетный горизонт следует принимать наивысший уровень воды с вероятностью его превышения для предприятий, имеющих народнохозяйственное и оборонное значение, один раз в 100 лет, для остальных предприятий - один раз в 50 лет, а для предприятий со сроком эксплуатации до 10 лет - один раз в 10 лет.</w:t>
      </w:r>
    </w:p>
    <w:p w:rsidR="000D42EC" w:rsidRPr="00655522" w:rsidRDefault="000D42EC" w:rsidP="0033554D">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На территориях предприятий I - II классов и в пределах их санитарно-защитных зон не допускается размещать предприятия пищевой, легкой, медицинской, фармацевтической и других отраслей промышленности с санитарно-защитной зоной 50 - 100 м.</w:t>
      </w:r>
    </w:p>
    <w:p w:rsidR="000D42EC" w:rsidRPr="00655522" w:rsidRDefault="000D42EC" w:rsidP="0033554D">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Не допускается расширение производственных предприятий, если при этом требуется увеличение размера санитарно-защитных зон.</w:t>
      </w:r>
    </w:p>
    <w:p w:rsidR="000D42EC" w:rsidRPr="00655522" w:rsidRDefault="000D42EC" w:rsidP="0033554D">
      <w:pPr>
        <w:keepLines w:val="0"/>
        <w:overflowPunct/>
        <w:spacing w:line="240" w:lineRule="auto"/>
        <w:ind w:firstLine="426"/>
        <w:rPr>
          <w:rFonts w:eastAsia="SimSun"/>
          <w:sz w:val="24"/>
          <w:szCs w:val="24"/>
          <w:lang w:eastAsia="zh-CN"/>
        </w:rPr>
      </w:pPr>
      <w:r w:rsidRPr="00655522">
        <w:rPr>
          <w:rFonts w:eastAsia="SimSun"/>
          <w:sz w:val="24"/>
          <w:szCs w:val="24"/>
          <w:lang w:eastAsia="zh-CN"/>
        </w:rPr>
        <w:t>Размер санитарно-защитной зоны предприятий мясной промышленности до границы животноводческих, птицеводческих и звероводческих ферм должен быть 1000 м.</w:t>
      </w:r>
    </w:p>
    <w:p w:rsidR="000D42EC" w:rsidRPr="00655522" w:rsidRDefault="000D42EC" w:rsidP="0033554D">
      <w:pPr>
        <w:keepLines w:val="0"/>
        <w:overflowPunct/>
        <w:spacing w:line="240" w:lineRule="auto"/>
        <w:ind w:firstLine="426"/>
        <w:rPr>
          <w:rFonts w:eastAsia="SimSun"/>
          <w:sz w:val="24"/>
          <w:szCs w:val="24"/>
          <w:lang w:eastAsia="zh-CN"/>
        </w:rPr>
      </w:pPr>
      <w:r w:rsidRPr="00655522">
        <w:rPr>
          <w:rFonts w:eastAsia="SimSun"/>
          <w:sz w:val="24"/>
          <w:szCs w:val="24"/>
          <w:lang w:eastAsia="zh-CN"/>
        </w:rPr>
        <w:t>При проектировании предприятий мясной промышленности на берегах рек и других водоемов общественного пользования их следует размещать ниже по течению от населенных пунктов.</w:t>
      </w:r>
    </w:p>
    <w:p w:rsidR="000D42EC" w:rsidRPr="00655522" w:rsidRDefault="000D42EC" w:rsidP="0033554D">
      <w:pPr>
        <w:keepLines w:val="0"/>
        <w:overflowPunct/>
        <w:spacing w:line="240" w:lineRule="auto"/>
        <w:ind w:firstLine="426"/>
        <w:rPr>
          <w:rFonts w:eastAsia="SimSun"/>
          <w:sz w:val="24"/>
          <w:szCs w:val="24"/>
          <w:lang w:eastAsia="zh-CN"/>
        </w:rPr>
      </w:pPr>
      <w:r w:rsidRPr="00655522">
        <w:rPr>
          <w:rFonts w:eastAsia="SimSun"/>
          <w:sz w:val="24"/>
          <w:szCs w:val="24"/>
          <w:lang w:eastAsia="zh-CN"/>
        </w:rPr>
        <w:t>Запрещается проектирование указанных предприятий на территории бывших кладбищ, скотомогильников, свалок.</w:t>
      </w:r>
    </w:p>
    <w:p w:rsidR="000D42EC" w:rsidRPr="00655522" w:rsidRDefault="000D42EC" w:rsidP="0033554D">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Размещение зданий, строений и сооружений возможно при соблюдении требований статей 31, 32, 33, 34, 35 настоящих Правил.</w:t>
      </w:r>
    </w:p>
    <w:p w:rsidR="000D42EC" w:rsidRPr="00655522" w:rsidRDefault="000D42EC" w:rsidP="0033554D">
      <w:pPr>
        <w:keepLines w:val="0"/>
        <w:overflowPunct/>
        <w:spacing w:line="240" w:lineRule="auto"/>
        <w:ind w:firstLine="426"/>
        <w:rPr>
          <w:rFonts w:eastAsia="SimSun"/>
          <w:sz w:val="24"/>
          <w:szCs w:val="24"/>
          <w:lang w:eastAsia="zh-CN"/>
        </w:rPr>
      </w:pPr>
    </w:p>
    <w:p w:rsidR="000D42EC" w:rsidRPr="00655522" w:rsidRDefault="000D42EC" w:rsidP="0033554D">
      <w:pPr>
        <w:keepLines w:val="0"/>
        <w:overflowPunct/>
        <w:autoSpaceDE/>
        <w:autoSpaceDN/>
        <w:adjustRightInd/>
        <w:spacing w:line="240" w:lineRule="auto"/>
        <w:ind w:firstLine="426"/>
        <w:jc w:val="center"/>
        <w:rPr>
          <w:rFonts w:eastAsia="SimSun"/>
          <w:bCs/>
          <w:sz w:val="24"/>
          <w:szCs w:val="24"/>
          <w:u w:val="single"/>
          <w:lang w:eastAsia="zh-CN"/>
        </w:rPr>
      </w:pPr>
    </w:p>
    <w:p w:rsidR="000D42EC" w:rsidRPr="00655522" w:rsidRDefault="000D42EC" w:rsidP="0033554D">
      <w:pPr>
        <w:keepLines w:val="0"/>
        <w:overflowPunct/>
        <w:autoSpaceDE/>
        <w:autoSpaceDN/>
        <w:adjustRightInd/>
        <w:spacing w:line="240" w:lineRule="auto"/>
        <w:ind w:firstLine="426"/>
        <w:jc w:val="center"/>
        <w:rPr>
          <w:rFonts w:eastAsia="SimSun"/>
          <w:sz w:val="24"/>
          <w:szCs w:val="24"/>
          <w:u w:val="single"/>
          <w:lang w:eastAsia="zh-CN"/>
        </w:rPr>
      </w:pPr>
      <w:proofErr w:type="gramStart"/>
      <w:r w:rsidRPr="00655522">
        <w:rPr>
          <w:rFonts w:eastAsia="SimSun"/>
          <w:bCs/>
          <w:sz w:val="24"/>
          <w:szCs w:val="24"/>
          <w:u w:val="single"/>
          <w:lang w:eastAsia="zh-CN"/>
        </w:rPr>
        <w:t>П</w:t>
      </w:r>
      <w:proofErr w:type="gramEnd"/>
      <w:r w:rsidRPr="00655522">
        <w:rPr>
          <w:rFonts w:eastAsia="SimSun"/>
          <w:bCs/>
          <w:sz w:val="24"/>
          <w:szCs w:val="24"/>
          <w:u w:val="single"/>
          <w:lang w:eastAsia="zh-CN"/>
        </w:rPr>
        <w:t xml:space="preserve"> – 4. Зона предприятий, производств и объектов </w:t>
      </w:r>
      <w:r w:rsidRPr="00655522">
        <w:rPr>
          <w:rFonts w:eastAsia="SimSun"/>
          <w:bCs/>
          <w:sz w:val="24"/>
          <w:szCs w:val="24"/>
          <w:u w:val="single"/>
          <w:lang w:val="en-US" w:eastAsia="zh-CN"/>
        </w:rPr>
        <w:t>IV</w:t>
      </w:r>
      <w:r w:rsidRPr="00655522">
        <w:rPr>
          <w:rFonts w:eastAsia="SimSun"/>
          <w:bCs/>
          <w:sz w:val="24"/>
          <w:szCs w:val="24"/>
          <w:u w:val="single"/>
          <w:lang w:eastAsia="zh-CN"/>
        </w:rPr>
        <w:t xml:space="preserve"> класса опасности</w:t>
      </w:r>
      <w:r w:rsidRPr="00655522">
        <w:rPr>
          <w:rFonts w:eastAsia="SimSun"/>
          <w:sz w:val="24"/>
          <w:szCs w:val="24"/>
          <w:u w:val="single"/>
          <w:lang w:eastAsia="zh-CN"/>
        </w:rPr>
        <w:t xml:space="preserve"> СЗЗ-100 м.</w:t>
      </w:r>
    </w:p>
    <w:p w:rsidR="000D42EC" w:rsidRPr="00655522" w:rsidRDefault="000D42EC" w:rsidP="0033554D">
      <w:pPr>
        <w:keepLines w:val="0"/>
        <w:widowControl w:val="0"/>
        <w:overflowPunct/>
        <w:autoSpaceDE/>
        <w:autoSpaceDN/>
        <w:adjustRightInd/>
        <w:spacing w:line="240" w:lineRule="auto"/>
        <w:ind w:firstLine="426"/>
        <w:rPr>
          <w:rFonts w:eastAsia="SimSun"/>
          <w:i/>
          <w:iCs/>
          <w:sz w:val="24"/>
          <w:szCs w:val="24"/>
          <w:lang w:eastAsia="zh-CN"/>
        </w:rPr>
      </w:pPr>
    </w:p>
    <w:p w:rsidR="000D42EC" w:rsidRPr="00655522" w:rsidRDefault="000D42EC" w:rsidP="0033554D">
      <w:pPr>
        <w:keepLines w:val="0"/>
        <w:widowControl w:val="0"/>
        <w:overflowPunct/>
        <w:autoSpaceDE/>
        <w:autoSpaceDN/>
        <w:adjustRightInd/>
        <w:spacing w:line="240" w:lineRule="auto"/>
        <w:ind w:firstLine="426"/>
        <w:rPr>
          <w:rFonts w:eastAsia="SimSun"/>
          <w:i/>
          <w:iCs/>
          <w:sz w:val="24"/>
          <w:szCs w:val="24"/>
          <w:lang w:eastAsia="zh-CN"/>
        </w:rPr>
      </w:pPr>
      <w:r w:rsidRPr="00655522">
        <w:rPr>
          <w:rFonts w:eastAsia="SimSun"/>
          <w:i/>
          <w:iCs/>
          <w:sz w:val="24"/>
          <w:szCs w:val="24"/>
          <w:lang w:eastAsia="zh-CN"/>
        </w:rPr>
        <w:t xml:space="preserve">Зона П-4 выделена для обеспечения правовых условий формирования предприятий, производств и объектов </w:t>
      </w:r>
      <w:r w:rsidRPr="00655522">
        <w:rPr>
          <w:rFonts w:eastAsia="SimSun"/>
          <w:i/>
          <w:iCs/>
          <w:sz w:val="24"/>
          <w:szCs w:val="24"/>
          <w:lang w:val="en-US" w:eastAsia="zh-CN"/>
        </w:rPr>
        <w:t>IV</w:t>
      </w:r>
      <w:r w:rsidRPr="00655522">
        <w:rPr>
          <w:rFonts w:eastAsia="SimSun"/>
          <w:i/>
          <w:iCs/>
          <w:sz w:val="24"/>
          <w:szCs w:val="24"/>
          <w:lang w:eastAsia="zh-CN"/>
        </w:rPr>
        <w:t xml:space="preserve"> класса </w:t>
      </w:r>
      <w:r w:rsidRPr="00655522">
        <w:rPr>
          <w:rFonts w:eastAsia="SimSun"/>
          <w:bCs/>
          <w:i/>
          <w:sz w:val="24"/>
          <w:szCs w:val="24"/>
          <w:lang w:eastAsia="zh-CN"/>
        </w:rPr>
        <w:t>опасности</w:t>
      </w:r>
      <w:r w:rsidRPr="00655522">
        <w:rPr>
          <w:rFonts w:eastAsia="SimSun"/>
          <w:i/>
          <w:iCs/>
          <w:sz w:val="24"/>
          <w:szCs w:val="24"/>
          <w:lang w:eastAsia="zh-CN"/>
        </w:rPr>
        <w:t>, с низкими уровнями шума и загрязнения. Допускается широкий спектр коммерческих услуг, сопровождающих производственную деятельность. Сочетание различных видов разрешенного использования недвижимости в единой зоне возможно только при условии соблюдения нормативных санитарных требований.</w:t>
      </w:r>
    </w:p>
    <w:p w:rsidR="000D42EC" w:rsidRPr="00655522" w:rsidRDefault="000D42EC" w:rsidP="0033554D">
      <w:pPr>
        <w:keepLines w:val="0"/>
        <w:widowControl w:val="0"/>
        <w:overflowPunct/>
        <w:autoSpaceDE/>
        <w:autoSpaceDN/>
        <w:adjustRightInd/>
        <w:spacing w:line="240" w:lineRule="auto"/>
        <w:ind w:firstLine="426"/>
        <w:rPr>
          <w:rFonts w:eastAsia="SimSun"/>
          <w:i/>
          <w:iCs/>
          <w:sz w:val="24"/>
          <w:szCs w:val="24"/>
          <w:lang w:eastAsia="zh-CN"/>
        </w:rPr>
      </w:pPr>
    </w:p>
    <w:p w:rsidR="000D42EC" w:rsidRPr="00655522" w:rsidRDefault="000D42EC" w:rsidP="0033554D">
      <w:pPr>
        <w:keepLines w:val="0"/>
        <w:tabs>
          <w:tab w:val="left" w:pos="2520"/>
        </w:tabs>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lastRenderedPageBreak/>
        <w:t>ОСНОВНЫЕ ВИДЫ И ПАРАМЕТРЫ РАЗРЕШЕННОГО ИСПОЛЬЗОВАНИЯ</w:t>
      </w:r>
    </w:p>
    <w:p w:rsidR="000D42EC" w:rsidRPr="00655522" w:rsidRDefault="000D42EC" w:rsidP="0033554D">
      <w:pPr>
        <w:keepLines w:val="0"/>
        <w:tabs>
          <w:tab w:val="left" w:pos="2520"/>
        </w:tabs>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ЗЕМЕЛЬНЫХ УЧАСТКОВ И ОБЪЕКТОВ КАПИТАЛЬНОГО СТРОИТЕЛЬСТВА</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27"/>
        <w:gridCol w:w="3260"/>
        <w:gridCol w:w="11"/>
        <w:gridCol w:w="3249"/>
      </w:tblGrid>
      <w:tr w:rsidR="00655522" w:rsidRPr="00655522" w:rsidTr="00BF7B87">
        <w:trPr>
          <w:trHeight w:val="20"/>
        </w:trPr>
        <w:tc>
          <w:tcPr>
            <w:tcW w:w="3227" w:type="dxa"/>
            <w:vAlign w:val="center"/>
          </w:tcPr>
          <w:p w:rsidR="000D42EC" w:rsidRPr="00655522" w:rsidRDefault="000D42EC" w:rsidP="00BF7B87">
            <w:pPr>
              <w:keepLines w:val="0"/>
              <w:tabs>
                <w:tab w:val="left" w:pos="2520"/>
              </w:tabs>
              <w:overflowPunct/>
              <w:autoSpaceDE/>
              <w:autoSpaceDN/>
              <w:adjustRightInd/>
              <w:spacing w:line="240" w:lineRule="auto"/>
              <w:ind w:firstLine="0"/>
              <w:jc w:val="center"/>
              <w:rPr>
                <w:rFonts w:eastAsia="SimSun"/>
                <w:sz w:val="24"/>
                <w:szCs w:val="24"/>
                <w:lang w:eastAsia="zh-CN"/>
              </w:rPr>
            </w:pPr>
            <w:r w:rsidRPr="00655522">
              <w:rPr>
                <w:rFonts w:eastAsia="SimSun"/>
                <w:sz w:val="24"/>
                <w:szCs w:val="24"/>
                <w:lang w:eastAsia="zh-CN"/>
              </w:rPr>
              <w:t>ВИДЫ ИСПОЛЬЗОВАНИЯ ЗЕМЕЛЬНЫХ УЧАСТКОВ</w:t>
            </w:r>
          </w:p>
        </w:tc>
        <w:tc>
          <w:tcPr>
            <w:tcW w:w="3271" w:type="dxa"/>
            <w:gridSpan w:val="2"/>
            <w:vAlign w:val="center"/>
          </w:tcPr>
          <w:p w:rsidR="000D42EC" w:rsidRPr="00655522" w:rsidRDefault="000D42EC" w:rsidP="00BF7B87">
            <w:pPr>
              <w:keepLines w:val="0"/>
              <w:tabs>
                <w:tab w:val="left" w:pos="2520"/>
              </w:tabs>
              <w:overflowPunct/>
              <w:autoSpaceDE/>
              <w:autoSpaceDN/>
              <w:adjustRightInd/>
              <w:spacing w:line="240" w:lineRule="auto"/>
              <w:ind w:left="-170" w:firstLine="0"/>
              <w:jc w:val="center"/>
              <w:rPr>
                <w:rFonts w:eastAsia="SimSun"/>
                <w:sz w:val="24"/>
                <w:szCs w:val="24"/>
                <w:lang w:eastAsia="zh-CN"/>
              </w:rPr>
            </w:pPr>
            <w:r w:rsidRPr="00655522">
              <w:rPr>
                <w:rFonts w:eastAsia="SimSun"/>
                <w:sz w:val="24"/>
                <w:szCs w:val="24"/>
                <w:lang w:eastAsia="zh-CN"/>
              </w:rPr>
              <w:t>ВИДЫ ОБЪЕКТОВ КАПИТАЛЬНОГО СТРОИТЕЛЬСТВА</w:t>
            </w:r>
          </w:p>
        </w:tc>
        <w:tc>
          <w:tcPr>
            <w:tcW w:w="3249" w:type="dxa"/>
            <w:vAlign w:val="center"/>
          </w:tcPr>
          <w:p w:rsidR="000D42EC" w:rsidRPr="00655522" w:rsidRDefault="000D42EC" w:rsidP="00BF7B87">
            <w:pPr>
              <w:keepLines w:val="0"/>
              <w:tabs>
                <w:tab w:val="left" w:pos="2520"/>
              </w:tabs>
              <w:overflowPunct/>
              <w:autoSpaceDE/>
              <w:autoSpaceDN/>
              <w:adjustRightInd/>
              <w:spacing w:line="240" w:lineRule="auto"/>
              <w:ind w:firstLine="34"/>
              <w:jc w:val="center"/>
              <w:rPr>
                <w:rFonts w:eastAsia="SimSun"/>
                <w:sz w:val="24"/>
                <w:szCs w:val="24"/>
                <w:lang w:eastAsia="zh-CN"/>
              </w:rPr>
            </w:pPr>
            <w:r w:rsidRPr="00655522">
              <w:rPr>
                <w:rFonts w:eastAsia="SimSun"/>
                <w:sz w:val="24"/>
                <w:szCs w:val="24"/>
                <w:lang w:eastAsia="zh-CN"/>
              </w:rPr>
              <w:t>ПАРАМЕТРЫ РАЗРЕШЕННОГО ИСПОЛЬЗОВАНИЯ ЗЕМЕЛЬНЫХ УЧАСТКОВ И ОБЪЕКТОВ КАПИТАЛЬНОГО СТРОИТЕЛЬСТВА</w:t>
            </w:r>
          </w:p>
        </w:tc>
      </w:tr>
      <w:tr w:rsidR="00655522" w:rsidRPr="00655522" w:rsidTr="00BF7B87">
        <w:trPr>
          <w:trHeight w:val="380"/>
        </w:trPr>
        <w:tc>
          <w:tcPr>
            <w:tcW w:w="3227" w:type="dxa"/>
          </w:tcPr>
          <w:p w:rsidR="000D42EC" w:rsidRPr="00655522" w:rsidRDefault="000D42EC" w:rsidP="00BF7B87">
            <w:pPr>
              <w:spacing w:line="240" w:lineRule="auto"/>
              <w:ind w:firstLine="0"/>
              <w:jc w:val="left"/>
              <w:rPr>
                <w:sz w:val="24"/>
                <w:szCs w:val="24"/>
              </w:rPr>
            </w:pPr>
            <w:r w:rsidRPr="00655522">
              <w:rPr>
                <w:rFonts w:eastAsia="SimSun"/>
                <w:sz w:val="24"/>
                <w:szCs w:val="24"/>
                <w:lang w:eastAsia="zh-CN"/>
              </w:rPr>
              <w:t>[6.0] - Производственная деятельность.</w:t>
            </w:r>
          </w:p>
        </w:tc>
        <w:tc>
          <w:tcPr>
            <w:tcW w:w="3271" w:type="dxa"/>
            <w:gridSpan w:val="2"/>
            <w:vMerge w:val="restart"/>
          </w:tcPr>
          <w:p w:rsidR="000D42EC" w:rsidRPr="00655522" w:rsidRDefault="000D42EC" w:rsidP="00BF7B87">
            <w:pPr>
              <w:spacing w:line="240" w:lineRule="auto"/>
              <w:ind w:firstLine="426"/>
              <w:rPr>
                <w:rFonts w:eastAsia="SimSun"/>
                <w:sz w:val="24"/>
                <w:szCs w:val="24"/>
                <w:lang w:eastAsia="zh-CN"/>
              </w:rPr>
            </w:pPr>
            <w:r w:rsidRPr="00655522">
              <w:rPr>
                <w:rFonts w:eastAsia="SimSun"/>
                <w:sz w:val="24"/>
                <w:szCs w:val="24"/>
                <w:lang w:eastAsia="zh-CN"/>
              </w:rPr>
              <w:t>Промышленные и коммунально-складские предприятия IV  класса вредности и ниже различного профиля, с соответствующей инженерной и транспортной инфраструктурой;</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Объекты складского назначения различного профиля;</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Объекты технического и технологического обеспечения предприятий;</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Производственно-лабораторные корпуса;</w:t>
            </w:r>
          </w:p>
        </w:tc>
        <w:tc>
          <w:tcPr>
            <w:tcW w:w="3249" w:type="dxa"/>
            <w:vMerge w:val="restart"/>
          </w:tcPr>
          <w:p w:rsidR="000D42EC" w:rsidRPr="00655522" w:rsidRDefault="000D42EC" w:rsidP="00BF7B87">
            <w:pPr>
              <w:suppressAutoHyphens/>
              <w:autoSpaceDN/>
              <w:adjustRightInd/>
              <w:spacing w:line="240" w:lineRule="auto"/>
              <w:ind w:firstLine="426"/>
              <w:textAlignment w:val="baseline"/>
              <w:rPr>
                <w:rFonts w:eastAsia="SimSun"/>
                <w:sz w:val="24"/>
                <w:szCs w:val="24"/>
                <w:lang w:eastAsia="zh-CN"/>
              </w:rPr>
            </w:pPr>
            <w:r w:rsidRPr="00655522">
              <w:rPr>
                <w:rFonts w:eastAsia="SimSun"/>
                <w:sz w:val="24"/>
                <w:szCs w:val="24"/>
                <w:lang w:eastAsia="zh-CN"/>
              </w:rPr>
              <w:t>минимальная площадь земельных участков 100 кв. м;</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максимальный процент застройки в границах земельного участка – 75%;</w:t>
            </w:r>
          </w:p>
          <w:p w:rsidR="000D42EC" w:rsidRPr="00655522" w:rsidRDefault="000D42EC" w:rsidP="00BF7B87">
            <w:pPr>
              <w:suppressAutoHyphens/>
              <w:spacing w:line="240" w:lineRule="auto"/>
              <w:ind w:firstLine="426"/>
              <w:textAlignment w:val="baseline"/>
              <w:rPr>
                <w:rFonts w:eastAsia="SimSun"/>
                <w:sz w:val="24"/>
                <w:szCs w:val="24"/>
                <w:lang w:eastAsia="zh-CN"/>
              </w:rPr>
            </w:pPr>
            <w:r w:rsidRPr="00655522">
              <w:rPr>
                <w:rFonts w:eastAsia="SimSun"/>
                <w:sz w:val="24"/>
                <w:szCs w:val="24"/>
                <w:lang w:eastAsia="zh-CN"/>
              </w:rPr>
              <w:t>максимальная высота зданий, строений, сооружений от уровня земли - 100 м;</w:t>
            </w:r>
          </w:p>
        </w:tc>
      </w:tr>
      <w:tr w:rsidR="00655522" w:rsidRPr="00655522" w:rsidTr="00BF7B87">
        <w:trPr>
          <w:trHeight w:val="371"/>
        </w:trPr>
        <w:tc>
          <w:tcPr>
            <w:tcW w:w="3227" w:type="dxa"/>
          </w:tcPr>
          <w:p w:rsidR="000D42EC" w:rsidRPr="00655522" w:rsidRDefault="000D42EC" w:rsidP="00BF7B87">
            <w:pPr>
              <w:spacing w:line="240" w:lineRule="auto"/>
              <w:ind w:firstLine="0"/>
              <w:jc w:val="left"/>
              <w:rPr>
                <w:rFonts w:eastAsia="SimSun"/>
                <w:sz w:val="24"/>
                <w:szCs w:val="24"/>
                <w:lang w:eastAsia="zh-CN"/>
              </w:rPr>
            </w:pPr>
            <w:r w:rsidRPr="00655522">
              <w:rPr>
                <w:rFonts w:eastAsia="SimSun"/>
                <w:sz w:val="24"/>
                <w:szCs w:val="24"/>
                <w:lang w:eastAsia="zh-CN"/>
              </w:rPr>
              <w:t>[6.1] - Недропользование.</w:t>
            </w:r>
          </w:p>
        </w:tc>
        <w:tc>
          <w:tcPr>
            <w:tcW w:w="3271" w:type="dxa"/>
            <w:gridSpan w:val="2"/>
            <w:vMerge/>
          </w:tcPr>
          <w:p w:rsidR="000D42EC" w:rsidRPr="00655522" w:rsidRDefault="000D42EC" w:rsidP="00BF7B87">
            <w:pPr>
              <w:spacing w:line="240" w:lineRule="auto"/>
              <w:ind w:firstLine="426"/>
              <w:rPr>
                <w:rFonts w:eastAsia="SimSun"/>
                <w:sz w:val="24"/>
                <w:szCs w:val="24"/>
                <w:lang w:eastAsia="zh-CN"/>
              </w:rPr>
            </w:pPr>
          </w:p>
        </w:tc>
        <w:tc>
          <w:tcPr>
            <w:tcW w:w="3249" w:type="dxa"/>
            <w:vMerge/>
          </w:tcPr>
          <w:p w:rsidR="000D42EC" w:rsidRPr="00655522" w:rsidRDefault="000D42EC" w:rsidP="00BF7B87">
            <w:pPr>
              <w:suppressAutoHyphens/>
              <w:autoSpaceDN/>
              <w:adjustRightInd/>
              <w:spacing w:line="240" w:lineRule="auto"/>
              <w:ind w:firstLine="426"/>
              <w:textAlignment w:val="baseline"/>
              <w:rPr>
                <w:rFonts w:eastAsia="SimSun"/>
                <w:sz w:val="24"/>
                <w:szCs w:val="24"/>
                <w:lang w:eastAsia="zh-CN"/>
              </w:rPr>
            </w:pPr>
          </w:p>
        </w:tc>
      </w:tr>
      <w:tr w:rsidR="00655522" w:rsidRPr="00655522" w:rsidTr="00BF7B87">
        <w:trPr>
          <w:trHeight w:val="371"/>
        </w:trPr>
        <w:tc>
          <w:tcPr>
            <w:tcW w:w="3227" w:type="dxa"/>
          </w:tcPr>
          <w:p w:rsidR="000D42EC" w:rsidRPr="00655522" w:rsidRDefault="000D42EC" w:rsidP="00BF7B87">
            <w:pPr>
              <w:spacing w:line="240" w:lineRule="auto"/>
              <w:ind w:firstLine="0"/>
              <w:jc w:val="left"/>
              <w:rPr>
                <w:rFonts w:eastAsia="SimSun"/>
                <w:sz w:val="24"/>
                <w:szCs w:val="24"/>
                <w:lang w:eastAsia="zh-CN"/>
              </w:rPr>
            </w:pPr>
            <w:r w:rsidRPr="00655522">
              <w:rPr>
                <w:rFonts w:eastAsia="SimSun"/>
                <w:sz w:val="24"/>
                <w:szCs w:val="24"/>
                <w:lang w:eastAsia="zh-CN"/>
              </w:rPr>
              <w:t>[6.2] - Тяжелая промышленность.</w:t>
            </w:r>
          </w:p>
        </w:tc>
        <w:tc>
          <w:tcPr>
            <w:tcW w:w="3271" w:type="dxa"/>
            <w:gridSpan w:val="2"/>
            <w:vMerge/>
          </w:tcPr>
          <w:p w:rsidR="000D42EC" w:rsidRPr="00655522" w:rsidRDefault="000D42EC" w:rsidP="00BF7B87">
            <w:pPr>
              <w:spacing w:line="240" w:lineRule="auto"/>
              <w:ind w:firstLine="426"/>
              <w:rPr>
                <w:rFonts w:eastAsia="SimSun"/>
                <w:sz w:val="24"/>
                <w:szCs w:val="24"/>
                <w:lang w:eastAsia="zh-CN"/>
              </w:rPr>
            </w:pPr>
          </w:p>
        </w:tc>
        <w:tc>
          <w:tcPr>
            <w:tcW w:w="3249" w:type="dxa"/>
            <w:vMerge/>
          </w:tcPr>
          <w:p w:rsidR="000D42EC" w:rsidRPr="00655522" w:rsidRDefault="000D42EC" w:rsidP="00BF7B87">
            <w:pPr>
              <w:suppressAutoHyphens/>
              <w:autoSpaceDN/>
              <w:adjustRightInd/>
              <w:spacing w:line="240" w:lineRule="auto"/>
              <w:ind w:firstLine="426"/>
              <w:textAlignment w:val="baseline"/>
              <w:rPr>
                <w:rFonts w:eastAsia="SimSun"/>
                <w:sz w:val="24"/>
                <w:szCs w:val="24"/>
                <w:lang w:eastAsia="zh-CN"/>
              </w:rPr>
            </w:pPr>
          </w:p>
        </w:tc>
      </w:tr>
      <w:tr w:rsidR="00655522" w:rsidRPr="00655522" w:rsidTr="00BF7B87">
        <w:trPr>
          <w:trHeight w:val="371"/>
        </w:trPr>
        <w:tc>
          <w:tcPr>
            <w:tcW w:w="3227" w:type="dxa"/>
          </w:tcPr>
          <w:p w:rsidR="000D42EC" w:rsidRPr="00655522" w:rsidRDefault="000D42EC" w:rsidP="00BF7B87">
            <w:pPr>
              <w:spacing w:line="240" w:lineRule="auto"/>
              <w:ind w:firstLine="0"/>
              <w:jc w:val="left"/>
              <w:rPr>
                <w:rFonts w:eastAsia="SimSun"/>
                <w:sz w:val="24"/>
                <w:szCs w:val="24"/>
                <w:lang w:eastAsia="zh-CN"/>
              </w:rPr>
            </w:pPr>
            <w:r w:rsidRPr="00655522">
              <w:rPr>
                <w:rFonts w:eastAsia="SimSun"/>
                <w:sz w:val="24"/>
                <w:szCs w:val="24"/>
                <w:lang w:eastAsia="zh-CN"/>
              </w:rPr>
              <w:t>[6.2.1] - Автомобилестроительная промышленность.</w:t>
            </w:r>
          </w:p>
        </w:tc>
        <w:tc>
          <w:tcPr>
            <w:tcW w:w="3271" w:type="dxa"/>
            <w:gridSpan w:val="2"/>
            <w:vMerge/>
          </w:tcPr>
          <w:p w:rsidR="000D42EC" w:rsidRPr="00655522" w:rsidRDefault="000D42EC" w:rsidP="00BF7B87">
            <w:pPr>
              <w:spacing w:line="240" w:lineRule="auto"/>
              <w:ind w:firstLine="426"/>
              <w:rPr>
                <w:rFonts w:eastAsia="SimSun"/>
                <w:sz w:val="24"/>
                <w:szCs w:val="24"/>
                <w:lang w:eastAsia="zh-CN"/>
              </w:rPr>
            </w:pPr>
          </w:p>
        </w:tc>
        <w:tc>
          <w:tcPr>
            <w:tcW w:w="3249" w:type="dxa"/>
            <w:vMerge/>
          </w:tcPr>
          <w:p w:rsidR="000D42EC" w:rsidRPr="00655522" w:rsidRDefault="000D42EC" w:rsidP="00BF7B87">
            <w:pPr>
              <w:suppressAutoHyphens/>
              <w:autoSpaceDN/>
              <w:adjustRightInd/>
              <w:spacing w:line="240" w:lineRule="auto"/>
              <w:ind w:firstLine="426"/>
              <w:textAlignment w:val="baseline"/>
              <w:rPr>
                <w:rFonts w:eastAsia="SimSun"/>
                <w:sz w:val="24"/>
                <w:szCs w:val="24"/>
                <w:lang w:eastAsia="zh-CN"/>
              </w:rPr>
            </w:pPr>
          </w:p>
        </w:tc>
      </w:tr>
      <w:tr w:rsidR="00655522" w:rsidRPr="00655522" w:rsidTr="00BF7B87">
        <w:trPr>
          <w:trHeight w:val="371"/>
        </w:trPr>
        <w:tc>
          <w:tcPr>
            <w:tcW w:w="3227" w:type="dxa"/>
          </w:tcPr>
          <w:p w:rsidR="000D42EC" w:rsidRPr="00655522" w:rsidRDefault="000D42EC" w:rsidP="00BF7B87">
            <w:pPr>
              <w:spacing w:line="240" w:lineRule="auto"/>
              <w:ind w:firstLine="0"/>
              <w:jc w:val="left"/>
              <w:rPr>
                <w:rFonts w:eastAsia="SimSun"/>
                <w:sz w:val="24"/>
                <w:szCs w:val="24"/>
                <w:lang w:eastAsia="zh-CN"/>
              </w:rPr>
            </w:pPr>
            <w:r w:rsidRPr="00655522">
              <w:rPr>
                <w:rFonts w:eastAsia="SimSun"/>
                <w:sz w:val="24"/>
                <w:szCs w:val="24"/>
                <w:lang w:eastAsia="zh-CN"/>
              </w:rPr>
              <w:t>[6.3] - Легкая промышленность.</w:t>
            </w:r>
          </w:p>
        </w:tc>
        <w:tc>
          <w:tcPr>
            <w:tcW w:w="3271" w:type="dxa"/>
            <w:gridSpan w:val="2"/>
            <w:vMerge/>
          </w:tcPr>
          <w:p w:rsidR="000D42EC" w:rsidRPr="00655522" w:rsidRDefault="000D42EC" w:rsidP="00BF7B87">
            <w:pPr>
              <w:spacing w:line="240" w:lineRule="auto"/>
              <w:ind w:firstLine="426"/>
              <w:rPr>
                <w:rFonts w:eastAsia="SimSun"/>
                <w:sz w:val="24"/>
                <w:szCs w:val="24"/>
                <w:lang w:eastAsia="zh-CN"/>
              </w:rPr>
            </w:pPr>
          </w:p>
        </w:tc>
        <w:tc>
          <w:tcPr>
            <w:tcW w:w="3249" w:type="dxa"/>
            <w:vMerge/>
          </w:tcPr>
          <w:p w:rsidR="000D42EC" w:rsidRPr="00655522" w:rsidRDefault="000D42EC" w:rsidP="00BF7B87">
            <w:pPr>
              <w:suppressAutoHyphens/>
              <w:autoSpaceDN/>
              <w:adjustRightInd/>
              <w:spacing w:line="240" w:lineRule="auto"/>
              <w:ind w:firstLine="426"/>
              <w:textAlignment w:val="baseline"/>
              <w:rPr>
                <w:rFonts w:eastAsia="SimSun"/>
                <w:sz w:val="24"/>
                <w:szCs w:val="24"/>
                <w:lang w:eastAsia="zh-CN"/>
              </w:rPr>
            </w:pPr>
          </w:p>
        </w:tc>
      </w:tr>
      <w:tr w:rsidR="00655522" w:rsidRPr="00655522" w:rsidTr="00BF7B87">
        <w:trPr>
          <w:trHeight w:val="371"/>
        </w:trPr>
        <w:tc>
          <w:tcPr>
            <w:tcW w:w="3227" w:type="dxa"/>
          </w:tcPr>
          <w:p w:rsidR="000D42EC" w:rsidRPr="00655522" w:rsidRDefault="000D42EC" w:rsidP="00BF7B87">
            <w:pPr>
              <w:spacing w:line="240" w:lineRule="auto"/>
              <w:ind w:firstLine="0"/>
              <w:jc w:val="left"/>
              <w:rPr>
                <w:rFonts w:eastAsia="SimSun"/>
                <w:sz w:val="24"/>
                <w:szCs w:val="24"/>
                <w:lang w:eastAsia="zh-CN"/>
              </w:rPr>
            </w:pPr>
            <w:r w:rsidRPr="00655522">
              <w:rPr>
                <w:rFonts w:eastAsia="SimSun"/>
                <w:sz w:val="24"/>
                <w:szCs w:val="24"/>
                <w:lang w:eastAsia="zh-CN"/>
              </w:rPr>
              <w:t>[6.3.1] - Фармацевтическая промышленность.</w:t>
            </w:r>
          </w:p>
        </w:tc>
        <w:tc>
          <w:tcPr>
            <w:tcW w:w="3271" w:type="dxa"/>
            <w:gridSpan w:val="2"/>
            <w:vMerge/>
          </w:tcPr>
          <w:p w:rsidR="000D42EC" w:rsidRPr="00655522" w:rsidRDefault="000D42EC" w:rsidP="00BF7B87">
            <w:pPr>
              <w:spacing w:line="240" w:lineRule="auto"/>
              <w:ind w:firstLine="426"/>
              <w:rPr>
                <w:rFonts w:eastAsia="SimSun"/>
                <w:sz w:val="24"/>
                <w:szCs w:val="24"/>
                <w:lang w:eastAsia="zh-CN"/>
              </w:rPr>
            </w:pPr>
          </w:p>
        </w:tc>
        <w:tc>
          <w:tcPr>
            <w:tcW w:w="3249" w:type="dxa"/>
            <w:vMerge/>
          </w:tcPr>
          <w:p w:rsidR="000D42EC" w:rsidRPr="00655522" w:rsidRDefault="000D42EC" w:rsidP="00BF7B87">
            <w:pPr>
              <w:suppressAutoHyphens/>
              <w:autoSpaceDN/>
              <w:adjustRightInd/>
              <w:spacing w:line="240" w:lineRule="auto"/>
              <w:ind w:firstLine="426"/>
              <w:textAlignment w:val="baseline"/>
              <w:rPr>
                <w:rFonts w:eastAsia="SimSun"/>
                <w:sz w:val="24"/>
                <w:szCs w:val="24"/>
                <w:lang w:eastAsia="zh-CN"/>
              </w:rPr>
            </w:pPr>
          </w:p>
        </w:tc>
      </w:tr>
      <w:tr w:rsidR="00655522" w:rsidRPr="00655522" w:rsidTr="00BF7B87">
        <w:trPr>
          <w:trHeight w:val="371"/>
        </w:trPr>
        <w:tc>
          <w:tcPr>
            <w:tcW w:w="3227" w:type="dxa"/>
          </w:tcPr>
          <w:p w:rsidR="000D42EC" w:rsidRPr="00655522" w:rsidRDefault="000D42EC" w:rsidP="00BF7B87">
            <w:pPr>
              <w:spacing w:line="240" w:lineRule="auto"/>
              <w:ind w:firstLine="0"/>
              <w:jc w:val="left"/>
              <w:rPr>
                <w:rFonts w:eastAsia="SimSun"/>
                <w:sz w:val="24"/>
                <w:szCs w:val="24"/>
                <w:lang w:eastAsia="zh-CN"/>
              </w:rPr>
            </w:pPr>
            <w:r w:rsidRPr="00655522">
              <w:rPr>
                <w:rFonts w:eastAsia="SimSun"/>
                <w:sz w:val="24"/>
                <w:szCs w:val="24"/>
                <w:lang w:eastAsia="zh-CN"/>
              </w:rPr>
              <w:t>[6.4] - Пищевая промышленность.</w:t>
            </w:r>
          </w:p>
        </w:tc>
        <w:tc>
          <w:tcPr>
            <w:tcW w:w="3271" w:type="dxa"/>
            <w:gridSpan w:val="2"/>
            <w:vMerge/>
          </w:tcPr>
          <w:p w:rsidR="000D42EC" w:rsidRPr="00655522" w:rsidRDefault="000D42EC" w:rsidP="00BF7B87">
            <w:pPr>
              <w:spacing w:line="240" w:lineRule="auto"/>
              <w:ind w:firstLine="426"/>
              <w:rPr>
                <w:rFonts w:eastAsia="SimSun"/>
                <w:sz w:val="24"/>
                <w:szCs w:val="24"/>
                <w:lang w:eastAsia="zh-CN"/>
              </w:rPr>
            </w:pPr>
          </w:p>
        </w:tc>
        <w:tc>
          <w:tcPr>
            <w:tcW w:w="3249" w:type="dxa"/>
            <w:vMerge/>
          </w:tcPr>
          <w:p w:rsidR="000D42EC" w:rsidRPr="00655522" w:rsidRDefault="000D42EC" w:rsidP="00BF7B87">
            <w:pPr>
              <w:suppressAutoHyphens/>
              <w:autoSpaceDN/>
              <w:adjustRightInd/>
              <w:spacing w:line="240" w:lineRule="auto"/>
              <w:ind w:firstLine="426"/>
              <w:textAlignment w:val="baseline"/>
              <w:rPr>
                <w:rFonts w:eastAsia="SimSun"/>
                <w:sz w:val="24"/>
                <w:szCs w:val="24"/>
                <w:lang w:eastAsia="zh-CN"/>
              </w:rPr>
            </w:pPr>
          </w:p>
        </w:tc>
      </w:tr>
      <w:tr w:rsidR="00655522" w:rsidRPr="00655522" w:rsidTr="00BF7B87">
        <w:trPr>
          <w:trHeight w:val="371"/>
        </w:trPr>
        <w:tc>
          <w:tcPr>
            <w:tcW w:w="3227" w:type="dxa"/>
          </w:tcPr>
          <w:p w:rsidR="000D42EC" w:rsidRPr="00655522" w:rsidRDefault="000D42EC" w:rsidP="00BF7B87">
            <w:pPr>
              <w:spacing w:line="240" w:lineRule="auto"/>
              <w:ind w:firstLine="0"/>
              <w:jc w:val="left"/>
              <w:rPr>
                <w:rFonts w:eastAsia="SimSun"/>
                <w:sz w:val="24"/>
                <w:szCs w:val="24"/>
                <w:lang w:eastAsia="zh-CN"/>
              </w:rPr>
            </w:pPr>
            <w:r w:rsidRPr="00655522">
              <w:rPr>
                <w:rFonts w:eastAsia="SimSun"/>
                <w:sz w:val="24"/>
                <w:szCs w:val="24"/>
                <w:lang w:eastAsia="zh-CN"/>
              </w:rPr>
              <w:t>[6.5] - Нефтехимическая промышленность.</w:t>
            </w:r>
          </w:p>
        </w:tc>
        <w:tc>
          <w:tcPr>
            <w:tcW w:w="3271" w:type="dxa"/>
            <w:gridSpan w:val="2"/>
            <w:vMerge/>
          </w:tcPr>
          <w:p w:rsidR="000D42EC" w:rsidRPr="00655522" w:rsidRDefault="000D42EC" w:rsidP="00BF7B87">
            <w:pPr>
              <w:spacing w:line="240" w:lineRule="auto"/>
              <w:ind w:firstLine="426"/>
              <w:rPr>
                <w:rFonts w:eastAsia="SimSun"/>
                <w:sz w:val="24"/>
                <w:szCs w:val="24"/>
                <w:lang w:eastAsia="zh-CN"/>
              </w:rPr>
            </w:pPr>
          </w:p>
        </w:tc>
        <w:tc>
          <w:tcPr>
            <w:tcW w:w="3249" w:type="dxa"/>
            <w:vMerge/>
          </w:tcPr>
          <w:p w:rsidR="000D42EC" w:rsidRPr="00655522" w:rsidRDefault="000D42EC" w:rsidP="00BF7B87">
            <w:pPr>
              <w:suppressAutoHyphens/>
              <w:autoSpaceDN/>
              <w:adjustRightInd/>
              <w:spacing w:line="240" w:lineRule="auto"/>
              <w:ind w:firstLine="426"/>
              <w:textAlignment w:val="baseline"/>
              <w:rPr>
                <w:rFonts w:eastAsia="SimSun"/>
                <w:sz w:val="24"/>
                <w:szCs w:val="24"/>
                <w:lang w:eastAsia="zh-CN"/>
              </w:rPr>
            </w:pPr>
          </w:p>
        </w:tc>
      </w:tr>
      <w:tr w:rsidR="00655522" w:rsidRPr="00655522" w:rsidTr="00BF7B87">
        <w:trPr>
          <w:trHeight w:val="371"/>
        </w:trPr>
        <w:tc>
          <w:tcPr>
            <w:tcW w:w="3227" w:type="dxa"/>
          </w:tcPr>
          <w:p w:rsidR="000D42EC" w:rsidRPr="00655522" w:rsidRDefault="000D42EC" w:rsidP="00BF7B87">
            <w:pPr>
              <w:spacing w:line="240" w:lineRule="auto"/>
              <w:ind w:firstLine="0"/>
              <w:jc w:val="left"/>
              <w:rPr>
                <w:rFonts w:eastAsia="SimSun"/>
                <w:sz w:val="24"/>
                <w:szCs w:val="24"/>
                <w:lang w:eastAsia="zh-CN"/>
              </w:rPr>
            </w:pPr>
            <w:r w:rsidRPr="00655522">
              <w:rPr>
                <w:rFonts w:eastAsia="SimSun"/>
                <w:sz w:val="24"/>
                <w:szCs w:val="24"/>
                <w:lang w:eastAsia="zh-CN"/>
              </w:rPr>
              <w:t>[6.6] - Строительная промышленность.</w:t>
            </w:r>
          </w:p>
        </w:tc>
        <w:tc>
          <w:tcPr>
            <w:tcW w:w="3271" w:type="dxa"/>
            <w:gridSpan w:val="2"/>
            <w:vMerge/>
          </w:tcPr>
          <w:p w:rsidR="000D42EC" w:rsidRPr="00655522" w:rsidRDefault="000D42EC" w:rsidP="00BF7B87">
            <w:pPr>
              <w:spacing w:line="240" w:lineRule="auto"/>
              <w:ind w:firstLine="426"/>
              <w:rPr>
                <w:rFonts w:eastAsia="SimSun"/>
                <w:sz w:val="24"/>
                <w:szCs w:val="24"/>
                <w:lang w:eastAsia="zh-CN"/>
              </w:rPr>
            </w:pPr>
          </w:p>
        </w:tc>
        <w:tc>
          <w:tcPr>
            <w:tcW w:w="3249" w:type="dxa"/>
            <w:vMerge/>
          </w:tcPr>
          <w:p w:rsidR="000D42EC" w:rsidRPr="00655522" w:rsidRDefault="000D42EC" w:rsidP="00BF7B87">
            <w:pPr>
              <w:suppressAutoHyphens/>
              <w:autoSpaceDN/>
              <w:adjustRightInd/>
              <w:spacing w:line="240" w:lineRule="auto"/>
              <w:ind w:firstLine="426"/>
              <w:textAlignment w:val="baseline"/>
              <w:rPr>
                <w:rFonts w:eastAsia="SimSun"/>
                <w:sz w:val="24"/>
                <w:szCs w:val="24"/>
                <w:lang w:eastAsia="zh-CN"/>
              </w:rPr>
            </w:pPr>
          </w:p>
        </w:tc>
      </w:tr>
      <w:tr w:rsidR="00655522" w:rsidRPr="00655522" w:rsidTr="00BF7B87">
        <w:trPr>
          <w:trHeight w:val="371"/>
        </w:trPr>
        <w:tc>
          <w:tcPr>
            <w:tcW w:w="3227" w:type="dxa"/>
          </w:tcPr>
          <w:p w:rsidR="000D42EC" w:rsidRPr="00655522" w:rsidRDefault="000D42EC" w:rsidP="00BF7B87">
            <w:pPr>
              <w:spacing w:line="240" w:lineRule="auto"/>
              <w:ind w:firstLine="0"/>
              <w:jc w:val="left"/>
              <w:rPr>
                <w:rFonts w:eastAsia="SimSun"/>
                <w:sz w:val="24"/>
                <w:szCs w:val="24"/>
                <w:lang w:eastAsia="zh-CN"/>
              </w:rPr>
            </w:pPr>
            <w:r w:rsidRPr="00655522">
              <w:rPr>
                <w:rFonts w:eastAsia="SimSun"/>
                <w:sz w:val="24"/>
                <w:szCs w:val="24"/>
                <w:lang w:eastAsia="zh-CN"/>
              </w:rPr>
              <w:t>[6.9] - Склады.</w:t>
            </w:r>
          </w:p>
        </w:tc>
        <w:tc>
          <w:tcPr>
            <w:tcW w:w="3271" w:type="dxa"/>
            <w:gridSpan w:val="2"/>
            <w:vMerge/>
          </w:tcPr>
          <w:p w:rsidR="000D42EC" w:rsidRPr="00655522" w:rsidRDefault="000D42EC" w:rsidP="00BF7B87">
            <w:pPr>
              <w:spacing w:line="240" w:lineRule="auto"/>
              <w:ind w:firstLine="426"/>
              <w:rPr>
                <w:rFonts w:eastAsia="SimSun"/>
                <w:sz w:val="24"/>
                <w:szCs w:val="24"/>
                <w:lang w:eastAsia="zh-CN"/>
              </w:rPr>
            </w:pPr>
          </w:p>
        </w:tc>
        <w:tc>
          <w:tcPr>
            <w:tcW w:w="3249" w:type="dxa"/>
            <w:vMerge/>
          </w:tcPr>
          <w:p w:rsidR="000D42EC" w:rsidRPr="00655522" w:rsidRDefault="000D42EC" w:rsidP="00BF7B87">
            <w:pPr>
              <w:suppressAutoHyphens/>
              <w:autoSpaceDN/>
              <w:adjustRightInd/>
              <w:spacing w:line="240" w:lineRule="auto"/>
              <w:ind w:firstLine="426"/>
              <w:textAlignment w:val="baseline"/>
              <w:rPr>
                <w:rFonts w:eastAsia="SimSun"/>
                <w:sz w:val="24"/>
                <w:szCs w:val="24"/>
                <w:lang w:eastAsia="zh-CN"/>
              </w:rPr>
            </w:pPr>
          </w:p>
        </w:tc>
      </w:tr>
      <w:tr w:rsidR="00655522" w:rsidRPr="00655522" w:rsidTr="00BF7B87">
        <w:trPr>
          <w:trHeight w:val="750"/>
        </w:trPr>
        <w:tc>
          <w:tcPr>
            <w:tcW w:w="3227" w:type="dxa"/>
          </w:tcPr>
          <w:p w:rsidR="000D42EC" w:rsidRPr="00655522" w:rsidRDefault="000D42EC" w:rsidP="00BF7B87">
            <w:pPr>
              <w:widowControl w:val="0"/>
              <w:spacing w:line="240" w:lineRule="auto"/>
              <w:ind w:firstLine="0"/>
              <w:rPr>
                <w:rFonts w:eastAsia="SimSun"/>
                <w:sz w:val="24"/>
                <w:szCs w:val="24"/>
                <w:lang w:eastAsia="zh-CN"/>
              </w:rPr>
            </w:pPr>
            <w:r w:rsidRPr="00655522">
              <w:rPr>
                <w:rFonts w:eastAsia="SimSun"/>
                <w:sz w:val="24"/>
                <w:szCs w:val="24"/>
                <w:lang w:eastAsia="zh-CN"/>
              </w:rPr>
              <w:t>[4.1] - Деловое управление</w:t>
            </w:r>
          </w:p>
        </w:tc>
        <w:tc>
          <w:tcPr>
            <w:tcW w:w="3271" w:type="dxa"/>
            <w:gridSpan w:val="2"/>
          </w:tcPr>
          <w:p w:rsidR="000D42EC" w:rsidRPr="00655522" w:rsidRDefault="000D42EC" w:rsidP="00BF7B87">
            <w:pPr>
              <w:keepLines w:val="0"/>
              <w:overflowPunct/>
              <w:autoSpaceDE/>
              <w:autoSpaceDN/>
              <w:adjustRightInd/>
              <w:spacing w:line="240" w:lineRule="auto"/>
              <w:ind w:firstLine="426"/>
              <w:jc w:val="left"/>
              <w:rPr>
                <w:sz w:val="24"/>
                <w:szCs w:val="24"/>
              </w:rPr>
            </w:pPr>
            <w:r w:rsidRPr="00655522">
              <w:rPr>
                <w:rFonts w:eastAsia="SimSun"/>
                <w:sz w:val="24"/>
                <w:szCs w:val="24"/>
                <w:lang w:eastAsia="zh-CN"/>
              </w:rPr>
              <w:t>Офисы, конторы (органы управления производством);</w:t>
            </w:r>
          </w:p>
        </w:tc>
        <w:tc>
          <w:tcPr>
            <w:tcW w:w="3249" w:type="dxa"/>
            <w:vMerge/>
          </w:tcPr>
          <w:p w:rsidR="000D42EC" w:rsidRPr="00655522" w:rsidRDefault="000D42EC" w:rsidP="00BF7B87">
            <w:pPr>
              <w:suppressAutoHyphens/>
              <w:spacing w:line="240" w:lineRule="auto"/>
              <w:ind w:firstLine="426"/>
              <w:textAlignment w:val="baseline"/>
              <w:rPr>
                <w:rFonts w:eastAsia="SimSun"/>
                <w:sz w:val="24"/>
                <w:szCs w:val="24"/>
                <w:lang w:eastAsia="zh-CN"/>
              </w:rPr>
            </w:pPr>
          </w:p>
        </w:tc>
      </w:tr>
      <w:tr w:rsidR="00655522" w:rsidRPr="00655522" w:rsidTr="00BF7B87">
        <w:trPr>
          <w:trHeight w:val="1622"/>
        </w:trPr>
        <w:tc>
          <w:tcPr>
            <w:tcW w:w="3227" w:type="dxa"/>
          </w:tcPr>
          <w:p w:rsidR="000D42EC" w:rsidRPr="00655522" w:rsidRDefault="000D42EC" w:rsidP="00BF7B87">
            <w:pPr>
              <w:widowControl w:val="0"/>
              <w:spacing w:line="240" w:lineRule="auto"/>
              <w:ind w:firstLine="0"/>
              <w:rPr>
                <w:rFonts w:eastAsia="SimSun"/>
                <w:sz w:val="24"/>
                <w:szCs w:val="24"/>
                <w:lang w:eastAsia="zh-CN"/>
              </w:rPr>
            </w:pPr>
            <w:r w:rsidRPr="00655522">
              <w:rPr>
                <w:rFonts w:eastAsia="SimSun"/>
                <w:sz w:val="24"/>
                <w:szCs w:val="24"/>
                <w:lang w:eastAsia="zh-CN"/>
              </w:rPr>
              <w:t>[3.9] - Обеспечение научной деятельности.</w:t>
            </w:r>
          </w:p>
        </w:tc>
        <w:tc>
          <w:tcPr>
            <w:tcW w:w="3271" w:type="dxa"/>
            <w:gridSpan w:val="2"/>
          </w:tcPr>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Проектные, научно-исследовательские, конструкторские и изыскательские организации, связанные с обслуживанием предприятий;</w:t>
            </w:r>
          </w:p>
        </w:tc>
        <w:tc>
          <w:tcPr>
            <w:tcW w:w="3249" w:type="dxa"/>
            <w:vMerge/>
          </w:tcPr>
          <w:p w:rsidR="000D42EC" w:rsidRPr="00655522" w:rsidRDefault="000D42EC" w:rsidP="00BF7B87">
            <w:pPr>
              <w:suppressAutoHyphens/>
              <w:spacing w:line="240" w:lineRule="auto"/>
              <w:ind w:firstLine="426"/>
              <w:textAlignment w:val="baseline"/>
              <w:rPr>
                <w:rFonts w:eastAsia="SimSun"/>
                <w:sz w:val="24"/>
                <w:szCs w:val="24"/>
                <w:lang w:eastAsia="zh-CN"/>
              </w:rPr>
            </w:pPr>
          </w:p>
        </w:tc>
      </w:tr>
      <w:tr w:rsidR="00655522" w:rsidRPr="00655522" w:rsidTr="00BF7B87">
        <w:trPr>
          <w:trHeight w:val="5205"/>
        </w:trPr>
        <w:tc>
          <w:tcPr>
            <w:tcW w:w="3227" w:type="dxa"/>
          </w:tcPr>
          <w:p w:rsidR="000D42EC" w:rsidRPr="00655522" w:rsidRDefault="000D42EC" w:rsidP="00BF7B87">
            <w:pPr>
              <w:keepLines w:val="0"/>
              <w:overflowPunct/>
              <w:autoSpaceDE/>
              <w:autoSpaceDN/>
              <w:adjustRightInd/>
              <w:spacing w:line="240" w:lineRule="auto"/>
              <w:ind w:firstLine="0"/>
              <w:jc w:val="left"/>
              <w:rPr>
                <w:rFonts w:eastAsia="SimSun"/>
                <w:sz w:val="24"/>
                <w:szCs w:val="24"/>
                <w:lang w:eastAsia="zh-CN"/>
              </w:rPr>
            </w:pPr>
            <w:r w:rsidRPr="00655522">
              <w:rPr>
                <w:rFonts w:eastAsia="SimSun"/>
                <w:sz w:val="24"/>
                <w:szCs w:val="24"/>
                <w:lang w:eastAsia="zh-CN"/>
              </w:rPr>
              <w:lastRenderedPageBreak/>
              <w:t>[3.1] - Коммунальное обслуживание</w:t>
            </w:r>
          </w:p>
        </w:tc>
        <w:tc>
          <w:tcPr>
            <w:tcW w:w="3271" w:type="dxa"/>
            <w:gridSpan w:val="2"/>
          </w:tcPr>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 xml:space="preserve">Объекты инженерного обеспечения и объекты вспомогательного инженерного назначения. </w:t>
            </w:r>
          </w:p>
          <w:p w:rsidR="000D42EC" w:rsidRPr="00655522" w:rsidRDefault="000D42EC" w:rsidP="00BF7B87">
            <w:pPr>
              <w:spacing w:line="240" w:lineRule="auto"/>
              <w:ind w:firstLine="426"/>
              <w:jc w:val="left"/>
              <w:rPr>
                <w:rFonts w:eastAsia="SimSun"/>
                <w:sz w:val="24"/>
                <w:szCs w:val="24"/>
                <w:lang w:eastAsia="zh-CN"/>
              </w:rPr>
            </w:pPr>
            <w:r w:rsidRPr="00655522">
              <w:rPr>
                <w:rFonts w:eastAsia="SimSun"/>
                <w:sz w:val="24"/>
                <w:szCs w:val="24"/>
                <w:lang w:eastAsia="zh-CN"/>
              </w:rPr>
              <w:t>Котельные, водозаборы, насосные станции, трансформаторные подстанции, телефонные станции, стоянки, гаражи и мастерские для обслуживания уборочной и аварийной техники, а также здания или помещения, предназначенные для приема физических и юридических лиц в связи с предоставлением им коммунальных услуг;</w:t>
            </w:r>
          </w:p>
          <w:p w:rsidR="000D42EC" w:rsidRPr="00655522" w:rsidRDefault="000D42EC" w:rsidP="00BF7B87">
            <w:pPr>
              <w:spacing w:line="240" w:lineRule="auto"/>
              <w:ind w:firstLine="426"/>
              <w:jc w:val="left"/>
              <w:rPr>
                <w:rFonts w:eastAsia="SimSun"/>
                <w:sz w:val="24"/>
                <w:szCs w:val="24"/>
                <w:lang w:eastAsia="zh-CN"/>
              </w:rPr>
            </w:pPr>
            <w:r w:rsidRPr="00655522">
              <w:rPr>
                <w:rFonts w:eastAsia="SimSun"/>
                <w:sz w:val="24"/>
                <w:szCs w:val="24"/>
                <w:lang w:eastAsia="zh-CN"/>
              </w:rPr>
              <w:t xml:space="preserve">сооружения связи; </w:t>
            </w:r>
          </w:p>
        </w:tc>
        <w:tc>
          <w:tcPr>
            <w:tcW w:w="3249" w:type="dxa"/>
            <w:vMerge w:val="restart"/>
          </w:tcPr>
          <w:p w:rsidR="000D42EC" w:rsidRPr="00655522" w:rsidRDefault="000D42EC" w:rsidP="00BF7B87">
            <w:pPr>
              <w:keepLines w:val="0"/>
              <w:tabs>
                <w:tab w:val="left" w:pos="1134"/>
              </w:tabs>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минимальная площадь земельных участков - 5 кв. м;</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максимальное количество надземных этажей – 5 этажей;</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максимальная высота зданий, строений, сооружений от уровня земли - 20 м;</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максимальный процент застройки в границах земельного участка – 80%</w:t>
            </w:r>
          </w:p>
        </w:tc>
      </w:tr>
      <w:tr w:rsidR="00655522" w:rsidRPr="00655522" w:rsidTr="00BF7B87">
        <w:trPr>
          <w:trHeight w:val="1622"/>
        </w:trPr>
        <w:tc>
          <w:tcPr>
            <w:tcW w:w="3227" w:type="dxa"/>
          </w:tcPr>
          <w:p w:rsidR="000D42EC" w:rsidRPr="00655522" w:rsidRDefault="000D42EC" w:rsidP="00BF7B87">
            <w:pPr>
              <w:spacing w:line="240" w:lineRule="auto"/>
              <w:ind w:firstLine="0"/>
              <w:jc w:val="left"/>
              <w:rPr>
                <w:rFonts w:eastAsia="SimSun"/>
                <w:sz w:val="24"/>
                <w:szCs w:val="24"/>
                <w:lang w:eastAsia="zh-CN"/>
              </w:rPr>
            </w:pPr>
            <w:r w:rsidRPr="00655522">
              <w:rPr>
                <w:rFonts w:eastAsia="SimSun"/>
                <w:sz w:val="24"/>
                <w:szCs w:val="24"/>
                <w:lang w:eastAsia="zh-CN"/>
              </w:rPr>
              <w:t>[</w:t>
            </w:r>
            <w:r w:rsidRPr="00655522">
              <w:rPr>
                <w:sz w:val="24"/>
                <w:szCs w:val="24"/>
                <w:lang w:eastAsia="zh-CN"/>
              </w:rPr>
              <w:t>8.3</w:t>
            </w:r>
            <w:r w:rsidRPr="00655522">
              <w:rPr>
                <w:rFonts w:eastAsia="SimSun"/>
                <w:sz w:val="24"/>
                <w:szCs w:val="24"/>
                <w:lang w:eastAsia="zh-CN"/>
              </w:rPr>
              <w:t>] - Обеспечение внутреннего правопорядка</w:t>
            </w:r>
          </w:p>
        </w:tc>
        <w:tc>
          <w:tcPr>
            <w:tcW w:w="3271" w:type="dxa"/>
            <w:gridSpan w:val="2"/>
          </w:tcPr>
          <w:p w:rsidR="000D42EC" w:rsidRPr="00655522" w:rsidRDefault="000D42EC" w:rsidP="00BF7B87">
            <w:pPr>
              <w:keepLines w:val="0"/>
              <w:overflowPunct/>
              <w:spacing w:line="240" w:lineRule="auto"/>
              <w:ind w:firstLine="426"/>
              <w:rPr>
                <w:rFonts w:eastAsia="SimSun"/>
                <w:sz w:val="24"/>
                <w:szCs w:val="24"/>
                <w:lang w:eastAsia="zh-CN"/>
              </w:rPr>
            </w:pPr>
            <w:r w:rsidRPr="00655522">
              <w:rPr>
                <w:rFonts w:eastAsia="SimSun"/>
                <w:sz w:val="24"/>
                <w:szCs w:val="24"/>
                <w:lang w:eastAsia="zh-CN"/>
              </w:rPr>
              <w:t>Объекты гражданской обороны (убежища, противорадиационные укрытия и т.п.); объекты пожарной охраны, пожарные депо; пункты охраны порядка</w:t>
            </w:r>
          </w:p>
        </w:tc>
        <w:tc>
          <w:tcPr>
            <w:tcW w:w="3249" w:type="dxa"/>
            <w:vMerge/>
          </w:tcPr>
          <w:p w:rsidR="000D42EC" w:rsidRPr="00655522" w:rsidRDefault="000D42EC" w:rsidP="00BF7B87">
            <w:pPr>
              <w:tabs>
                <w:tab w:val="left" w:pos="1134"/>
              </w:tabs>
              <w:spacing w:line="240" w:lineRule="auto"/>
              <w:ind w:firstLine="426"/>
              <w:jc w:val="left"/>
              <w:rPr>
                <w:rFonts w:eastAsia="SimSun"/>
                <w:sz w:val="24"/>
                <w:szCs w:val="24"/>
                <w:lang w:eastAsia="zh-CN"/>
              </w:rPr>
            </w:pPr>
          </w:p>
        </w:tc>
      </w:tr>
      <w:tr w:rsidR="00655522" w:rsidRPr="00655522" w:rsidTr="00BF7B87">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369"/>
        </w:trPr>
        <w:tc>
          <w:tcPr>
            <w:tcW w:w="3227" w:type="dxa"/>
            <w:tcBorders>
              <w:top w:val="single" w:sz="4" w:space="0" w:color="auto"/>
            </w:tcBorders>
          </w:tcPr>
          <w:p w:rsidR="000D42EC" w:rsidRPr="00655522" w:rsidRDefault="000D42EC" w:rsidP="00BF7B87">
            <w:pPr>
              <w:tabs>
                <w:tab w:val="left" w:pos="2520"/>
              </w:tabs>
              <w:spacing w:line="240" w:lineRule="auto"/>
              <w:ind w:firstLine="0"/>
              <w:jc w:val="left"/>
              <w:rPr>
                <w:rFonts w:eastAsia="SimSun"/>
                <w:sz w:val="24"/>
                <w:szCs w:val="24"/>
                <w:lang w:eastAsia="zh-CN"/>
              </w:rPr>
            </w:pPr>
            <w:r w:rsidRPr="00655522">
              <w:rPr>
                <w:rFonts w:eastAsia="SimSun"/>
                <w:sz w:val="24"/>
                <w:szCs w:val="24"/>
                <w:lang w:eastAsia="zh-CN"/>
              </w:rPr>
              <w:t>[</w:t>
            </w:r>
            <w:r w:rsidRPr="00655522">
              <w:rPr>
                <w:sz w:val="24"/>
                <w:szCs w:val="24"/>
                <w:lang w:eastAsia="zh-CN"/>
              </w:rPr>
              <w:t>3.3</w:t>
            </w:r>
            <w:r w:rsidRPr="00655522">
              <w:rPr>
                <w:rFonts w:eastAsia="SimSun"/>
                <w:sz w:val="24"/>
                <w:szCs w:val="24"/>
                <w:lang w:eastAsia="zh-CN"/>
              </w:rPr>
              <w:t>] – Бытовое обслуживание</w:t>
            </w:r>
          </w:p>
        </w:tc>
        <w:tc>
          <w:tcPr>
            <w:tcW w:w="3260" w:type="dxa"/>
          </w:tcPr>
          <w:p w:rsidR="000D42EC" w:rsidRPr="00655522" w:rsidRDefault="000D42EC" w:rsidP="00BF7B87">
            <w:pPr>
              <w:keepLines w:val="0"/>
              <w:tabs>
                <w:tab w:val="left" w:pos="2520"/>
              </w:tabs>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Объекты обслуживания открытой сети (размещаемые на границе территорий производственных зон и жилых районов (при условии размещения необходимого расчетного количества парковочных мест (отдельно стоящих, встроенных, пристроенных, подземных) на территории участка)):</w:t>
            </w:r>
          </w:p>
          <w:p w:rsidR="000D42EC" w:rsidRPr="00655522" w:rsidRDefault="000D42EC" w:rsidP="00BF7B87">
            <w:pPr>
              <w:keepLines w:val="0"/>
              <w:widowControl w:val="0"/>
              <w:tabs>
                <w:tab w:val="left" w:pos="0"/>
              </w:tabs>
              <w:suppressAutoHyphens/>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Объекты бытового обслуживания;</w:t>
            </w:r>
          </w:p>
        </w:tc>
        <w:tc>
          <w:tcPr>
            <w:tcW w:w="3260" w:type="dxa"/>
            <w:gridSpan w:val="2"/>
            <w:vMerge w:val="restart"/>
          </w:tcPr>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минимальная/максимальная площадь земельных участков  – 10/5000 кв. м;</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максимальное количество надземных этажей зданий – 2 этажа (включая мансардный этаж);</w:t>
            </w:r>
          </w:p>
          <w:p w:rsidR="000D42EC" w:rsidRPr="00655522" w:rsidRDefault="000D42EC" w:rsidP="00BF7B87">
            <w:pPr>
              <w:keepLines w:val="0"/>
              <w:suppressAutoHyphens/>
              <w:overflowPunct/>
              <w:autoSpaceDE/>
              <w:autoSpaceDN/>
              <w:adjustRightInd/>
              <w:spacing w:line="240" w:lineRule="auto"/>
              <w:ind w:firstLine="426"/>
              <w:jc w:val="left"/>
              <w:textAlignment w:val="baseline"/>
              <w:rPr>
                <w:rFonts w:eastAsia="SimSun"/>
                <w:sz w:val="24"/>
                <w:szCs w:val="24"/>
                <w:lang w:eastAsia="zh-CN"/>
              </w:rPr>
            </w:pPr>
            <w:r w:rsidRPr="00655522">
              <w:rPr>
                <w:rFonts w:eastAsia="SimSun"/>
                <w:sz w:val="24"/>
                <w:szCs w:val="24"/>
                <w:lang w:eastAsia="zh-CN"/>
              </w:rPr>
              <w:t>максимальный процент застройки в границах земельного участка – 50%;</w:t>
            </w:r>
          </w:p>
        </w:tc>
      </w:tr>
      <w:tr w:rsidR="00655522" w:rsidRPr="00655522" w:rsidTr="00BF7B87">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369"/>
        </w:trPr>
        <w:tc>
          <w:tcPr>
            <w:tcW w:w="3227" w:type="dxa"/>
            <w:tcBorders>
              <w:top w:val="single" w:sz="4" w:space="0" w:color="auto"/>
            </w:tcBorders>
          </w:tcPr>
          <w:p w:rsidR="000D42EC" w:rsidRPr="00655522" w:rsidRDefault="000D42EC" w:rsidP="00BF7B87">
            <w:pPr>
              <w:tabs>
                <w:tab w:val="left" w:pos="2520"/>
              </w:tabs>
              <w:spacing w:line="240" w:lineRule="auto"/>
              <w:ind w:firstLine="0"/>
              <w:jc w:val="left"/>
              <w:rPr>
                <w:rFonts w:eastAsia="SimSun"/>
                <w:sz w:val="24"/>
                <w:szCs w:val="24"/>
                <w:lang w:eastAsia="zh-CN"/>
              </w:rPr>
            </w:pPr>
            <w:r w:rsidRPr="00655522">
              <w:rPr>
                <w:rFonts w:eastAsia="SimSun"/>
                <w:sz w:val="24"/>
                <w:szCs w:val="24"/>
                <w:lang w:eastAsia="zh-CN"/>
              </w:rPr>
              <w:t>[</w:t>
            </w:r>
            <w:r w:rsidRPr="00655522">
              <w:rPr>
                <w:sz w:val="24"/>
                <w:szCs w:val="24"/>
                <w:lang w:eastAsia="zh-CN"/>
              </w:rPr>
              <w:t>4.5</w:t>
            </w:r>
            <w:r w:rsidRPr="00655522">
              <w:rPr>
                <w:rFonts w:eastAsia="SimSun"/>
                <w:sz w:val="24"/>
                <w:szCs w:val="24"/>
                <w:lang w:eastAsia="zh-CN"/>
              </w:rPr>
              <w:t>] - Банковская и страховая деятельность.</w:t>
            </w:r>
          </w:p>
        </w:tc>
        <w:tc>
          <w:tcPr>
            <w:tcW w:w="3260" w:type="dxa"/>
          </w:tcPr>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 xml:space="preserve">Здания и помещения кредитно-финансовых учреждений и банков; </w:t>
            </w:r>
          </w:p>
        </w:tc>
        <w:tc>
          <w:tcPr>
            <w:tcW w:w="3260" w:type="dxa"/>
            <w:gridSpan w:val="2"/>
            <w:vMerge/>
          </w:tcPr>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p>
        </w:tc>
      </w:tr>
      <w:tr w:rsidR="00655522" w:rsidRPr="00655522" w:rsidTr="00BF7B87">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903"/>
        </w:trPr>
        <w:tc>
          <w:tcPr>
            <w:tcW w:w="3227" w:type="dxa"/>
            <w:tcBorders>
              <w:top w:val="single" w:sz="4" w:space="0" w:color="auto"/>
            </w:tcBorders>
          </w:tcPr>
          <w:p w:rsidR="000D42EC" w:rsidRPr="00655522" w:rsidRDefault="000D42EC" w:rsidP="00BF7B87">
            <w:pPr>
              <w:tabs>
                <w:tab w:val="left" w:pos="2520"/>
              </w:tabs>
              <w:spacing w:line="240" w:lineRule="auto"/>
              <w:ind w:firstLine="0"/>
              <w:jc w:val="left"/>
              <w:rPr>
                <w:rFonts w:eastAsia="SimSun"/>
                <w:sz w:val="24"/>
                <w:szCs w:val="24"/>
                <w:lang w:eastAsia="zh-CN"/>
              </w:rPr>
            </w:pPr>
            <w:r w:rsidRPr="00655522">
              <w:rPr>
                <w:rFonts w:eastAsia="SimSun"/>
                <w:sz w:val="24"/>
                <w:szCs w:val="24"/>
                <w:lang w:eastAsia="zh-CN"/>
              </w:rPr>
              <w:t>[</w:t>
            </w:r>
            <w:r w:rsidRPr="00655522">
              <w:rPr>
                <w:sz w:val="24"/>
                <w:szCs w:val="24"/>
                <w:lang w:eastAsia="zh-CN"/>
              </w:rPr>
              <w:t>3.2</w:t>
            </w:r>
            <w:r w:rsidRPr="00655522">
              <w:rPr>
                <w:rFonts w:eastAsia="SimSun"/>
                <w:sz w:val="24"/>
                <w:szCs w:val="24"/>
                <w:lang w:eastAsia="zh-CN"/>
              </w:rPr>
              <w:t>] – Социальное обслуживание.</w:t>
            </w:r>
          </w:p>
        </w:tc>
        <w:tc>
          <w:tcPr>
            <w:tcW w:w="3260" w:type="dxa"/>
          </w:tcPr>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Объекты связи;</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 xml:space="preserve"> почтовые отделения, переговорные пункты;</w:t>
            </w:r>
          </w:p>
        </w:tc>
        <w:tc>
          <w:tcPr>
            <w:tcW w:w="3260" w:type="dxa"/>
            <w:gridSpan w:val="2"/>
            <w:vMerge/>
          </w:tcPr>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p>
        </w:tc>
      </w:tr>
      <w:tr w:rsidR="00655522" w:rsidRPr="00655522" w:rsidTr="00BF7B87">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20"/>
        </w:trPr>
        <w:tc>
          <w:tcPr>
            <w:tcW w:w="3227" w:type="dxa"/>
            <w:vMerge w:val="restart"/>
          </w:tcPr>
          <w:p w:rsidR="000D42EC" w:rsidRPr="00655522" w:rsidRDefault="000D42EC" w:rsidP="00BF7B87">
            <w:pPr>
              <w:keepLines w:val="0"/>
              <w:tabs>
                <w:tab w:val="left" w:pos="2520"/>
              </w:tabs>
              <w:overflowPunct/>
              <w:autoSpaceDE/>
              <w:autoSpaceDN/>
              <w:adjustRightInd/>
              <w:spacing w:line="240" w:lineRule="auto"/>
              <w:ind w:firstLine="0"/>
              <w:rPr>
                <w:rFonts w:eastAsia="SimSun"/>
                <w:sz w:val="24"/>
                <w:szCs w:val="24"/>
                <w:lang w:eastAsia="zh-CN"/>
              </w:rPr>
            </w:pPr>
            <w:r w:rsidRPr="00655522">
              <w:rPr>
                <w:rFonts w:eastAsia="SimSun"/>
                <w:sz w:val="24"/>
                <w:szCs w:val="24"/>
                <w:lang w:eastAsia="zh-CN"/>
              </w:rPr>
              <w:t>[4.9.1] - Объекты придорожного сервиса</w:t>
            </w:r>
          </w:p>
        </w:tc>
        <w:tc>
          <w:tcPr>
            <w:tcW w:w="3260" w:type="dxa"/>
          </w:tcPr>
          <w:p w:rsidR="000D42EC" w:rsidRPr="00655522" w:rsidRDefault="000D42EC" w:rsidP="00BF7B87">
            <w:pPr>
              <w:keepLines w:val="0"/>
              <w:widowControl w:val="0"/>
              <w:overflowPunct/>
              <w:spacing w:line="240" w:lineRule="auto"/>
              <w:ind w:firstLine="426"/>
              <w:rPr>
                <w:rFonts w:eastAsia="SimSun"/>
                <w:sz w:val="24"/>
                <w:szCs w:val="24"/>
                <w:lang w:eastAsia="zh-CN"/>
              </w:rPr>
            </w:pPr>
            <w:r w:rsidRPr="00655522">
              <w:rPr>
                <w:rFonts w:eastAsia="SimSun"/>
                <w:sz w:val="24"/>
                <w:szCs w:val="24"/>
                <w:lang w:eastAsia="zh-CN"/>
              </w:rPr>
              <w:t xml:space="preserve">Объекты по обслуживанию легковых автомобилей с количеством постов не более 10, шиномонтажные мастерские, мойки автомобилей до двух </w:t>
            </w:r>
            <w:r w:rsidRPr="00655522">
              <w:rPr>
                <w:rFonts w:eastAsia="SimSun"/>
                <w:sz w:val="24"/>
                <w:szCs w:val="24"/>
                <w:lang w:eastAsia="zh-CN"/>
              </w:rPr>
              <w:lastRenderedPageBreak/>
              <w:t>постов, мойки автомобилей с количеством постов от 2 до 5.</w:t>
            </w:r>
          </w:p>
        </w:tc>
        <w:tc>
          <w:tcPr>
            <w:tcW w:w="3260" w:type="dxa"/>
            <w:gridSpan w:val="2"/>
            <w:vMerge w:val="restart"/>
          </w:tcPr>
          <w:p w:rsidR="000D42EC" w:rsidRPr="00655522" w:rsidRDefault="000D42EC" w:rsidP="00BF7B87">
            <w:pPr>
              <w:keepLines w:val="0"/>
              <w:tabs>
                <w:tab w:val="left" w:pos="1134"/>
              </w:tabs>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lastRenderedPageBreak/>
              <w:t>минимальная площадь земельных участков 100 кв. м;</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максимальное количество надземных этажей – 2 этажа;</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lastRenderedPageBreak/>
              <w:t>максимальная высота зданий, строений, сооружений от уровня земли - 10 м;</w:t>
            </w:r>
          </w:p>
          <w:p w:rsidR="000D42EC" w:rsidRPr="00655522" w:rsidRDefault="000D42EC" w:rsidP="00BF7B87">
            <w:pPr>
              <w:keepLines w:val="0"/>
              <w:tabs>
                <w:tab w:val="left" w:pos="2520"/>
              </w:tabs>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максимальный процент застройки в границах земельного участка – 60%;</w:t>
            </w:r>
          </w:p>
          <w:p w:rsidR="000D42EC" w:rsidRPr="00655522" w:rsidRDefault="000D42EC" w:rsidP="00BF7B87">
            <w:pPr>
              <w:keepLines w:val="0"/>
              <w:tabs>
                <w:tab w:val="left" w:pos="1134"/>
              </w:tabs>
              <w:overflowPunct/>
              <w:autoSpaceDE/>
              <w:autoSpaceDN/>
              <w:adjustRightInd/>
              <w:spacing w:line="240" w:lineRule="auto"/>
              <w:ind w:firstLine="426"/>
              <w:jc w:val="left"/>
              <w:rPr>
                <w:rFonts w:eastAsia="SimSun"/>
                <w:sz w:val="24"/>
                <w:szCs w:val="24"/>
                <w:lang w:eastAsia="zh-CN"/>
              </w:rPr>
            </w:pPr>
          </w:p>
        </w:tc>
      </w:tr>
      <w:tr w:rsidR="00655522" w:rsidRPr="00655522" w:rsidTr="00BF7B87">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20"/>
        </w:trPr>
        <w:tc>
          <w:tcPr>
            <w:tcW w:w="3227" w:type="dxa"/>
            <w:vMerge/>
          </w:tcPr>
          <w:p w:rsidR="000D42EC" w:rsidRPr="00655522" w:rsidRDefault="000D42EC" w:rsidP="00BF7B87">
            <w:pPr>
              <w:keepLines w:val="0"/>
              <w:tabs>
                <w:tab w:val="left" w:pos="2520"/>
              </w:tabs>
              <w:overflowPunct/>
              <w:autoSpaceDE/>
              <w:autoSpaceDN/>
              <w:adjustRightInd/>
              <w:spacing w:line="240" w:lineRule="auto"/>
              <w:ind w:firstLine="0"/>
              <w:rPr>
                <w:rFonts w:eastAsia="SimSun"/>
                <w:sz w:val="24"/>
                <w:szCs w:val="24"/>
                <w:lang w:eastAsia="zh-CN"/>
              </w:rPr>
            </w:pPr>
          </w:p>
        </w:tc>
        <w:tc>
          <w:tcPr>
            <w:tcW w:w="3260" w:type="dxa"/>
          </w:tcPr>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АЗС для заправки легкового автотранспорта жидким и газовым топливом</w:t>
            </w:r>
          </w:p>
        </w:tc>
        <w:tc>
          <w:tcPr>
            <w:tcW w:w="3260" w:type="dxa"/>
            <w:gridSpan w:val="2"/>
            <w:vMerge/>
            <w:vAlign w:val="center"/>
          </w:tcPr>
          <w:p w:rsidR="000D42EC" w:rsidRPr="00655522" w:rsidRDefault="000D42EC" w:rsidP="00BF7B87">
            <w:pPr>
              <w:keepLines w:val="0"/>
              <w:tabs>
                <w:tab w:val="left" w:pos="2520"/>
              </w:tabs>
              <w:overflowPunct/>
              <w:autoSpaceDE/>
              <w:autoSpaceDN/>
              <w:adjustRightInd/>
              <w:spacing w:line="240" w:lineRule="auto"/>
              <w:ind w:firstLine="426"/>
              <w:jc w:val="left"/>
              <w:rPr>
                <w:rFonts w:eastAsia="SimSun"/>
                <w:sz w:val="24"/>
                <w:szCs w:val="24"/>
                <w:lang w:eastAsia="zh-CN"/>
              </w:rPr>
            </w:pPr>
          </w:p>
        </w:tc>
      </w:tr>
      <w:tr w:rsidR="00655522" w:rsidRPr="00655522" w:rsidTr="00BF7B87">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20"/>
        </w:trPr>
        <w:tc>
          <w:tcPr>
            <w:tcW w:w="3227" w:type="dxa"/>
          </w:tcPr>
          <w:p w:rsidR="000D42EC" w:rsidRPr="00655522" w:rsidRDefault="000D42EC" w:rsidP="00BF7B87">
            <w:pPr>
              <w:keepLines w:val="0"/>
              <w:tabs>
                <w:tab w:val="left" w:pos="2520"/>
              </w:tabs>
              <w:overflowPunct/>
              <w:autoSpaceDE/>
              <w:autoSpaceDN/>
              <w:adjustRightInd/>
              <w:spacing w:line="240" w:lineRule="auto"/>
              <w:ind w:firstLine="0"/>
              <w:rPr>
                <w:rFonts w:eastAsia="SimSun"/>
                <w:sz w:val="24"/>
                <w:szCs w:val="24"/>
                <w:lang w:eastAsia="zh-CN"/>
              </w:rPr>
            </w:pPr>
            <w:r w:rsidRPr="00655522">
              <w:rPr>
                <w:rFonts w:eastAsia="SimSun"/>
                <w:sz w:val="24"/>
                <w:szCs w:val="24"/>
                <w:lang w:eastAsia="zh-CN"/>
              </w:rPr>
              <w:t>[4.9] - Обслуживание автотранспорта</w:t>
            </w:r>
          </w:p>
        </w:tc>
        <w:tc>
          <w:tcPr>
            <w:tcW w:w="3260" w:type="dxa"/>
          </w:tcPr>
          <w:p w:rsidR="000D42EC" w:rsidRPr="00655522" w:rsidRDefault="000D42EC" w:rsidP="00BF7B87">
            <w:pPr>
              <w:keepLines w:val="0"/>
              <w:tabs>
                <w:tab w:val="left" w:pos="2520"/>
              </w:tabs>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Стоянки для легковых автомобилей надземного открытого и закрытого типов, подземные автостоянки, автостоянки с пандусами (рампами) и механизированные автостоянки; гаражи.</w:t>
            </w:r>
          </w:p>
        </w:tc>
        <w:tc>
          <w:tcPr>
            <w:tcW w:w="3260" w:type="dxa"/>
            <w:gridSpan w:val="2"/>
            <w:vAlign w:val="center"/>
          </w:tcPr>
          <w:p w:rsidR="000D42EC" w:rsidRPr="00655522" w:rsidRDefault="000D42EC" w:rsidP="00BF7B87">
            <w:pPr>
              <w:keepLines w:val="0"/>
              <w:tabs>
                <w:tab w:val="left" w:pos="1134"/>
              </w:tabs>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минимальная площадь земельных участков - 80 кв. м;</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максимальное количество надземных этажей – 2 этажа;</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максимальная высота зданий, строений, сооружений от уровня земли - 12 м;</w:t>
            </w:r>
          </w:p>
          <w:p w:rsidR="000D42EC" w:rsidRPr="00655522" w:rsidRDefault="000D42EC" w:rsidP="00BF7B87">
            <w:pPr>
              <w:keepLines w:val="0"/>
              <w:tabs>
                <w:tab w:val="left" w:pos="2520"/>
              </w:tabs>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максимальный процент застройки в границах земельного участка – 80%;</w:t>
            </w:r>
          </w:p>
        </w:tc>
      </w:tr>
      <w:tr w:rsidR="00655522" w:rsidRPr="00655522" w:rsidTr="00BF7B87">
        <w:trPr>
          <w:trHeight w:val="4968"/>
        </w:trPr>
        <w:tc>
          <w:tcPr>
            <w:tcW w:w="3227" w:type="dxa"/>
          </w:tcPr>
          <w:p w:rsidR="000D42EC" w:rsidRPr="00655522" w:rsidRDefault="000D42EC" w:rsidP="00BF7B87">
            <w:pPr>
              <w:keepLines w:val="0"/>
              <w:overflowPunct/>
              <w:autoSpaceDE/>
              <w:autoSpaceDN/>
              <w:adjustRightInd/>
              <w:spacing w:line="240" w:lineRule="auto"/>
              <w:ind w:firstLine="0"/>
              <w:jc w:val="left"/>
              <w:rPr>
                <w:rFonts w:eastAsia="SimSun"/>
                <w:sz w:val="24"/>
                <w:szCs w:val="24"/>
                <w:lang w:eastAsia="zh-CN"/>
              </w:rPr>
            </w:pPr>
            <w:r w:rsidRPr="00655522">
              <w:rPr>
                <w:rFonts w:eastAsia="SimSun"/>
                <w:sz w:val="24"/>
                <w:szCs w:val="24"/>
                <w:lang w:eastAsia="zh-CN"/>
              </w:rPr>
              <w:t>[4.6] – Общественное питание.</w:t>
            </w:r>
          </w:p>
          <w:p w:rsidR="000D42EC" w:rsidRPr="00655522" w:rsidRDefault="000D42EC" w:rsidP="00BF7B87">
            <w:pPr>
              <w:keepLines w:val="0"/>
              <w:overflowPunct/>
              <w:autoSpaceDE/>
              <w:autoSpaceDN/>
              <w:adjustRightInd/>
              <w:spacing w:line="240" w:lineRule="auto"/>
              <w:ind w:firstLine="0"/>
              <w:jc w:val="left"/>
              <w:rPr>
                <w:rFonts w:eastAsia="SimSun"/>
                <w:sz w:val="24"/>
                <w:szCs w:val="24"/>
                <w:lang w:eastAsia="zh-CN"/>
              </w:rPr>
            </w:pPr>
          </w:p>
          <w:p w:rsidR="000D42EC" w:rsidRPr="00655522" w:rsidRDefault="000D42EC" w:rsidP="00BF7B87">
            <w:pPr>
              <w:keepLines w:val="0"/>
              <w:overflowPunct/>
              <w:autoSpaceDE/>
              <w:autoSpaceDN/>
              <w:adjustRightInd/>
              <w:spacing w:line="240" w:lineRule="auto"/>
              <w:ind w:firstLine="0"/>
              <w:jc w:val="left"/>
              <w:rPr>
                <w:rFonts w:eastAsia="SimSun"/>
                <w:sz w:val="24"/>
                <w:szCs w:val="24"/>
                <w:lang w:eastAsia="zh-CN"/>
              </w:rPr>
            </w:pPr>
          </w:p>
          <w:p w:rsidR="000D42EC" w:rsidRPr="00655522" w:rsidRDefault="000D42EC" w:rsidP="00BF7B87">
            <w:pPr>
              <w:spacing w:line="240" w:lineRule="auto"/>
              <w:jc w:val="left"/>
              <w:rPr>
                <w:rFonts w:eastAsia="SimSun"/>
                <w:sz w:val="24"/>
                <w:szCs w:val="24"/>
                <w:lang w:eastAsia="zh-CN"/>
              </w:rPr>
            </w:pPr>
          </w:p>
        </w:tc>
        <w:tc>
          <w:tcPr>
            <w:tcW w:w="3260" w:type="dxa"/>
          </w:tcPr>
          <w:p w:rsidR="000D42EC" w:rsidRPr="00655522" w:rsidRDefault="000D42EC" w:rsidP="00BF7B87">
            <w:pPr>
              <w:spacing w:line="240" w:lineRule="auto"/>
              <w:ind w:firstLine="284"/>
              <w:jc w:val="left"/>
              <w:rPr>
                <w:rFonts w:eastAsia="SimSun"/>
                <w:sz w:val="24"/>
                <w:szCs w:val="24"/>
                <w:lang w:eastAsia="zh-CN"/>
              </w:rPr>
            </w:pPr>
            <w:r w:rsidRPr="00655522">
              <w:rPr>
                <w:rFonts w:eastAsia="SimSun"/>
                <w:sz w:val="24"/>
                <w:szCs w:val="24"/>
                <w:lang w:eastAsia="zh-CN"/>
              </w:rPr>
              <w:t xml:space="preserve">Кафе, столовые, закусочные - не более 50 посадочных мест  с ограничением по времени работы; </w:t>
            </w:r>
          </w:p>
        </w:tc>
        <w:tc>
          <w:tcPr>
            <w:tcW w:w="3260" w:type="dxa"/>
            <w:gridSpan w:val="2"/>
          </w:tcPr>
          <w:p w:rsidR="000D42EC" w:rsidRPr="00655522" w:rsidRDefault="000D42EC" w:rsidP="00BF7B87">
            <w:pPr>
              <w:keepLines w:val="0"/>
              <w:tabs>
                <w:tab w:val="left" w:pos="1134"/>
              </w:tabs>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минимальная/максимальная площадь земельных участков  – 100/5000 кв. м;</w:t>
            </w:r>
          </w:p>
          <w:p w:rsidR="000D42EC" w:rsidRPr="00655522" w:rsidRDefault="000D42EC" w:rsidP="00BF7B87">
            <w:pPr>
              <w:keepLines w:val="0"/>
              <w:tabs>
                <w:tab w:val="left" w:pos="1134"/>
              </w:tabs>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максимальное количество надземных этажей зданий – 3 этажа (включая мансардный этаж);</w:t>
            </w:r>
          </w:p>
          <w:p w:rsidR="000D42EC" w:rsidRPr="00655522" w:rsidRDefault="000D42EC" w:rsidP="00BF7B87">
            <w:pPr>
              <w:keepLines w:val="0"/>
              <w:tabs>
                <w:tab w:val="left" w:pos="1134"/>
              </w:tabs>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максимальный процент застройки в границах земельного участка – 60%;</w:t>
            </w:r>
          </w:p>
          <w:p w:rsidR="000D42EC" w:rsidRPr="00655522" w:rsidRDefault="000D42EC" w:rsidP="00BF7B87">
            <w:pPr>
              <w:keepLines w:val="0"/>
              <w:tabs>
                <w:tab w:val="left" w:pos="1134"/>
              </w:tabs>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данные объекты должны иметь необходимое расчетное количество парковочных мест (отдельно стоящих, встроенных, пристроенных, подземных) только на территории своих земельных участков.</w:t>
            </w:r>
          </w:p>
        </w:tc>
      </w:tr>
      <w:tr w:rsidR="00655522" w:rsidRPr="00655522" w:rsidTr="00BF7B87">
        <w:trPr>
          <w:trHeight w:val="1192"/>
        </w:trPr>
        <w:tc>
          <w:tcPr>
            <w:tcW w:w="3227" w:type="dxa"/>
          </w:tcPr>
          <w:p w:rsidR="000D42EC" w:rsidRPr="00655522" w:rsidRDefault="000D42EC" w:rsidP="00BF7B87">
            <w:pPr>
              <w:spacing w:line="240" w:lineRule="auto"/>
              <w:ind w:firstLine="0"/>
              <w:jc w:val="left"/>
              <w:rPr>
                <w:rFonts w:eastAsia="SimSun"/>
                <w:sz w:val="24"/>
                <w:szCs w:val="24"/>
                <w:lang w:eastAsia="zh-CN"/>
              </w:rPr>
            </w:pPr>
            <w:r w:rsidRPr="00655522">
              <w:rPr>
                <w:rFonts w:eastAsia="SimSun"/>
                <w:sz w:val="24"/>
                <w:szCs w:val="24"/>
                <w:lang w:eastAsia="zh-CN"/>
              </w:rPr>
              <w:t>[3.4.1] - Амбулаторно-поликлиническое обслуживание</w:t>
            </w:r>
          </w:p>
        </w:tc>
        <w:tc>
          <w:tcPr>
            <w:tcW w:w="3260" w:type="dxa"/>
          </w:tcPr>
          <w:p w:rsidR="000D42EC" w:rsidRPr="00655522" w:rsidRDefault="000D42EC" w:rsidP="00BF7B87">
            <w:pPr>
              <w:spacing w:line="240" w:lineRule="auto"/>
              <w:ind w:firstLine="284"/>
              <w:jc w:val="left"/>
              <w:rPr>
                <w:rFonts w:eastAsia="SimSun"/>
                <w:sz w:val="24"/>
                <w:szCs w:val="24"/>
                <w:lang w:eastAsia="zh-CN"/>
              </w:rPr>
            </w:pPr>
            <w:r w:rsidRPr="00655522">
              <w:rPr>
                <w:rFonts w:eastAsia="SimSun"/>
                <w:sz w:val="24"/>
                <w:szCs w:val="24"/>
                <w:lang w:eastAsia="zh-CN"/>
              </w:rPr>
              <w:t xml:space="preserve">Поликлиники, фельдшерские пункты, пункты здравоохранения, клинические лаборатории; </w:t>
            </w:r>
          </w:p>
        </w:tc>
        <w:tc>
          <w:tcPr>
            <w:tcW w:w="3260" w:type="dxa"/>
            <w:gridSpan w:val="2"/>
            <w:vMerge w:val="restart"/>
          </w:tcPr>
          <w:p w:rsidR="000D42EC" w:rsidRPr="00655522" w:rsidRDefault="000D42EC" w:rsidP="00BF7B87">
            <w:pPr>
              <w:keepLines w:val="0"/>
              <w:tabs>
                <w:tab w:val="left" w:pos="1134"/>
              </w:tabs>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минимальная/максимальная площадь земельных участков  – 10/5000 кв. м;</w:t>
            </w:r>
          </w:p>
          <w:p w:rsidR="000D42EC" w:rsidRPr="00655522" w:rsidRDefault="000D42EC" w:rsidP="00BF7B87">
            <w:pPr>
              <w:keepLines w:val="0"/>
              <w:tabs>
                <w:tab w:val="left" w:pos="1134"/>
              </w:tabs>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максимальное количество надземных этажей зданий – 3 этажа (включая мансардный этаж);</w:t>
            </w:r>
          </w:p>
          <w:p w:rsidR="000D42EC" w:rsidRPr="00655522" w:rsidRDefault="000D42EC" w:rsidP="00BF7B87">
            <w:pPr>
              <w:keepLines w:val="0"/>
              <w:tabs>
                <w:tab w:val="left" w:pos="1134"/>
              </w:tabs>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 xml:space="preserve">максимальный процент застройки в границах </w:t>
            </w:r>
            <w:r w:rsidRPr="00655522">
              <w:rPr>
                <w:rFonts w:eastAsia="SimSun"/>
                <w:sz w:val="24"/>
                <w:szCs w:val="24"/>
                <w:lang w:eastAsia="zh-CN"/>
              </w:rPr>
              <w:lastRenderedPageBreak/>
              <w:t>земельного участка – 80%;</w:t>
            </w:r>
          </w:p>
          <w:p w:rsidR="000D42EC" w:rsidRPr="00655522" w:rsidRDefault="000D42EC" w:rsidP="00BF7B87">
            <w:pPr>
              <w:keepLines w:val="0"/>
              <w:tabs>
                <w:tab w:val="left" w:pos="1134"/>
              </w:tabs>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максимальная общая площадь встроенных объектов - 150 м</w:t>
            </w:r>
            <w:proofErr w:type="gramStart"/>
            <w:r w:rsidRPr="00655522">
              <w:rPr>
                <w:rFonts w:eastAsia="SimSun"/>
                <w:sz w:val="24"/>
                <w:szCs w:val="24"/>
                <w:lang w:eastAsia="zh-CN"/>
              </w:rPr>
              <w:t>2</w:t>
            </w:r>
            <w:proofErr w:type="gramEnd"/>
            <w:r w:rsidRPr="00655522">
              <w:rPr>
                <w:rFonts w:eastAsia="SimSun"/>
                <w:sz w:val="24"/>
                <w:szCs w:val="24"/>
                <w:lang w:eastAsia="zh-CN"/>
              </w:rPr>
              <w:t>.</w:t>
            </w:r>
          </w:p>
          <w:p w:rsidR="000D42EC" w:rsidRPr="00655522" w:rsidRDefault="000D42EC" w:rsidP="00BF7B87">
            <w:pPr>
              <w:keepLines w:val="0"/>
              <w:tabs>
                <w:tab w:val="left" w:pos="1134"/>
              </w:tabs>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Объекты по оказанию услуг и обслуживанию населения допускается размещать в отдельно стоящих, встроенных или пристроенных объектах с изолированными от жилых зданий или их частей входами.</w:t>
            </w:r>
          </w:p>
        </w:tc>
      </w:tr>
      <w:tr w:rsidR="00655522" w:rsidRPr="00655522" w:rsidTr="00BF7B87">
        <w:trPr>
          <w:trHeight w:val="1435"/>
        </w:trPr>
        <w:tc>
          <w:tcPr>
            <w:tcW w:w="3227" w:type="dxa"/>
          </w:tcPr>
          <w:p w:rsidR="000D42EC" w:rsidRPr="00655522" w:rsidRDefault="000D42EC" w:rsidP="00BF7B87">
            <w:pPr>
              <w:keepLines w:val="0"/>
              <w:overflowPunct/>
              <w:autoSpaceDE/>
              <w:autoSpaceDN/>
              <w:adjustRightInd/>
              <w:spacing w:line="240" w:lineRule="auto"/>
              <w:ind w:firstLine="0"/>
              <w:jc w:val="left"/>
              <w:rPr>
                <w:rFonts w:eastAsia="SimSun"/>
                <w:sz w:val="24"/>
                <w:szCs w:val="24"/>
                <w:lang w:eastAsia="zh-CN"/>
              </w:rPr>
            </w:pPr>
            <w:r w:rsidRPr="00655522">
              <w:rPr>
                <w:rFonts w:eastAsia="SimSun"/>
                <w:sz w:val="24"/>
                <w:szCs w:val="24"/>
                <w:lang w:eastAsia="zh-CN"/>
              </w:rPr>
              <w:t>[4.4] - Магазины</w:t>
            </w:r>
          </w:p>
        </w:tc>
        <w:tc>
          <w:tcPr>
            <w:tcW w:w="3260" w:type="dxa"/>
          </w:tcPr>
          <w:p w:rsidR="000D42EC" w:rsidRPr="00655522" w:rsidRDefault="000D42EC" w:rsidP="00BF7B87">
            <w:pPr>
              <w:keepLines w:val="0"/>
              <w:overflowPunct/>
              <w:autoSpaceDE/>
              <w:autoSpaceDN/>
              <w:adjustRightInd/>
              <w:spacing w:line="240" w:lineRule="auto"/>
              <w:ind w:firstLine="284"/>
              <w:jc w:val="left"/>
              <w:rPr>
                <w:rFonts w:eastAsia="SimSun"/>
                <w:sz w:val="24"/>
                <w:szCs w:val="24"/>
                <w:lang w:eastAsia="zh-CN"/>
              </w:rPr>
            </w:pPr>
            <w:r w:rsidRPr="00655522">
              <w:rPr>
                <w:rFonts w:eastAsia="SimSun"/>
                <w:sz w:val="24"/>
                <w:szCs w:val="24"/>
                <w:lang w:eastAsia="zh-CN"/>
              </w:rPr>
              <w:t>Магазины продовольственных, непродовольственных и смешанных товаров;</w:t>
            </w:r>
          </w:p>
          <w:p w:rsidR="000D42EC" w:rsidRPr="00655522" w:rsidRDefault="000D42EC" w:rsidP="00BF7B87">
            <w:pPr>
              <w:keepLines w:val="0"/>
              <w:overflowPunct/>
              <w:autoSpaceDE/>
              <w:autoSpaceDN/>
              <w:adjustRightInd/>
              <w:spacing w:line="240" w:lineRule="auto"/>
              <w:ind w:firstLine="284"/>
              <w:jc w:val="left"/>
              <w:rPr>
                <w:rFonts w:eastAsia="SimSun"/>
                <w:sz w:val="24"/>
                <w:szCs w:val="24"/>
                <w:lang w:eastAsia="zh-CN"/>
              </w:rPr>
            </w:pPr>
            <w:r w:rsidRPr="00655522">
              <w:rPr>
                <w:rFonts w:eastAsia="SimSun"/>
                <w:sz w:val="24"/>
                <w:szCs w:val="24"/>
                <w:lang w:eastAsia="zh-CN"/>
              </w:rPr>
              <w:t xml:space="preserve">аптеки, </w:t>
            </w:r>
            <w:proofErr w:type="spellStart"/>
            <w:r w:rsidRPr="00655522">
              <w:rPr>
                <w:rFonts w:eastAsia="SimSun"/>
                <w:sz w:val="24"/>
                <w:szCs w:val="24"/>
                <w:lang w:eastAsia="zh-CN"/>
              </w:rPr>
              <w:t>ветаптеки</w:t>
            </w:r>
            <w:proofErr w:type="spellEnd"/>
            <w:r w:rsidRPr="00655522">
              <w:rPr>
                <w:rFonts w:eastAsia="SimSun"/>
                <w:sz w:val="24"/>
                <w:szCs w:val="24"/>
                <w:lang w:eastAsia="zh-CN"/>
              </w:rPr>
              <w:t xml:space="preserve">; </w:t>
            </w:r>
          </w:p>
        </w:tc>
        <w:tc>
          <w:tcPr>
            <w:tcW w:w="3260" w:type="dxa"/>
            <w:gridSpan w:val="2"/>
            <w:vMerge/>
          </w:tcPr>
          <w:p w:rsidR="000D42EC" w:rsidRPr="00655522" w:rsidRDefault="000D42EC" w:rsidP="00BF7B87">
            <w:pPr>
              <w:keepLines w:val="0"/>
              <w:tabs>
                <w:tab w:val="left" w:pos="1134"/>
              </w:tabs>
              <w:overflowPunct/>
              <w:autoSpaceDE/>
              <w:autoSpaceDN/>
              <w:adjustRightInd/>
              <w:spacing w:line="240" w:lineRule="auto"/>
              <w:ind w:firstLine="426"/>
              <w:jc w:val="left"/>
              <w:rPr>
                <w:rFonts w:eastAsia="SimSun"/>
                <w:sz w:val="24"/>
                <w:szCs w:val="24"/>
                <w:lang w:eastAsia="zh-CN"/>
              </w:rPr>
            </w:pPr>
          </w:p>
        </w:tc>
      </w:tr>
      <w:tr w:rsidR="00655522" w:rsidRPr="00655522" w:rsidTr="00BF7B87">
        <w:trPr>
          <w:trHeight w:val="1435"/>
        </w:trPr>
        <w:tc>
          <w:tcPr>
            <w:tcW w:w="3227" w:type="dxa"/>
          </w:tcPr>
          <w:p w:rsidR="000D42EC" w:rsidRPr="00655522" w:rsidRDefault="000D42EC" w:rsidP="00BF7B87">
            <w:pPr>
              <w:keepLines w:val="0"/>
              <w:overflowPunct/>
              <w:autoSpaceDE/>
              <w:autoSpaceDN/>
              <w:adjustRightInd/>
              <w:spacing w:line="240" w:lineRule="auto"/>
              <w:ind w:firstLine="0"/>
              <w:jc w:val="left"/>
              <w:rPr>
                <w:rFonts w:eastAsia="SimSun"/>
                <w:sz w:val="24"/>
                <w:szCs w:val="24"/>
                <w:lang w:eastAsia="zh-CN"/>
              </w:rPr>
            </w:pPr>
            <w:r w:rsidRPr="00655522">
              <w:rPr>
                <w:rFonts w:eastAsia="SimSun"/>
                <w:sz w:val="24"/>
                <w:szCs w:val="24"/>
                <w:lang w:eastAsia="zh-CN"/>
              </w:rPr>
              <w:lastRenderedPageBreak/>
              <w:t>[</w:t>
            </w:r>
            <w:r w:rsidRPr="00655522">
              <w:rPr>
                <w:sz w:val="24"/>
                <w:szCs w:val="24"/>
                <w:lang w:eastAsia="zh-CN"/>
              </w:rPr>
              <w:t>5.1</w:t>
            </w:r>
            <w:r w:rsidRPr="00655522">
              <w:rPr>
                <w:rFonts w:eastAsia="SimSun"/>
                <w:sz w:val="24"/>
                <w:szCs w:val="24"/>
                <w:lang w:eastAsia="zh-CN"/>
              </w:rPr>
              <w:t>] - Спорт</w:t>
            </w:r>
          </w:p>
          <w:p w:rsidR="000D42EC" w:rsidRPr="00655522" w:rsidRDefault="000D42EC" w:rsidP="00BF7B87">
            <w:pPr>
              <w:keepLines w:val="0"/>
              <w:overflowPunct/>
              <w:autoSpaceDE/>
              <w:autoSpaceDN/>
              <w:adjustRightInd/>
              <w:spacing w:line="240" w:lineRule="auto"/>
              <w:ind w:firstLine="0"/>
              <w:jc w:val="left"/>
              <w:rPr>
                <w:rFonts w:eastAsia="SimSun"/>
                <w:sz w:val="24"/>
                <w:szCs w:val="24"/>
                <w:lang w:eastAsia="zh-CN"/>
              </w:rPr>
            </w:pPr>
          </w:p>
          <w:p w:rsidR="000D42EC" w:rsidRPr="00655522" w:rsidRDefault="000D42EC" w:rsidP="00BF7B87">
            <w:pPr>
              <w:spacing w:line="240" w:lineRule="auto"/>
              <w:jc w:val="left"/>
              <w:rPr>
                <w:rFonts w:eastAsia="SimSun"/>
                <w:sz w:val="24"/>
                <w:szCs w:val="24"/>
                <w:lang w:eastAsia="zh-CN"/>
              </w:rPr>
            </w:pPr>
          </w:p>
        </w:tc>
        <w:tc>
          <w:tcPr>
            <w:tcW w:w="3260" w:type="dxa"/>
          </w:tcPr>
          <w:p w:rsidR="000D42EC" w:rsidRPr="00655522" w:rsidRDefault="000D42EC" w:rsidP="00BF7B87">
            <w:pPr>
              <w:spacing w:line="240" w:lineRule="auto"/>
              <w:ind w:firstLine="426"/>
              <w:jc w:val="left"/>
              <w:rPr>
                <w:rFonts w:eastAsia="SimSun"/>
                <w:sz w:val="24"/>
                <w:szCs w:val="24"/>
                <w:lang w:eastAsia="zh-CN"/>
              </w:rPr>
            </w:pPr>
            <w:r w:rsidRPr="00655522">
              <w:rPr>
                <w:rFonts w:eastAsia="SimSun"/>
                <w:sz w:val="24"/>
                <w:szCs w:val="24"/>
                <w:lang w:eastAsia="zh-CN"/>
              </w:rPr>
              <w:t xml:space="preserve">Здания физкультурно-оздоровительных клубов и </w:t>
            </w:r>
            <w:proofErr w:type="gramStart"/>
            <w:r w:rsidRPr="00655522">
              <w:rPr>
                <w:rFonts w:eastAsia="SimSun"/>
                <w:sz w:val="24"/>
                <w:szCs w:val="24"/>
                <w:lang w:eastAsia="zh-CN"/>
              </w:rPr>
              <w:t>фитнес-центров</w:t>
            </w:r>
            <w:proofErr w:type="gramEnd"/>
            <w:r w:rsidRPr="00655522">
              <w:rPr>
                <w:rFonts w:eastAsia="SimSun"/>
                <w:sz w:val="24"/>
                <w:szCs w:val="24"/>
                <w:lang w:eastAsia="zh-CN"/>
              </w:rPr>
              <w:t>;</w:t>
            </w:r>
          </w:p>
          <w:p w:rsidR="000D42EC" w:rsidRPr="00655522" w:rsidRDefault="000D42EC" w:rsidP="00BF7B87">
            <w:pPr>
              <w:spacing w:line="240" w:lineRule="auto"/>
              <w:ind w:firstLine="426"/>
              <w:jc w:val="left"/>
              <w:rPr>
                <w:rFonts w:eastAsia="SimSun"/>
                <w:sz w:val="24"/>
                <w:szCs w:val="24"/>
                <w:lang w:eastAsia="zh-CN"/>
              </w:rPr>
            </w:pPr>
            <w:r w:rsidRPr="00655522">
              <w:rPr>
                <w:rFonts w:eastAsia="SimSun"/>
                <w:sz w:val="24"/>
                <w:szCs w:val="24"/>
                <w:lang w:eastAsia="zh-CN"/>
              </w:rPr>
              <w:t xml:space="preserve">бассейны; </w:t>
            </w:r>
          </w:p>
          <w:p w:rsidR="000D42EC" w:rsidRPr="00655522" w:rsidRDefault="000D42EC" w:rsidP="00BF7B87">
            <w:pPr>
              <w:spacing w:line="240" w:lineRule="auto"/>
              <w:ind w:firstLine="426"/>
              <w:jc w:val="left"/>
              <w:rPr>
                <w:sz w:val="24"/>
                <w:szCs w:val="24"/>
              </w:rPr>
            </w:pPr>
            <w:r w:rsidRPr="00655522">
              <w:rPr>
                <w:sz w:val="24"/>
                <w:szCs w:val="24"/>
              </w:rPr>
              <w:t>площадки для занятия спортом и физкультурой (беговые дорожки, спортивные сооружения, теннисные корты, поля для спортивной игры, автодромы, мотодромы, трамплины, трассы и спортивные стрельбища);</w:t>
            </w:r>
          </w:p>
          <w:p w:rsidR="000D42EC" w:rsidRPr="00655522" w:rsidRDefault="000D42EC" w:rsidP="00BF7B87">
            <w:pPr>
              <w:spacing w:line="240" w:lineRule="auto"/>
              <w:ind w:firstLine="426"/>
              <w:jc w:val="left"/>
              <w:rPr>
                <w:rFonts w:eastAsia="SimSun"/>
                <w:sz w:val="24"/>
                <w:szCs w:val="24"/>
                <w:lang w:eastAsia="zh-CN"/>
              </w:rPr>
            </w:pPr>
            <w:r w:rsidRPr="00655522">
              <w:rPr>
                <w:sz w:val="24"/>
                <w:szCs w:val="24"/>
              </w:rPr>
              <w:t>детские площадки, площадки для отдыха</w:t>
            </w:r>
          </w:p>
        </w:tc>
        <w:tc>
          <w:tcPr>
            <w:tcW w:w="3260" w:type="dxa"/>
            <w:gridSpan w:val="2"/>
            <w:vMerge/>
          </w:tcPr>
          <w:p w:rsidR="000D42EC" w:rsidRPr="00655522" w:rsidRDefault="000D42EC" w:rsidP="00BF7B87">
            <w:pPr>
              <w:keepLines w:val="0"/>
              <w:tabs>
                <w:tab w:val="left" w:pos="1134"/>
              </w:tabs>
              <w:overflowPunct/>
              <w:autoSpaceDE/>
              <w:autoSpaceDN/>
              <w:adjustRightInd/>
              <w:spacing w:line="240" w:lineRule="auto"/>
              <w:ind w:firstLine="426"/>
              <w:jc w:val="left"/>
              <w:rPr>
                <w:rFonts w:eastAsia="SimSun"/>
                <w:sz w:val="24"/>
                <w:szCs w:val="24"/>
                <w:lang w:eastAsia="zh-CN"/>
              </w:rPr>
            </w:pPr>
          </w:p>
        </w:tc>
      </w:tr>
      <w:tr w:rsidR="000D42EC" w:rsidRPr="00655522" w:rsidTr="00BF7B87">
        <w:trPr>
          <w:trHeight w:val="421"/>
        </w:trPr>
        <w:tc>
          <w:tcPr>
            <w:tcW w:w="3227" w:type="dxa"/>
          </w:tcPr>
          <w:p w:rsidR="000D42EC" w:rsidRPr="00655522" w:rsidRDefault="000D42EC" w:rsidP="00BF7B87">
            <w:pPr>
              <w:widowControl w:val="0"/>
              <w:spacing w:line="240" w:lineRule="auto"/>
              <w:ind w:firstLine="0"/>
              <w:rPr>
                <w:rFonts w:eastAsia="SimSun"/>
                <w:sz w:val="24"/>
                <w:szCs w:val="24"/>
                <w:lang w:eastAsia="zh-CN"/>
              </w:rPr>
            </w:pPr>
            <w:r w:rsidRPr="00655522">
              <w:rPr>
                <w:rFonts w:eastAsia="SimSun"/>
                <w:sz w:val="24"/>
                <w:szCs w:val="24"/>
                <w:lang w:eastAsia="zh-CN"/>
              </w:rPr>
              <w:lastRenderedPageBreak/>
              <w:t>[12.0] – Земельные участки (территории) общего пользования</w:t>
            </w:r>
          </w:p>
        </w:tc>
        <w:tc>
          <w:tcPr>
            <w:tcW w:w="3260" w:type="dxa"/>
          </w:tcPr>
          <w:p w:rsidR="000D42EC" w:rsidRPr="00655522" w:rsidRDefault="000D42EC" w:rsidP="00BF7B87">
            <w:pPr>
              <w:keepLines w:val="0"/>
              <w:overflowPunct/>
              <w:autoSpaceDE/>
              <w:autoSpaceDN/>
              <w:adjustRightInd/>
              <w:spacing w:line="240" w:lineRule="auto"/>
              <w:ind w:firstLine="284"/>
              <w:jc w:val="left"/>
              <w:rPr>
                <w:rFonts w:eastAsia="SimSun"/>
                <w:sz w:val="24"/>
                <w:szCs w:val="24"/>
                <w:lang w:eastAsia="zh-CN"/>
              </w:rPr>
            </w:pPr>
            <w:r w:rsidRPr="00655522">
              <w:rPr>
                <w:sz w:val="24"/>
                <w:szCs w:val="24"/>
                <w:shd w:val="clear" w:color="auto" w:fill="FFFFFF"/>
              </w:rPr>
              <w:t>Объекты улично-дорожной сети, автомобильные дороги и пешеходные тротуары в границах населенных пунктов, пешеходные переходы, набережные, скверы, бульвары, площади, проезды, малые архитектурные формы благоустройства</w:t>
            </w:r>
          </w:p>
        </w:tc>
        <w:tc>
          <w:tcPr>
            <w:tcW w:w="3260" w:type="dxa"/>
            <w:gridSpan w:val="2"/>
          </w:tcPr>
          <w:p w:rsidR="000D42EC" w:rsidRPr="00655522" w:rsidRDefault="000D42EC" w:rsidP="001B3C07">
            <w:pPr>
              <w:keepLines w:val="0"/>
              <w:overflowPunct/>
              <w:autoSpaceDE/>
              <w:autoSpaceDN/>
              <w:adjustRightInd/>
              <w:spacing w:line="240" w:lineRule="auto"/>
              <w:ind w:firstLine="0"/>
              <w:jc w:val="left"/>
              <w:rPr>
                <w:rFonts w:eastAsia="SimSun"/>
                <w:sz w:val="24"/>
                <w:szCs w:val="24"/>
                <w:lang w:eastAsia="zh-CN"/>
              </w:rPr>
            </w:pPr>
            <w:r w:rsidRPr="00655522">
              <w:rPr>
                <w:rFonts w:eastAsia="SimSun"/>
                <w:sz w:val="24"/>
                <w:szCs w:val="24"/>
                <w:lang w:eastAsia="zh-CN"/>
              </w:rPr>
              <w:t>Минимальная/максимальная площадь земельных участков, максимальный процент застройки в границах земельного участка, предельное количество этажей или предельная высота зданий, строений, сооружений и минимальные отступы от границ земельных участков – без ограничений</w:t>
            </w:r>
          </w:p>
        </w:tc>
      </w:tr>
    </w:tbl>
    <w:p w:rsidR="000D42EC" w:rsidRPr="00655522" w:rsidRDefault="000D42EC" w:rsidP="0033554D">
      <w:pPr>
        <w:keepLines w:val="0"/>
        <w:tabs>
          <w:tab w:val="left" w:pos="2520"/>
        </w:tabs>
        <w:overflowPunct/>
        <w:autoSpaceDE/>
        <w:autoSpaceDN/>
        <w:adjustRightInd/>
        <w:spacing w:line="240" w:lineRule="auto"/>
        <w:ind w:firstLine="426"/>
        <w:jc w:val="left"/>
        <w:rPr>
          <w:rFonts w:eastAsia="SimSun"/>
          <w:sz w:val="24"/>
          <w:szCs w:val="24"/>
          <w:lang w:eastAsia="zh-CN"/>
        </w:rPr>
      </w:pPr>
    </w:p>
    <w:p w:rsidR="000D42EC" w:rsidRPr="00655522" w:rsidRDefault="000D42EC" w:rsidP="0033554D">
      <w:pPr>
        <w:keepLines w:val="0"/>
        <w:tabs>
          <w:tab w:val="left" w:pos="2520"/>
        </w:tabs>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УСЛОВНО РАЗРЕШЕННЫЕ ВИДЫ И ПАРАМЕТРЫ ИСПОЛЬЗОВАНИЯ</w:t>
      </w:r>
    </w:p>
    <w:p w:rsidR="000D42EC" w:rsidRPr="00655522" w:rsidRDefault="000D42EC" w:rsidP="0033554D">
      <w:pPr>
        <w:keepLines w:val="0"/>
        <w:tabs>
          <w:tab w:val="left" w:pos="2520"/>
        </w:tabs>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ЗЕМЕЛЬНЫХ УЧАСТКОВ И ОБЪЕКТОВ КАПИТАЛЬНОГО СТРОИТЕЛЬСТВА</w:t>
      </w:r>
    </w:p>
    <w:tbl>
      <w:tblPr>
        <w:tblW w:w="9747"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3249"/>
        <w:gridCol w:w="3238"/>
        <w:gridCol w:w="3260"/>
      </w:tblGrid>
      <w:tr w:rsidR="00655522" w:rsidRPr="00655522" w:rsidTr="00BF7B87">
        <w:trPr>
          <w:trHeight w:val="20"/>
        </w:trPr>
        <w:tc>
          <w:tcPr>
            <w:tcW w:w="3249" w:type="dxa"/>
            <w:tcBorders>
              <w:bottom w:val="single" w:sz="4" w:space="0" w:color="auto"/>
            </w:tcBorders>
            <w:vAlign w:val="center"/>
          </w:tcPr>
          <w:p w:rsidR="000D42EC" w:rsidRPr="00655522" w:rsidRDefault="000D42EC" w:rsidP="00BF7B87">
            <w:pPr>
              <w:keepLines w:val="0"/>
              <w:tabs>
                <w:tab w:val="left" w:pos="2520"/>
              </w:tabs>
              <w:overflowPunct/>
              <w:autoSpaceDE/>
              <w:autoSpaceDN/>
              <w:adjustRightInd/>
              <w:spacing w:line="240" w:lineRule="auto"/>
              <w:ind w:firstLine="0"/>
              <w:jc w:val="center"/>
              <w:rPr>
                <w:rFonts w:eastAsia="SimSun"/>
                <w:sz w:val="24"/>
                <w:szCs w:val="24"/>
                <w:lang w:eastAsia="zh-CN"/>
              </w:rPr>
            </w:pPr>
            <w:r w:rsidRPr="00655522">
              <w:rPr>
                <w:rFonts w:eastAsia="SimSun"/>
                <w:sz w:val="24"/>
                <w:szCs w:val="24"/>
                <w:lang w:eastAsia="zh-CN"/>
              </w:rPr>
              <w:t>ВИДЫ ИСПОЛЬЗОВАНИЯ ЗЕМЕЛЬНЫХ УЧАСТКОВ</w:t>
            </w:r>
          </w:p>
        </w:tc>
        <w:tc>
          <w:tcPr>
            <w:tcW w:w="3238" w:type="dxa"/>
            <w:tcBorders>
              <w:bottom w:val="single" w:sz="4" w:space="0" w:color="auto"/>
            </w:tcBorders>
            <w:vAlign w:val="center"/>
          </w:tcPr>
          <w:p w:rsidR="000D42EC" w:rsidRPr="00655522" w:rsidRDefault="000D42EC" w:rsidP="00BF7B87">
            <w:pPr>
              <w:keepLines w:val="0"/>
              <w:tabs>
                <w:tab w:val="left" w:pos="2520"/>
              </w:tabs>
              <w:overflowPunct/>
              <w:autoSpaceDE/>
              <w:autoSpaceDN/>
              <w:adjustRightInd/>
              <w:spacing w:line="240" w:lineRule="auto"/>
              <w:ind w:left="-170" w:firstLine="0"/>
              <w:jc w:val="center"/>
              <w:rPr>
                <w:rFonts w:eastAsia="SimSun"/>
                <w:sz w:val="24"/>
                <w:szCs w:val="24"/>
                <w:lang w:eastAsia="zh-CN"/>
              </w:rPr>
            </w:pPr>
            <w:r w:rsidRPr="00655522">
              <w:rPr>
                <w:rFonts w:eastAsia="SimSun"/>
                <w:sz w:val="24"/>
                <w:szCs w:val="24"/>
                <w:lang w:eastAsia="zh-CN"/>
              </w:rPr>
              <w:t>ВИДЫ ОБЪЕКТОВ КАПИТАЛЬНОГО СТРОИТЕЛЬСТВА</w:t>
            </w:r>
          </w:p>
        </w:tc>
        <w:tc>
          <w:tcPr>
            <w:tcW w:w="3260" w:type="dxa"/>
            <w:vAlign w:val="center"/>
          </w:tcPr>
          <w:p w:rsidR="000D42EC" w:rsidRPr="00655522" w:rsidRDefault="000D42EC" w:rsidP="00BF7B87">
            <w:pPr>
              <w:keepLines w:val="0"/>
              <w:tabs>
                <w:tab w:val="left" w:pos="2520"/>
              </w:tabs>
              <w:overflowPunct/>
              <w:autoSpaceDE/>
              <w:autoSpaceDN/>
              <w:adjustRightInd/>
              <w:spacing w:line="240" w:lineRule="auto"/>
              <w:ind w:firstLine="34"/>
              <w:jc w:val="center"/>
              <w:rPr>
                <w:rFonts w:eastAsia="SimSun"/>
                <w:sz w:val="24"/>
                <w:szCs w:val="24"/>
                <w:lang w:eastAsia="zh-CN"/>
              </w:rPr>
            </w:pPr>
            <w:r w:rsidRPr="00655522">
              <w:rPr>
                <w:rFonts w:eastAsia="SimSun"/>
                <w:sz w:val="24"/>
                <w:szCs w:val="24"/>
                <w:lang w:eastAsia="zh-CN"/>
              </w:rPr>
              <w:t>ПАРАМЕТРЫ РАЗРЕШЕННОГО ИСПОЛЬЗОВАНИЯ ЗЕМЕЛЬНЫХ УЧАСТКОВ И ОБЪЕКТОВ КАПИТАЛЬНОГО СТРОИТЕЛЬСТВА</w:t>
            </w:r>
          </w:p>
        </w:tc>
      </w:tr>
      <w:tr w:rsidR="00655522" w:rsidRPr="00655522" w:rsidTr="00BF7B87">
        <w:trPr>
          <w:trHeight w:val="20"/>
        </w:trPr>
        <w:tc>
          <w:tcPr>
            <w:tcW w:w="3249" w:type="dxa"/>
          </w:tcPr>
          <w:p w:rsidR="000D42EC" w:rsidRPr="00655522" w:rsidRDefault="000D42EC" w:rsidP="00BF7B87">
            <w:pPr>
              <w:keepLines w:val="0"/>
              <w:tabs>
                <w:tab w:val="left" w:pos="2520"/>
              </w:tabs>
              <w:overflowPunct/>
              <w:autoSpaceDE/>
              <w:autoSpaceDN/>
              <w:adjustRightInd/>
              <w:spacing w:line="240" w:lineRule="auto"/>
              <w:ind w:firstLine="0"/>
              <w:rPr>
                <w:rFonts w:eastAsia="SimSun"/>
                <w:sz w:val="24"/>
                <w:szCs w:val="24"/>
                <w:lang w:eastAsia="zh-CN"/>
              </w:rPr>
            </w:pPr>
            <w:r w:rsidRPr="00655522">
              <w:rPr>
                <w:rFonts w:eastAsia="SimSun"/>
                <w:sz w:val="24"/>
                <w:szCs w:val="24"/>
                <w:lang w:eastAsia="zh-CN"/>
              </w:rPr>
              <w:t>[3.10.2] - Приюты для животных</w:t>
            </w:r>
          </w:p>
        </w:tc>
        <w:tc>
          <w:tcPr>
            <w:tcW w:w="3238" w:type="dxa"/>
            <w:vAlign w:val="center"/>
          </w:tcPr>
          <w:p w:rsidR="000D42EC" w:rsidRPr="00655522" w:rsidRDefault="000D42EC" w:rsidP="00BF7B87">
            <w:pPr>
              <w:keepLines w:val="0"/>
              <w:tabs>
                <w:tab w:val="left" w:pos="2520"/>
              </w:tabs>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Объекты капитального строительства, предназначенные для оказания ветеринарных услуг в стационаре;</w:t>
            </w:r>
          </w:p>
          <w:p w:rsidR="000D42EC" w:rsidRPr="00655522" w:rsidRDefault="000D42EC" w:rsidP="00BF7B87">
            <w:pPr>
              <w:keepLines w:val="0"/>
              <w:tabs>
                <w:tab w:val="left" w:pos="2520"/>
              </w:tabs>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Объекты капитального строительства, предназначенные для содержания, разведения животных, не являющихся сельскохозяйственными, под надзором человека, оказания услуг по содержанию и лечению бездомных животных;</w:t>
            </w:r>
          </w:p>
          <w:p w:rsidR="000D42EC" w:rsidRPr="00655522" w:rsidRDefault="000D42EC" w:rsidP="00BF7B87">
            <w:pPr>
              <w:keepLines w:val="0"/>
              <w:tabs>
                <w:tab w:val="left" w:pos="2520"/>
              </w:tabs>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lastRenderedPageBreak/>
              <w:t>Объекты капитального строительства, предназначенные для организации гостиниц для животных;</w:t>
            </w:r>
          </w:p>
        </w:tc>
        <w:tc>
          <w:tcPr>
            <w:tcW w:w="3260" w:type="dxa"/>
          </w:tcPr>
          <w:p w:rsidR="000D42EC" w:rsidRPr="00655522" w:rsidRDefault="000D42EC" w:rsidP="00BF7B87">
            <w:pPr>
              <w:keepLines w:val="0"/>
              <w:tabs>
                <w:tab w:val="left" w:pos="1134"/>
              </w:tabs>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lastRenderedPageBreak/>
              <w:t>минимальная/максимальная площадь земельного участка – 100/5000 кв. м;</w:t>
            </w:r>
          </w:p>
          <w:p w:rsidR="000D42EC" w:rsidRPr="00655522" w:rsidRDefault="000D42EC" w:rsidP="00BF7B87">
            <w:pPr>
              <w:keepLines w:val="0"/>
              <w:tabs>
                <w:tab w:val="left" w:pos="1134"/>
              </w:tabs>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 минимальные отступы от границ участка - 6 м, с учетом соблюдения требований технических регламентов;</w:t>
            </w:r>
          </w:p>
          <w:p w:rsidR="000D42EC" w:rsidRPr="00655522" w:rsidRDefault="000D42EC" w:rsidP="00BF7B87">
            <w:pPr>
              <w:keepLines w:val="0"/>
              <w:tabs>
                <w:tab w:val="left" w:pos="1134"/>
              </w:tabs>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 предельное количество этажей - 2;</w:t>
            </w:r>
          </w:p>
          <w:p w:rsidR="000D42EC" w:rsidRPr="00655522" w:rsidRDefault="000D42EC" w:rsidP="00BF7B87">
            <w:pPr>
              <w:keepLines w:val="0"/>
              <w:tabs>
                <w:tab w:val="left" w:pos="1134"/>
              </w:tabs>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 максимальный процент застройки в границах земельного участка - 60%.</w:t>
            </w:r>
          </w:p>
        </w:tc>
      </w:tr>
      <w:tr w:rsidR="000D42EC" w:rsidRPr="00655522" w:rsidTr="00BF7B87">
        <w:trPr>
          <w:trHeight w:val="20"/>
        </w:trPr>
        <w:tc>
          <w:tcPr>
            <w:tcW w:w="3249" w:type="dxa"/>
          </w:tcPr>
          <w:p w:rsidR="000D42EC" w:rsidRPr="00655522" w:rsidRDefault="000D42EC" w:rsidP="00BF7B87">
            <w:pPr>
              <w:widowControl w:val="0"/>
              <w:spacing w:line="240" w:lineRule="auto"/>
              <w:ind w:firstLine="0"/>
              <w:rPr>
                <w:sz w:val="24"/>
                <w:szCs w:val="24"/>
              </w:rPr>
            </w:pPr>
            <w:r w:rsidRPr="00655522">
              <w:rPr>
                <w:rFonts w:eastAsia="SimSun"/>
                <w:sz w:val="24"/>
                <w:szCs w:val="24"/>
                <w:lang w:eastAsia="zh-CN"/>
              </w:rPr>
              <w:lastRenderedPageBreak/>
              <w:t>[1.17] - Питомники</w:t>
            </w:r>
          </w:p>
        </w:tc>
        <w:tc>
          <w:tcPr>
            <w:tcW w:w="3238" w:type="dxa"/>
          </w:tcPr>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Питомники;</w:t>
            </w:r>
          </w:p>
        </w:tc>
        <w:tc>
          <w:tcPr>
            <w:tcW w:w="3260" w:type="dxa"/>
            <w:vAlign w:val="center"/>
          </w:tcPr>
          <w:p w:rsidR="000D42EC" w:rsidRPr="00655522" w:rsidRDefault="000D42EC" w:rsidP="00BF7B87">
            <w:pPr>
              <w:keepLines w:val="0"/>
              <w:tabs>
                <w:tab w:val="left" w:pos="1134"/>
              </w:tabs>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минимальная площадь земельных участков – 100 кв. м;</w:t>
            </w:r>
          </w:p>
          <w:p w:rsidR="000D42EC" w:rsidRPr="00655522" w:rsidRDefault="000D42EC" w:rsidP="00BF7B87">
            <w:pPr>
              <w:keepLines w:val="0"/>
              <w:tabs>
                <w:tab w:val="left" w:pos="1134"/>
              </w:tabs>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минимальный отступ от границ участка - 1 м;</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минимальный отступ от красной линии – 5 м.</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максимальная высота зданий, строений, сооружений от уровня земли - 50 м;</w:t>
            </w:r>
          </w:p>
          <w:p w:rsidR="000D42EC" w:rsidRPr="00655522" w:rsidRDefault="000D42EC" w:rsidP="00BF7B87">
            <w:pPr>
              <w:keepLines w:val="0"/>
              <w:tabs>
                <w:tab w:val="left" w:pos="1134"/>
              </w:tabs>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максимальный процент застройки в границах земельного участка – 80%;</w:t>
            </w:r>
          </w:p>
        </w:tc>
      </w:tr>
    </w:tbl>
    <w:p w:rsidR="000D42EC" w:rsidRPr="00655522" w:rsidRDefault="000D42EC" w:rsidP="0033554D">
      <w:pPr>
        <w:keepLines w:val="0"/>
        <w:tabs>
          <w:tab w:val="left" w:pos="2520"/>
        </w:tabs>
        <w:overflowPunct/>
        <w:autoSpaceDE/>
        <w:autoSpaceDN/>
        <w:adjustRightInd/>
        <w:spacing w:line="240" w:lineRule="auto"/>
        <w:ind w:firstLine="426"/>
        <w:jc w:val="left"/>
        <w:rPr>
          <w:rFonts w:eastAsia="SimSun"/>
          <w:sz w:val="24"/>
          <w:szCs w:val="24"/>
          <w:lang w:eastAsia="zh-CN"/>
        </w:rPr>
      </w:pPr>
    </w:p>
    <w:p w:rsidR="000D42EC" w:rsidRPr="00655522" w:rsidRDefault="000D42EC" w:rsidP="0033554D">
      <w:pPr>
        <w:keepLines w:val="0"/>
        <w:tabs>
          <w:tab w:val="left" w:pos="2520"/>
        </w:tabs>
        <w:overflowPunct/>
        <w:autoSpaceDE/>
        <w:autoSpaceDN/>
        <w:adjustRightInd/>
        <w:spacing w:line="240" w:lineRule="auto"/>
        <w:ind w:firstLine="426"/>
        <w:jc w:val="center"/>
        <w:rPr>
          <w:rFonts w:eastAsia="SimSun"/>
          <w:sz w:val="24"/>
          <w:szCs w:val="24"/>
          <w:lang w:eastAsia="zh-CN"/>
        </w:rPr>
      </w:pPr>
      <w:r w:rsidRPr="00655522">
        <w:rPr>
          <w:rFonts w:eastAsia="SimSun"/>
          <w:sz w:val="24"/>
          <w:szCs w:val="24"/>
          <w:lang w:eastAsia="zh-CN"/>
        </w:rPr>
        <w:t>ВСПОМОГАТЕЛЬНЫЕ ВИДЫ И ПАРАМЕТРЫ РАЗРЕШЕННОГО ИСПОЛЬЗОВАНИЯ ЗЕМЕЛЬНЫХ УЧАСТКОВ И ОБЪЕКТОВ КАПИТАЛЬНОГО СТРОИТЕЛЬСТВА</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44"/>
        <w:gridCol w:w="4962"/>
      </w:tblGrid>
      <w:tr w:rsidR="00655522" w:rsidRPr="00655522" w:rsidTr="00BF7B87">
        <w:trPr>
          <w:trHeight w:val="552"/>
        </w:trPr>
        <w:tc>
          <w:tcPr>
            <w:tcW w:w="4644" w:type="dxa"/>
            <w:vAlign w:val="center"/>
          </w:tcPr>
          <w:p w:rsidR="000D42EC" w:rsidRPr="00655522" w:rsidRDefault="000D42EC" w:rsidP="00BF7B87">
            <w:pPr>
              <w:keepLines w:val="0"/>
              <w:tabs>
                <w:tab w:val="left" w:pos="2520"/>
              </w:tabs>
              <w:overflowPunct/>
              <w:autoSpaceDE/>
              <w:autoSpaceDN/>
              <w:adjustRightInd/>
              <w:spacing w:line="240" w:lineRule="auto"/>
              <w:ind w:firstLine="426"/>
              <w:jc w:val="center"/>
              <w:rPr>
                <w:rFonts w:eastAsia="SimSun"/>
                <w:sz w:val="24"/>
                <w:szCs w:val="24"/>
                <w:lang w:eastAsia="zh-CN"/>
              </w:rPr>
            </w:pPr>
            <w:r w:rsidRPr="00655522">
              <w:rPr>
                <w:rFonts w:eastAsia="SimSun"/>
                <w:sz w:val="24"/>
                <w:szCs w:val="24"/>
                <w:lang w:eastAsia="zh-CN"/>
              </w:rPr>
              <w:t xml:space="preserve">ВИДЫ </w:t>
            </w:r>
          </w:p>
        </w:tc>
        <w:tc>
          <w:tcPr>
            <w:tcW w:w="4962" w:type="dxa"/>
            <w:vAlign w:val="center"/>
          </w:tcPr>
          <w:p w:rsidR="000D42EC" w:rsidRPr="00655522" w:rsidRDefault="000D42EC" w:rsidP="00BF7B87">
            <w:pPr>
              <w:keepLines w:val="0"/>
              <w:tabs>
                <w:tab w:val="left" w:pos="2520"/>
              </w:tabs>
              <w:overflowPunct/>
              <w:autoSpaceDE/>
              <w:autoSpaceDN/>
              <w:adjustRightInd/>
              <w:spacing w:line="240" w:lineRule="auto"/>
              <w:ind w:firstLine="426"/>
              <w:jc w:val="center"/>
              <w:rPr>
                <w:rFonts w:eastAsia="SimSun"/>
                <w:sz w:val="24"/>
                <w:szCs w:val="24"/>
                <w:lang w:eastAsia="zh-CN"/>
              </w:rPr>
            </w:pPr>
            <w:r w:rsidRPr="00655522">
              <w:rPr>
                <w:rFonts w:eastAsia="SimSun"/>
                <w:sz w:val="24"/>
                <w:szCs w:val="24"/>
                <w:lang w:eastAsia="zh-CN"/>
              </w:rPr>
              <w:t>ПАРАМЕТРЫ</w:t>
            </w:r>
          </w:p>
        </w:tc>
      </w:tr>
      <w:tr w:rsidR="00655522" w:rsidRPr="00655522" w:rsidTr="00BF7B87">
        <w:trPr>
          <w:trHeight w:val="552"/>
        </w:trPr>
        <w:tc>
          <w:tcPr>
            <w:tcW w:w="4644" w:type="dxa"/>
            <w:vAlign w:val="center"/>
          </w:tcPr>
          <w:p w:rsidR="000D42EC" w:rsidRPr="00655522" w:rsidRDefault="000D42EC" w:rsidP="00BF7B87">
            <w:pPr>
              <w:keepLines w:val="0"/>
              <w:tabs>
                <w:tab w:val="left" w:pos="2520"/>
              </w:tabs>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объекты обслуживания закрытой сети:</w:t>
            </w:r>
          </w:p>
          <w:p w:rsidR="000D42EC" w:rsidRPr="00655522" w:rsidRDefault="000D42EC" w:rsidP="00BF7B87">
            <w:pPr>
              <w:keepLines w:val="0"/>
              <w:tabs>
                <w:tab w:val="left" w:pos="2520"/>
              </w:tabs>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 xml:space="preserve">медицинский пункт (при списочной численности от 50 до 300 </w:t>
            </w:r>
            <w:proofErr w:type="gramStart"/>
            <w:r w:rsidRPr="00655522">
              <w:rPr>
                <w:rFonts w:eastAsia="SimSun"/>
                <w:sz w:val="24"/>
                <w:szCs w:val="24"/>
                <w:lang w:eastAsia="zh-CN"/>
              </w:rPr>
              <w:t>работающих</w:t>
            </w:r>
            <w:proofErr w:type="gramEnd"/>
            <w:r w:rsidRPr="00655522">
              <w:rPr>
                <w:rFonts w:eastAsia="SimSun"/>
                <w:sz w:val="24"/>
                <w:szCs w:val="24"/>
                <w:lang w:eastAsia="zh-CN"/>
              </w:rPr>
              <w:t>);</w:t>
            </w:r>
          </w:p>
          <w:p w:rsidR="000D42EC" w:rsidRPr="00655522" w:rsidRDefault="000D42EC" w:rsidP="00BF7B87">
            <w:pPr>
              <w:keepLines w:val="0"/>
              <w:tabs>
                <w:tab w:val="left" w:pos="2520"/>
              </w:tabs>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 xml:space="preserve">фельдшерский или врачебный здравпункт (при списочной численности более 300 </w:t>
            </w:r>
            <w:proofErr w:type="gramStart"/>
            <w:r w:rsidRPr="00655522">
              <w:rPr>
                <w:rFonts w:eastAsia="SimSun"/>
                <w:sz w:val="24"/>
                <w:szCs w:val="24"/>
                <w:lang w:eastAsia="zh-CN"/>
              </w:rPr>
              <w:t>работающих</w:t>
            </w:r>
            <w:proofErr w:type="gramEnd"/>
            <w:r w:rsidRPr="00655522">
              <w:rPr>
                <w:rFonts w:eastAsia="SimSun"/>
                <w:sz w:val="24"/>
                <w:szCs w:val="24"/>
                <w:lang w:eastAsia="zh-CN"/>
              </w:rPr>
              <w:t>);</w:t>
            </w:r>
          </w:p>
          <w:p w:rsidR="000D42EC" w:rsidRPr="00655522" w:rsidRDefault="000D42EC" w:rsidP="00BF7B87">
            <w:pPr>
              <w:keepLines w:val="0"/>
              <w:tabs>
                <w:tab w:val="left" w:pos="2520"/>
              </w:tabs>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организации общественного питания:</w:t>
            </w:r>
          </w:p>
          <w:p w:rsidR="000D42EC" w:rsidRPr="00655522" w:rsidRDefault="000D42EC" w:rsidP="00BF7B87">
            <w:pPr>
              <w:keepLines w:val="0"/>
              <w:overflowPunct/>
              <w:spacing w:line="240" w:lineRule="auto"/>
              <w:ind w:firstLine="426"/>
              <w:rPr>
                <w:rFonts w:eastAsia="SimSun"/>
                <w:sz w:val="24"/>
                <w:szCs w:val="24"/>
                <w:lang w:eastAsia="zh-CN"/>
              </w:rPr>
            </w:pPr>
            <w:r w:rsidRPr="00655522">
              <w:rPr>
                <w:rFonts w:eastAsia="SimSun"/>
                <w:sz w:val="24"/>
                <w:szCs w:val="24"/>
                <w:lang w:eastAsia="zh-CN"/>
              </w:rPr>
              <w:t>комната приема пищи (при численности работающих в смену менее 30 человек);</w:t>
            </w:r>
          </w:p>
          <w:p w:rsidR="000D42EC" w:rsidRPr="00655522" w:rsidRDefault="000D42EC" w:rsidP="00BF7B87">
            <w:pPr>
              <w:keepLines w:val="0"/>
              <w:tabs>
                <w:tab w:val="left" w:pos="2520"/>
              </w:tabs>
              <w:overflowPunct/>
              <w:autoSpaceDE/>
              <w:autoSpaceDN/>
              <w:adjustRightInd/>
              <w:spacing w:line="240" w:lineRule="auto"/>
              <w:ind w:firstLine="426"/>
              <w:rPr>
                <w:rFonts w:eastAsia="SimSun"/>
                <w:sz w:val="24"/>
                <w:szCs w:val="24"/>
                <w:lang w:eastAsia="zh-CN"/>
              </w:rPr>
            </w:pPr>
            <w:proofErr w:type="gramStart"/>
            <w:r w:rsidRPr="00655522">
              <w:rPr>
                <w:rFonts w:eastAsia="SimSun"/>
                <w:sz w:val="24"/>
                <w:szCs w:val="24"/>
                <w:lang w:eastAsia="zh-CN"/>
              </w:rPr>
              <w:t>столовая</w:t>
            </w:r>
            <w:proofErr w:type="gramEnd"/>
            <w:r w:rsidRPr="00655522">
              <w:rPr>
                <w:rFonts w:eastAsia="SimSun"/>
                <w:sz w:val="24"/>
                <w:szCs w:val="24"/>
                <w:lang w:eastAsia="zh-CN"/>
              </w:rPr>
              <w:t xml:space="preserve"> работающая на полуфабрикатах (при численности работающих в смену более 200 человек);</w:t>
            </w:r>
          </w:p>
          <w:p w:rsidR="000D42EC" w:rsidRPr="00655522" w:rsidRDefault="000D42EC" w:rsidP="00BF7B87">
            <w:pPr>
              <w:keepLines w:val="0"/>
              <w:tabs>
                <w:tab w:val="left" w:pos="2520"/>
              </w:tabs>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контрольно-пропускные пункты, пункты охраны, проходные.</w:t>
            </w:r>
          </w:p>
        </w:tc>
        <w:tc>
          <w:tcPr>
            <w:tcW w:w="4962" w:type="dxa"/>
          </w:tcPr>
          <w:p w:rsidR="000D42EC" w:rsidRPr="00655522" w:rsidRDefault="000D42EC" w:rsidP="00BF7B87">
            <w:pPr>
              <w:rPr>
                <w:rFonts w:eastAsia="SimSun"/>
                <w:sz w:val="24"/>
                <w:szCs w:val="24"/>
                <w:lang w:eastAsia="zh-CN"/>
              </w:rPr>
            </w:pPr>
            <w:r w:rsidRPr="00655522">
              <w:rPr>
                <w:rFonts w:eastAsia="SimSun"/>
                <w:sz w:val="24"/>
                <w:szCs w:val="24"/>
                <w:lang w:eastAsia="zh-CN"/>
              </w:rPr>
              <w:t>Минимальная/максимальная площадь земельных участков и максимальный процент застройки в границах земельного участка должен соответствовать  параметрам основного или условно разрешенного вида использования земельных участков.</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Максимальное количество надземных этажей – не более 2.</w:t>
            </w:r>
          </w:p>
          <w:p w:rsidR="000D42EC" w:rsidRPr="00655522" w:rsidRDefault="000D42EC" w:rsidP="00BF7B87">
            <w:pPr>
              <w:keepLines w:val="0"/>
              <w:overflowPunct/>
              <w:spacing w:line="240" w:lineRule="auto"/>
              <w:ind w:firstLine="426"/>
              <w:jc w:val="left"/>
              <w:rPr>
                <w:rFonts w:eastAsia="SimSun"/>
                <w:sz w:val="24"/>
                <w:szCs w:val="24"/>
                <w:lang w:eastAsia="zh-CN"/>
              </w:rPr>
            </w:pPr>
            <w:r w:rsidRPr="00655522">
              <w:rPr>
                <w:rFonts w:eastAsia="SimSun"/>
                <w:sz w:val="24"/>
                <w:szCs w:val="24"/>
                <w:lang w:eastAsia="zh-CN"/>
              </w:rPr>
              <w:t>Площадь медицинского пункта следует принимать:</w:t>
            </w:r>
          </w:p>
          <w:p w:rsidR="000D42EC" w:rsidRPr="00655522" w:rsidRDefault="000D42EC" w:rsidP="00BF7B87">
            <w:pPr>
              <w:keepLines w:val="0"/>
              <w:overflowPunct/>
              <w:spacing w:line="240" w:lineRule="auto"/>
              <w:ind w:firstLine="426"/>
              <w:jc w:val="left"/>
              <w:rPr>
                <w:rFonts w:eastAsia="SimSun"/>
                <w:sz w:val="24"/>
                <w:szCs w:val="24"/>
                <w:lang w:eastAsia="zh-CN"/>
              </w:rPr>
            </w:pPr>
            <w:r w:rsidRPr="00655522">
              <w:rPr>
                <w:rFonts w:eastAsia="SimSun"/>
                <w:sz w:val="24"/>
                <w:szCs w:val="24"/>
                <w:lang w:eastAsia="zh-CN"/>
              </w:rPr>
              <w:t>12 м</w:t>
            </w:r>
            <w:proofErr w:type="gramStart"/>
            <w:r w:rsidRPr="00655522">
              <w:rPr>
                <w:rFonts w:eastAsia="SimSun"/>
                <w:sz w:val="24"/>
                <w:szCs w:val="24"/>
                <w:lang w:eastAsia="zh-CN"/>
              </w:rPr>
              <w:t>2</w:t>
            </w:r>
            <w:proofErr w:type="gramEnd"/>
            <w:r w:rsidRPr="00655522">
              <w:rPr>
                <w:rFonts w:eastAsia="SimSun"/>
                <w:sz w:val="24"/>
                <w:szCs w:val="24"/>
                <w:lang w:eastAsia="zh-CN"/>
              </w:rPr>
              <w:t xml:space="preserve"> - при списочной численности от 50 до 150 работающих;</w:t>
            </w:r>
          </w:p>
          <w:p w:rsidR="000D42EC" w:rsidRPr="00655522" w:rsidRDefault="000D42EC" w:rsidP="00BF7B87">
            <w:pPr>
              <w:keepLines w:val="0"/>
              <w:overflowPunct/>
              <w:spacing w:line="240" w:lineRule="auto"/>
              <w:ind w:firstLine="426"/>
              <w:jc w:val="left"/>
              <w:rPr>
                <w:rFonts w:eastAsia="SimSun"/>
                <w:sz w:val="24"/>
                <w:szCs w:val="24"/>
                <w:lang w:eastAsia="zh-CN"/>
              </w:rPr>
            </w:pPr>
            <w:r w:rsidRPr="00655522">
              <w:rPr>
                <w:rFonts w:eastAsia="SimSun"/>
                <w:sz w:val="24"/>
                <w:szCs w:val="24"/>
                <w:lang w:eastAsia="zh-CN"/>
              </w:rPr>
              <w:t>18 м</w:t>
            </w:r>
            <w:proofErr w:type="gramStart"/>
            <w:r w:rsidRPr="00655522">
              <w:rPr>
                <w:rFonts w:eastAsia="SimSun"/>
                <w:sz w:val="24"/>
                <w:szCs w:val="24"/>
                <w:lang w:eastAsia="zh-CN"/>
              </w:rPr>
              <w:t>2</w:t>
            </w:r>
            <w:proofErr w:type="gramEnd"/>
            <w:r w:rsidRPr="00655522">
              <w:rPr>
                <w:rFonts w:eastAsia="SimSun"/>
                <w:sz w:val="24"/>
                <w:szCs w:val="24"/>
                <w:lang w:eastAsia="zh-CN"/>
              </w:rPr>
              <w:t xml:space="preserve"> - при списочной численности от 151 до 300 работающих.</w:t>
            </w:r>
          </w:p>
          <w:p w:rsidR="000D42EC" w:rsidRPr="00655522" w:rsidRDefault="000D42EC" w:rsidP="00BF7B87">
            <w:pPr>
              <w:keepLines w:val="0"/>
              <w:tabs>
                <w:tab w:val="left" w:pos="2520"/>
              </w:tabs>
              <w:overflowPunct/>
              <w:autoSpaceDE/>
              <w:autoSpaceDN/>
              <w:adjustRightInd/>
              <w:spacing w:line="240" w:lineRule="auto"/>
              <w:ind w:firstLine="426"/>
              <w:jc w:val="left"/>
              <w:rPr>
                <w:rFonts w:eastAsia="SimSun"/>
                <w:sz w:val="24"/>
                <w:szCs w:val="24"/>
                <w:lang w:eastAsia="zh-CN"/>
              </w:rPr>
            </w:pPr>
          </w:p>
        </w:tc>
      </w:tr>
      <w:tr w:rsidR="00655522" w:rsidRPr="00655522" w:rsidTr="00BF7B87">
        <w:trPr>
          <w:trHeight w:val="552"/>
        </w:trPr>
        <w:tc>
          <w:tcPr>
            <w:tcW w:w="4644" w:type="dxa"/>
          </w:tcPr>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площадки для мусоросборников</w:t>
            </w:r>
          </w:p>
        </w:tc>
        <w:tc>
          <w:tcPr>
            <w:tcW w:w="4962" w:type="dxa"/>
          </w:tcPr>
          <w:p w:rsidR="000D42EC" w:rsidRPr="00655522" w:rsidRDefault="000D42EC" w:rsidP="00BF7B87">
            <w:pPr>
              <w:rPr>
                <w:rFonts w:eastAsia="SimSun"/>
                <w:sz w:val="24"/>
                <w:szCs w:val="24"/>
                <w:lang w:eastAsia="zh-CN"/>
              </w:rPr>
            </w:pPr>
            <w:r w:rsidRPr="00655522">
              <w:rPr>
                <w:rFonts w:eastAsia="SimSun"/>
                <w:sz w:val="24"/>
                <w:szCs w:val="24"/>
                <w:lang w:eastAsia="zh-CN"/>
              </w:rPr>
              <w:t>Минимальная/максимальная площадь земельных участков и максимальный процент застройки в границах земельного участка должен соответствовать  параметрам основного или условно разрешенного вида использования земельных участков.</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Максимальная высота – 30 м.</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Расстояние от площадок для мусоросборников до производственных и вспомогательных помещений не менее - 30 м.</w:t>
            </w:r>
          </w:p>
        </w:tc>
      </w:tr>
    </w:tbl>
    <w:p w:rsidR="000D42EC" w:rsidRPr="00655522" w:rsidRDefault="000D42EC" w:rsidP="0033554D">
      <w:pPr>
        <w:keepLines w:val="0"/>
        <w:overflowPunct/>
        <w:spacing w:line="240" w:lineRule="auto"/>
        <w:ind w:firstLine="426"/>
        <w:rPr>
          <w:rFonts w:eastAsia="SimSun"/>
          <w:sz w:val="24"/>
          <w:szCs w:val="24"/>
          <w:lang w:eastAsia="zh-CN"/>
        </w:rPr>
      </w:pPr>
      <w:r w:rsidRPr="00655522">
        <w:rPr>
          <w:rFonts w:eastAsia="SimSun"/>
          <w:sz w:val="24"/>
          <w:szCs w:val="24"/>
          <w:lang w:eastAsia="zh-CN"/>
        </w:rPr>
        <w:lastRenderedPageBreak/>
        <w:t>Минимальные отступы от границ земельных участков для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0D42EC" w:rsidRPr="00655522" w:rsidRDefault="000D42EC" w:rsidP="0033554D">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 xml:space="preserve">- для общественных зданий 3 м; </w:t>
      </w:r>
    </w:p>
    <w:p w:rsidR="000D42EC" w:rsidRPr="00655522" w:rsidRDefault="000D42EC" w:rsidP="0033554D">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 для зданий производственного назначения - 5 м.</w:t>
      </w:r>
    </w:p>
    <w:p w:rsidR="000D42EC" w:rsidRPr="00655522" w:rsidRDefault="000D42EC" w:rsidP="0033554D">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 для остальных зданий и сооружений - 1 м.</w:t>
      </w:r>
    </w:p>
    <w:p w:rsidR="000D42EC" w:rsidRPr="00655522" w:rsidRDefault="000D42EC" w:rsidP="0033554D">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Расстояния между крайними строениями и группами строений следует принимать на основе расчетов инсоляции и освещенности, учета противопожарных, зооветеринарных требований.</w:t>
      </w:r>
    </w:p>
    <w:p w:rsidR="000D42EC" w:rsidRPr="00655522" w:rsidRDefault="000D42EC" w:rsidP="0033554D">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Расстояние до красной линии:</w:t>
      </w:r>
    </w:p>
    <w:p w:rsidR="000D42EC" w:rsidRPr="00655522" w:rsidRDefault="000D42EC" w:rsidP="0033554D">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 xml:space="preserve">1) от Пожарных депо - 10 м (15 м - для депо </w:t>
      </w:r>
      <w:r w:rsidRPr="00655522">
        <w:rPr>
          <w:rFonts w:eastAsia="SimSun"/>
          <w:sz w:val="24"/>
          <w:szCs w:val="24"/>
          <w:lang w:val="en-US" w:eastAsia="zh-CN"/>
        </w:rPr>
        <w:t>I</w:t>
      </w:r>
      <w:r w:rsidRPr="00655522">
        <w:rPr>
          <w:rFonts w:eastAsia="SimSun"/>
          <w:sz w:val="24"/>
          <w:szCs w:val="24"/>
          <w:lang w:eastAsia="zh-CN"/>
        </w:rPr>
        <w:t xml:space="preserve"> типа);</w:t>
      </w:r>
    </w:p>
    <w:p w:rsidR="000D42EC" w:rsidRPr="00655522" w:rsidRDefault="000D42EC" w:rsidP="0033554D">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3) улиц, от общественных зданий  – 3 м;</w:t>
      </w:r>
    </w:p>
    <w:p w:rsidR="000D42EC" w:rsidRPr="00655522" w:rsidRDefault="000D42EC" w:rsidP="0033554D">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4) проездов, от общественных зданий – 3 м;</w:t>
      </w:r>
    </w:p>
    <w:p w:rsidR="000D42EC" w:rsidRPr="00655522" w:rsidRDefault="000D42EC" w:rsidP="0033554D">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5) от контрольно-пропускных пунктов, пунктов охраны, проходных – 1 м.</w:t>
      </w:r>
    </w:p>
    <w:p w:rsidR="000D42EC" w:rsidRPr="00655522" w:rsidRDefault="000D42EC" w:rsidP="0033554D">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6) от остальных зданий - 5 м.</w:t>
      </w:r>
    </w:p>
    <w:p w:rsidR="000D42EC" w:rsidRPr="00655522" w:rsidRDefault="000D42EC" w:rsidP="0033554D">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Допускается блокировка зданий и сооружений, а также хозяйственных построек на смежных земельных участках по взаимному (удостоверенному) согласию владельцев при новом строительстве с соблюдением технических регламентов.</w:t>
      </w:r>
    </w:p>
    <w:p w:rsidR="000D42EC" w:rsidRPr="00655522" w:rsidRDefault="000D42EC" w:rsidP="0033554D">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Примечание (общее):</w:t>
      </w:r>
    </w:p>
    <w:p w:rsidR="000D42EC" w:rsidRPr="00655522" w:rsidRDefault="000D42EC" w:rsidP="0033554D">
      <w:pPr>
        <w:keepLines w:val="0"/>
        <w:overflowPunct/>
        <w:autoSpaceDE/>
        <w:autoSpaceDN/>
        <w:adjustRightInd/>
        <w:spacing w:line="240" w:lineRule="auto"/>
        <w:ind w:firstLine="426"/>
        <w:rPr>
          <w:rFonts w:eastAsia="SimSun"/>
          <w:sz w:val="24"/>
          <w:szCs w:val="24"/>
          <w:lang w:eastAsia="zh-CN"/>
        </w:rPr>
      </w:pPr>
      <w:proofErr w:type="gramStart"/>
      <w:r w:rsidRPr="00655522">
        <w:rPr>
          <w:rFonts w:eastAsia="SimSun"/>
          <w:sz w:val="24"/>
          <w:szCs w:val="24"/>
          <w:lang w:eastAsia="zh-CN"/>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roofErr w:type="gramEnd"/>
    </w:p>
    <w:p w:rsidR="000D42EC" w:rsidRPr="00655522" w:rsidRDefault="000D42EC" w:rsidP="0033554D">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Размещение новых населенных пунктов и строительство объектов капитального строительства без проведения специальных защитных мероприятий по предотвращению негативного воздействия вод в границах зон затопления, подтопления запрещаются.</w:t>
      </w:r>
    </w:p>
    <w:p w:rsidR="000D42EC" w:rsidRPr="00655522" w:rsidRDefault="000D42EC" w:rsidP="0033554D">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В границах зон затопления, подтопления запрещаются:</w:t>
      </w:r>
    </w:p>
    <w:p w:rsidR="000D42EC" w:rsidRPr="00655522" w:rsidRDefault="000D42EC" w:rsidP="0033554D">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1) использование сточных вод в целях регулирования плодородия почв;</w:t>
      </w:r>
    </w:p>
    <w:p w:rsidR="000D42EC" w:rsidRPr="00655522" w:rsidRDefault="000D42EC" w:rsidP="0033554D">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2) размещение кладбищ, скотомогильников, мест захоронения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rsidR="000D42EC" w:rsidRPr="00655522" w:rsidRDefault="000D42EC" w:rsidP="0033554D">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3) осуществление авиационных мер по борьбе с вредными организмами.</w:t>
      </w:r>
    </w:p>
    <w:p w:rsidR="000D42EC" w:rsidRPr="00655522" w:rsidRDefault="000D42EC" w:rsidP="0033554D">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rsidR="000D42EC" w:rsidRPr="00655522" w:rsidRDefault="000D42EC" w:rsidP="0033554D">
      <w:pPr>
        <w:keepLines w:val="0"/>
        <w:overflowPunct/>
        <w:spacing w:line="240" w:lineRule="auto"/>
        <w:ind w:firstLine="426"/>
        <w:rPr>
          <w:rFonts w:eastAsia="SimSun"/>
          <w:sz w:val="24"/>
          <w:szCs w:val="24"/>
          <w:lang w:eastAsia="zh-CN"/>
        </w:rPr>
      </w:pPr>
      <w:r w:rsidRPr="00655522">
        <w:rPr>
          <w:rFonts w:eastAsia="SimSun"/>
          <w:sz w:val="24"/>
          <w:szCs w:val="24"/>
          <w:lang w:eastAsia="zh-CN"/>
        </w:rPr>
        <w:t>Размещение производственной территориальной зоны не допускается:</w:t>
      </w:r>
    </w:p>
    <w:p w:rsidR="000D42EC" w:rsidRPr="00655522" w:rsidRDefault="000D42EC" w:rsidP="0033554D">
      <w:pPr>
        <w:keepLines w:val="0"/>
        <w:overflowPunct/>
        <w:spacing w:line="240" w:lineRule="auto"/>
        <w:ind w:firstLine="426"/>
        <w:rPr>
          <w:rFonts w:eastAsia="SimSun"/>
          <w:sz w:val="24"/>
          <w:szCs w:val="24"/>
          <w:lang w:eastAsia="zh-CN"/>
        </w:rPr>
      </w:pPr>
      <w:r w:rsidRPr="00655522">
        <w:rPr>
          <w:rFonts w:eastAsia="SimSun"/>
          <w:sz w:val="24"/>
          <w:szCs w:val="24"/>
          <w:lang w:eastAsia="zh-CN"/>
        </w:rPr>
        <w:t>а) в составе рекреационных зон;</w:t>
      </w:r>
    </w:p>
    <w:p w:rsidR="000D42EC" w:rsidRPr="00655522" w:rsidRDefault="000D42EC" w:rsidP="0033554D">
      <w:pPr>
        <w:keepLines w:val="0"/>
        <w:overflowPunct/>
        <w:spacing w:line="240" w:lineRule="auto"/>
        <w:ind w:firstLine="426"/>
        <w:rPr>
          <w:rFonts w:eastAsia="SimSun"/>
          <w:sz w:val="24"/>
          <w:szCs w:val="24"/>
          <w:lang w:eastAsia="zh-CN"/>
        </w:rPr>
      </w:pPr>
      <w:r w:rsidRPr="00655522">
        <w:rPr>
          <w:rFonts w:eastAsia="SimSun"/>
          <w:sz w:val="24"/>
          <w:szCs w:val="24"/>
          <w:lang w:eastAsia="zh-CN"/>
        </w:rPr>
        <w:t>б) на землях особо охраняемых территорий, в том числе:</w:t>
      </w:r>
    </w:p>
    <w:p w:rsidR="000D42EC" w:rsidRPr="00655522" w:rsidRDefault="000D42EC" w:rsidP="0033554D">
      <w:pPr>
        <w:keepLines w:val="0"/>
        <w:overflowPunct/>
        <w:spacing w:line="240" w:lineRule="auto"/>
        <w:ind w:firstLine="426"/>
        <w:rPr>
          <w:rFonts w:eastAsia="SimSun"/>
          <w:sz w:val="24"/>
          <w:szCs w:val="24"/>
          <w:lang w:eastAsia="zh-CN"/>
        </w:rPr>
      </w:pPr>
      <w:r w:rsidRPr="00655522">
        <w:rPr>
          <w:rFonts w:eastAsia="SimSun"/>
          <w:sz w:val="24"/>
          <w:szCs w:val="24"/>
          <w:lang w:eastAsia="zh-CN"/>
        </w:rPr>
        <w:t>в первом поясе зоны санитарной охраны источников водоснабжения;</w:t>
      </w:r>
    </w:p>
    <w:p w:rsidR="000D42EC" w:rsidRPr="00655522" w:rsidRDefault="000D42EC" w:rsidP="0033554D">
      <w:pPr>
        <w:keepLines w:val="0"/>
        <w:overflowPunct/>
        <w:spacing w:line="240" w:lineRule="auto"/>
        <w:ind w:firstLine="426"/>
        <w:rPr>
          <w:rFonts w:eastAsia="SimSun"/>
          <w:sz w:val="24"/>
          <w:szCs w:val="24"/>
          <w:lang w:eastAsia="zh-CN"/>
        </w:rPr>
      </w:pPr>
      <w:r w:rsidRPr="00655522">
        <w:rPr>
          <w:rFonts w:eastAsia="SimSun"/>
          <w:sz w:val="24"/>
          <w:szCs w:val="24"/>
          <w:lang w:eastAsia="zh-CN"/>
        </w:rPr>
        <w:t>в первой зоне округа санитарной охраны курортов, если проектируемые объекты не связаны непосредственно с эксплуатацией природных лечебных средств курорта;</w:t>
      </w:r>
    </w:p>
    <w:p w:rsidR="000D42EC" w:rsidRPr="00655522" w:rsidRDefault="000D42EC" w:rsidP="0033554D">
      <w:pPr>
        <w:keepLines w:val="0"/>
        <w:overflowPunct/>
        <w:spacing w:line="240" w:lineRule="auto"/>
        <w:ind w:firstLine="426"/>
        <w:rPr>
          <w:rFonts w:eastAsia="SimSun"/>
          <w:sz w:val="24"/>
          <w:szCs w:val="24"/>
          <w:lang w:eastAsia="zh-CN"/>
        </w:rPr>
      </w:pPr>
      <w:r w:rsidRPr="00655522">
        <w:rPr>
          <w:rFonts w:eastAsia="SimSun"/>
          <w:sz w:val="24"/>
          <w:szCs w:val="24"/>
          <w:lang w:eastAsia="zh-CN"/>
        </w:rPr>
        <w:t xml:space="preserve">в </w:t>
      </w:r>
      <w:proofErr w:type="spellStart"/>
      <w:r w:rsidRPr="00655522">
        <w:rPr>
          <w:rFonts w:eastAsia="SimSun"/>
          <w:sz w:val="24"/>
          <w:szCs w:val="24"/>
          <w:lang w:eastAsia="zh-CN"/>
        </w:rPr>
        <w:t>водоохранных</w:t>
      </w:r>
      <w:proofErr w:type="spellEnd"/>
      <w:r w:rsidRPr="00655522">
        <w:rPr>
          <w:rFonts w:eastAsia="SimSun"/>
          <w:sz w:val="24"/>
          <w:szCs w:val="24"/>
          <w:lang w:eastAsia="zh-CN"/>
        </w:rPr>
        <w:t xml:space="preserve"> и прибрежных зонах рек, морей;</w:t>
      </w:r>
    </w:p>
    <w:p w:rsidR="000D42EC" w:rsidRPr="00655522" w:rsidRDefault="000D42EC" w:rsidP="0033554D">
      <w:pPr>
        <w:keepLines w:val="0"/>
        <w:overflowPunct/>
        <w:spacing w:line="240" w:lineRule="auto"/>
        <w:ind w:firstLine="426"/>
        <w:rPr>
          <w:rFonts w:eastAsia="SimSun"/>
          <w:sz w:val="24"/>
          <w:szCs w:val="24"/>
          <w:lang w:eastAsia="zh-CN"/>
        </w:rPr>
      </w:pPr>
      <w:r w:rsidRPr="00655522">
        <w:rPr>
          <w:rFonts w:eastAsia="SimSun"/>
          <w:sz w:val="24"/>
          <w:szCs w:val="24"/>
          <w:lang w:eastAsia="zh-CN"/>
        </w:rPr>
        <w:t>в зонах охраны памятников истории и культуры без согласования с соответствующими органами охраны памятников;</w:t>
      </w:r>
    </w:p>
    <w:p w:rsidR="000D42EC" w:rsidRPr="00655522" w:rsidRDefault="000D42EC" w:rsidP="0033554D">
      <w:pPr>
        <w:keepLines w:val="0"/>
        <w:overflowPunct/>
        <w:spacing w:line="240" w:lineRule="auto"/>
        <w:ind w:firstLine="426"/>
        <w:rPr>
          <w:rFonts w:eastAsia="SimSun"/>
          <w:sz w:val="24"/>
          <w:szCs w:val="24"/>
          <w:lang w:eastAsia="zh-CN"/>
        </w:rPr>
      </w:pPr>
      <w:r w:rsidRPr="00655522">
        <w:rPr>
          <w:rFonts w:eastAsia="SimSun"/>
          <w:sz w:val="24"/>
          <w:szCs w:val="24"/>
          <w:lang w:eastAsia="zh-CN"/>
        </w:rPr>
        <w:t>в зонах активного карста, оползней, оседания или обрушения поверхности, которые могут угрожать застройке и эксплуатации предприятий;</w:t>
      </w:r>
    </w:p>
    <w:p w:rsidR="000D42EC" w:rsidRPr="00655522" w:rsidRDefault="000D42EC" w:rsidP="0033554D">
      <w:pPr>
        <w:keepLines w:val="0"/>
        <w:overflowPunct/>
        <w:spacing w:line="240" w:lineRule="auto"/>
        <w:ind w:firstLine="426"/>
        <w:rPr>
          <w:rFonts w:eastAsia="SimSun"/>
          <w:sz w:val="24"/>
          <w:szCs w:val="24"/>
          <w:lang w:eastAsia="zh-CN"/>
        </w:rPr>
      </w:pPr>
      <w:r w:rsidRPr="00655522">
        <w:rPr>
          <w:rFonts w:eastAsia="SimSun"/>
          <w:sz w:val="24"/>
          <w:szCs w:val="24"/>
          <w:lang w:eastAsia="zh-CN"/>
        </w:rPr>
        <w:t>на участках, загрязненных органическими и радиоактивными отбросами, до истечения сроков, установленных органами санитарно-эпидемиологического надзора;</w:t>
      </w:r>
    </w:p>
    <w:p w:rsidR="000D42EC" w:rsidRPr="00655522" w:rsidRDefault="000D42EC" w:rsidP="0033554D">
      <w:pPr>
        <w:keepLines w:val="0"/>
        <w:overflowPunct/>
        <w:spacing w:line="240" w:lineRule="auto"/>
        <w:ind w:firstLine="426"/>
        <w:rPr>
          <w:rFonts w:eastAsia="SimSun"/>
          <w:sz w:val="24"/>
          <w:szCs w:val="24"/>
          <w:lang w:eastAsia="zh-CN"/>
        </w:rPr>
      </w:pPr>
      <w:r w:rsidRPr="00655522">
        <w:rPr>
          <w:rFonts w:eastAsia="SimSun"/>
          <w:sz w:val="24"/>
          <w:szCs w:val="24"/>
          <w:lang w:eastAsia="zh-CN"/>
        </w:rPr>
        <w:t>в зонах возможного катастрофического затопления в результате разрушения плотин или дамб.</w:t>
      </w:r>
    </w:p>
    <w:p w:rsidR="000D42EC" w:rsidRPr="00655522" w:rsidRDefault="000D42EC" w:rsidP="0033554D">
      <w:pPr>
        <w:keepLines w:val="0"/>
        <w:overflowPunct/>
        <w:spacing w:line="240" w:lineRule="auto"/>
        <w:ind w:firstLine="426"/>
        <w:rPr>
          <w:rFonts w:eastAsia="SimSun"/>
          <w:sz w:val="24"/>
          <w:szCs w:val="24"/>
          <w:lang w:eastAsia="zh-CN"/>
        </w:rPr>
      </w:pPr>
      <w:proofErr w:type="gramStart"/>
      <w:r w:rsidRPr="00655522">
        <w:rPr>
          <w:rFonts w:eastAsia="SimSun"/>
          <w:sz w:val="24"/>
          <w:szCs w:val="24"/>
          <w:lang w:eastAsia="zh-CN"/>
        </w:rPr>
        <w:lastRenderedPageBreak/>
        <w:t>При размещении производственной зоны на прибрежных участках рек и других водоемов планировочные отметки площадок предприятий должны приниматься не менее чем на 0,5 м выше расчетного наивысшего горизонта вод с учетом подпора и уклона водотока, а также нагона от расчетной высоты волны, определяемой в соответствии с требованиями по нагрузкам и воздействиям на гидротехнические сооружения.</w:t>
      </w:r>
      <w:proofErr w:type="gramEnd"/>
      <w:r w:rsidRPr="00655522">
        <w:rPr>
          <w:rFonts w:eastAsia="SimSun"/>
          <w:sz w:val="24"/>
          <w:szCs w:val="24"/>
          <w:lang w:eastAsia="zh-CN"/>
        </w:rPr>
        <w:t xml:space="preserve"> За расчетный горизонт следует принимать наивысший уровень воды с вероятностью его превышения для предприятий, имеющих народнохозяйственное и оборонное значение, один раз в 100 лет, для остальных предприятий - один раз в 50 лет, а для предприятий со сроком эксплуатации до 10 лет - один раз в 10 лет.</w:t>
      </w:r>
    </w:p>
    <w:p w:rsidR="000D42EC" w:rsidRPr="00655522" w:rsidRDefault="000D42EC" w:rsidP="0033554D">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На территориях предприятий I - II классов и в пределах их санитарно-защитных зон не допускается размещать предприятия пищевой, легкой, медицинской, фармацевтической и других отраслей промышленности с санитарно-защитной зоной 50 - 100 м.</w:t>
      </w:r>
    </w:p>
    <w:p w:rsidR="000D42EC" w:rsidRPr="00655522" w:rsidRDefault="000D42EC" w:rsidP="0033554D">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Не допускается расширение производственных предприятий, если при этом требуется увеличение размера санитарно-защитных зон.</w:t>
      </w:r>
    </w:p>
    <w:p w:rsidR="000D42EC" w:rsidRPr="00655522" w:rsidRDefault="000D42EC" w:rsidP="0033554D">
      <w:pPr>
        <w:keepLines w:val="0"/>
        <w:overflowPunct/>
        <w:spacing w:line="240" w:lineRule="auto"/>
        <w:ind w:firstLine="426"/>
        <w:rPr>
          <w:rFonts w:eastAsia="SimSun"/>
          <w:sz w:val="24"/>
          <w:szCs w:val="24"/>
          <w:lang w:eastAsia="zh-CN"/>
        </w:rPr>
      </w:pPr>
      <w:r w:rsidRPr="00655522">
        <w:rPr>
          <w:rFonts w:eastAsia="SimSun"/>
          <w:sz w:val="24"/>
          <w:szCs w:val="24"/>
          <w:lang w:eastAsia="zh-CN"/>
        </w:rPr>
        <w:t>Размер санитарно-защитной зоны предприятий мясной промышленности до границы животноводческих, птицеводческих и звероводческих ферм должен быть 1000 м.</w:t>
      </w:r>
    </w:p>
    <w:p w:rsidR="000D42EC" w:rsidRPr="00655522" w:rsidRDefault="000D42EC" w:rsidP="0033554D">
      <w:pPr>
        <w:keepLines w:val="0"/>
        <w:overflowPunct/>
        <w:spacing w:line="240" w:lineRule="auto"/>
        <w:ind w:firstLine="426"/>
        <w:rPr>
          <w:rFonts w:eastAsia="SimSun"/>
          <w:sz w:val="24"/>
          <w:szCs w:val="24"/>
          <w:lang w:eastAsia="zh-CN"/>
        </w:rPr>
      </w:pPr>
      <w:r w:rsidRPr="00655522">
        <w:rPr>
          <w:rFonts w:eastAsia="SimSun"/>
          <w:sz w:val="24"/>
          <w:szCs w:val="24"/>
          <w:lang w:eastAsia="zh-CN"/>
        </w:rPr>
        <w:t>При проектировании предприятий мясной промышленности на берегах рек и других водоемов общественного пользования их следует размещать ниже по течению от населенных пунктов.</w:t>
      </w:r>
    </w:p>
    <w:p w:rsidR="000D42EC" w:rsidRPr="00655522" w:rsidRDefault="000D42EC" w:rsidP="0033554D">
      <w:pPr>
        <w:keepLines w:val="0"/>
        <w:overflowPunct/>
        <w:spacing w:line="240" w:lineRule="auto"/>
        <w:ind w:firstLine="426"/>
        <w:rPr>
          <w:rFonts w:eastAsia="SimSun"/>
          <w:sz w:val="24"/>
          <w:szCs w:val="24"/>
          <w:lang w:eastAsia="zh-CN"/>
        </w:rPr>
      </w:pPr>
      <w:r w:rsidRPr="00655522">
        <w:rPr>
          <w:rFonts w:eastAsia="SimSun"/>
          <w:sz w:val="24"/>
          <w:szCs w:val="24"/>
          <w:lang w:eastAsia="zh-CN"/>
        </w:rPr>
        <w:t>Запрещается проектирование указанных предприятий на территории бывших кладбищ, скотомогильников, свалок.</w:t>
      </w:r>
    </w:p>
    <w:p w:rsidR="000D42EC" w:rsidRPr="00655522" w:rsidRDefault="000D42EC" w:rsidP="0033554D">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Размещение зданий, строений и сооружений возможно при соблюдении требований статей 31, 32, 33, 34, 35 настоящих Правил.</w:t>
      </w:r>
    </w:p>
    <w:p w:rsidR="000D42EC" w:rsidRPr="00655522" w:rsidRDefault="000D42EC" w:rsidP="0033554D">
      <w:pPr>
        <w:keepLines w:val="0"/>
        <w:overflowPunct/>
        <w:spacing w:line="240" w:lineRule="auto"/>
        <w:ind w:firstLine="426"/>
        <w:rPr>
          <w:rFonts w:eastAsia="SimSun"/>
          <w:sz w:val="24"/>
          <w:szCs w:val="24"/>
          <w:lang w:eastAsia="zh-CN"/>
        </w:rPr>
      </w:pPr>
    </w:p>
    <w:p w:rsidR="000D42EC" w:rsidRPr="00655522" w:rsidRDefault="000D42EC" w:rsidP="0033554D">
      <w:pPr>
        <w:keepLines w:val="0"/>
        <w:overflowPunct/>
        <w:autoSpaceDE/>
        <w:autoSpaceDN/>
        <w:adjustRightInd/>
        <w:spacing w:line="240" w:lineRule="auto"/>
        <w:ind w:firstLine="426"/>
        <w:jc w:val="center"/>
        <w:rPr>
          <w:rFonts w:eastAsia="SimSun"/>
          <w:sz w:val="24"/>
          <w:szCs w:val="24"/>
          <w:u w:val="single"/>
          <w:lang w:eastAsia="zh-CN"/>
        </w:rPr>
      </w:pPr>
      <w:proofErr w:type="gramStart"/>
      <w:r w:rsidRPr="00655522">
        <w:rPr>
          <w:rFonts w:eastAsia="SimSun"/>
          <w:bCs/>
          <w:sz w:val="24"/>
          <w:szCs w:val="24"/>
          <w:u w:val="single"/>
          <w:lang w:eastAsia="zh-CN"/>
        </w:rPr>
        <w:t>П</w:t>
      </w:r>
      <w:proofErr w:type="gramEnd"/>
      <w:r w:rsidRPr="00655522">
        <w:rPr>
          <w:rFonts w:eastAsia="SimSun"/>
          <w:bCs/>
          <w:sz w:val="24"/>
          <w:szCs w:val="24"/>
          <w:u w:val="single"/>
          <w:lang w:eastAsia="zh-CN"/>
        </w:rPr>
        <w:t xml:space="preserve"> – 5. Зона предприятий, производств и объектов </w:t>
      </w:r>
      <w:r w:rsidRPr="00655522">
        <w:rPr>
          <w:rFonts w:eastAsia="SimSun"/>
          <w:bCs/>
          <w:sz w:val="24"/>
          <w:szCs w:val="24"/>
          <w:u w:val="single"/>
          <w:lang w:val="en-US" w:eastAsia="zh-CN"/>
        </w:rPr>
        <w:t>V</w:t>
      </w:r>
      <w:r w:rsidRPr="00655522">
        <w:rPr>
          <w:rFonts w:eastAsia="SimSun"/>
          <w:bCs/>
          <w:sz w:val="24"/>
          <w:szCs w:val="24"/>
          <w:u w:val="single"/>
          <w:lang w:eastAsia="zh-CN"/>
        </w:rPr>
        <w:t xml:space="preserve"> класса опасности</w:t>
      </w:r>
      <w:r w:rsidRPr="00655522">
        <w:rPr>
          <w:rFonts w:eastAsia="SimSun"/>
          <w:sz w:val="24"/>
          <w:szCs w:val="24"/>
          <w:u w:val="single"/>
          <w:lang w:eastAsia="zh-CN"/>
        </w:rPr>
        <w:t xml:space="preserve"> СЗЗ-50 м.</w:t>
      </w:r>
    </w:p>
    <w:p w:rsidR="000D42EC" w:rsidRPr="00655522" w:rsidRDefault="000D42EC" w:rsidP="0033554D">
      <w:pPr>
        <w:keepLines w:val="0"/>
        <w:overflowPunct/>
        <w:autoSpaceDE/>
        <w:autoSpaceDN/>
        <w:adjustRightInd/>
        <w:spacing w:line="240" w:lineRule="auto"/>
        <w:ind w:firstLine="426"/>
        <w:jc w:val="center"/>
        <w:rPr>
          <w:rFonts w:eastAsia="SimSun"/>
          <w:sz w:val="24"/>
          <w:szCs w:val="24"/>
          <w:u w:val="single"/>
          <w:lang w:eastAsia="zh-CN"/>
        </w:rPr>
      </w:pPr>
    </w:p>
    <w:p w:rsidR="000D42EC" w:rsidRPr="00655522" w:rsidRDefault="000D42EC" w:rsidP="0033554D">
      <w:pPr>
        <w:keepLines w:val="0"/>
        <w:widowControl w:val="0"/>
        <w:overflowPunct/>
        <w:autoSpaceDE/>
        <w:autoSpaceDN/>
        <w:adjustRightInd/>
        <w:spacing w:line="240" w:lineRule="auto"/>
        <w:ind w:firstLine="426"/>
        <w:rPr>
          <w:rFonts w:eastAsia="SimSun"/>
          <w:i/>
          <w:iCs/>
          <w:sz w:val="24"/>
          <w:szCs w:val="24"/>
          <w:lang w:eastAsia="zh-CN"/>
        </w:rPr>
      </w:pPr>
      <w:r w:rsidRPr="00655522">
        <w:rPr>
          <w:rFonts w:eastAsia="SimSun"/>
          <w:i/>
          <w:iCs/>
          <w:sz w:val="24"/>
          <w:szCs w:val="24"/>
          <w:lang w:eastAsia="zh-CN"/>
        </w:rPr>
        <w:t xml:space="preserve">Зона П-5 выделена для обеспечения правовых условий формирования предприятий, производств и объектов </w:t>
      </w:r>
      <w:r w:rsidRPr="00655522">
        <w:rPr>
          <w:rFonts w:eastAsia="SimSun"/>
          <w:i/>
          <w:iCs/>
          <w:sz w:val="24"/>
          <w:szCs w:val="24"/>
          <w:lang w:val="en-US" w:eastAsia="zh-CN"/>
        </w:rPr>
        <w:t>V</w:t>
      </w:r>
      <w:r w:rsidRPr="00655522">
        <w:rPr>
          <w:rFonts w:eastAsia="SimSun"/>
          <w:i/>
          <w:iCs/>
          <w:sz w:val="24"/>
          <w:szCs w:val="24"/>
          <w:lang w:eastAsia="zh-CN"/>
        </w:rPr>
        <w:t xml:space="preserve"> класса </w:t>
      </w:r>
      <w:r w:rsidRPr="00655522">
        <w:rPr>
          <w:rFonts w:eastAsia="SimSun"/>
          <w:bCs/>
          <w:i/>
          <w:sz w:val="24"/>
          <w:szCs w:val="24"/>
          <w:lang w:eastAsia="zh-CN"/>
        </w:rPr>
        <w:t>опасности</w:t>
      </w:r>
      <w:r w:rsidRPr="00655522">
        <w:rPr>
          <w:rFonts w:eastAsia="SimSun"/>
          <w:i/>
          <w:iCs/>
          <w:sz w:val="24"/>
          <w:szCs w:val="24"/>
          <w:lang w:eastAsia="zh-CN"/>
        </w:rPr>
        <w:t>, с низкими уровнями шума и загрязнения. Допускается широкий спектр коммерческих услуг, сопровождающих производственную деятельность. Сочетание различных видов разрешенного использования недвижимости в единой зоне возможно только при условии соблюдения нормативных санитарных требований.</w:t>
      </w:r>
    </w:p>
    <w:p w:rsidR="000D42EC" w:rsidRPr="00655522" w:rsidRDefault="000D42EC" w:rsidP="0033554D">
      <w:pPr>
        <w:keepLines w:val="0"/>
        <w:tabs>
          <w:tab w:val="left" w:pos="2520"/>
        </w:tabs>
        <w:overflowPunct/>
        <w:autoSpaceDE/>
        <w:autoSpaceDN/>
        <w:adjustRightInd/>
        <w:spacing w:line="240" w:lineRule="auto"/>
        <w:ind w:firstLine="426"/>
        <w:jc w:val="left"/>
        <w:rPr>
          <w:rFonts w:eastAsia="SimSun"/>
          <w:sz w:val="24"/>
          <w:szCs w:val="24"/>
          <w:lang w:eastAsia="zh-CN"/>
        </w:rPr>
      </w:pPr>
    </w:p>
    <w:p w:rsidR="000D42EC" w:rsidRPr="00655522" w:rsidRDefault="000D42EC" w:rsidP="0033554D">
      <w:pPr>
        <w:keepLines w:val="0"/>
        <w:tabs>
          <w:tab w:val="left" w:pos="2520"/>
        </w:tabs>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ОСНОВНЫЕ ВИДЫ И ПАРАМЕТРЫ РАЗРЕШЕННОГО ИСПОЛЬЗОВАНИЯ</w:t>
      </w:r>
    </w:p>
    <w:p w:rsidR="000D42EC" w:rsidRPr="00655522" w:rsidRDefault="000D42EC" w:rsidP="0033554D">
      <w:pPr>
        <w:keepLines w:val="0"/>
        <w:tabs>
          <w:tab w:val="left" w:pos="2520"/>
        </w:tabs>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ЗЕМЕЛЬНЫХ УЧАСТКОВ И ОБЪЕКТОВ КАПИТАЛЬНОГО СТРОИТЕЛЬСТВА</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27"/>
        <w:gridCol w:w="3260"/>
        <w:gridCol w:w="11"/>
        <w:gridCol w:w="3249"/>
      </w:tblGrid>
      <w:tr w:rsidR="00655522" w:rsidRPr="00655522" w:rsidTr="00BF7B87">
        <w:trPr>
          <w:trHeight w:val="20"/>
        </w:trPr>
        <w:tc>
          <w:tcPr>
            <w:tcW w:w="3227" w:type="dxa"/>
            <w:vAlign w:val="center"/>
          </w:tcPr>
          <w:p w:rsidR="000D42EC" w:rsidRPr="00655522" w:rsidRDefault="000D42EC" w:rsidP="00BF7B87">
            <w:pPr>
              <w:keepLines w:val="0"/>
              <w:tabs>
                <w:tab w:val="left" w:pos="2520"/>
              </w:tabs>
              <w:overflowPunct/>
              <w:autoSpaceDE/>
              <w:autoSpaceDN/>
              <w:adjustRightInd/>
              <w:spacing w:line="240" w:lineRule="auto"/>
              <w:ind w:firstLine="0"/>
              <w:jc w:val="center"/>
              <w:rPr>
                <w:rFonts w:eastAsia="SimSun"/>
                <w:sz w:val="24"/>
                <w:szCs w:val="24"/>
                <w:lang w:eastAsia="zh-CN"/>
              </w:rPr>
            </w:pPr>
            <w:r w:rsidRPr="00655522">
              <w:rPr>
                <w:rFonts w:eastAsia="SimSun"/>
                <w:sz w:val="24"/>
                <w:szCs w:val="24"/>
                <w:lang w:eastAsia="zh-CN"/>
              </w:rPr>
              <w:t>ВИДЫ ИСПОЛЬЗОВАНИЯ ЗЕМЕЛЬНЫХ УЧАСТКОВ</w:t>
            </w:r>
          </w:p>
        </w:tc>
        <w:tc>
          <w:tcPr>
            <w:tcW w:w="3271" w:type="dxa"/>
            <w:gridSpan w:val="2"/>
            <w:vAlign w:val="center"/>
          </w:tcPr>
          <w:p w:rsidR="000D42EC" w:rsidRPr="00655522" w:rsidRDefault="000D42EC" w:rsidP="00BF7B87">
            <w:pPr>
              <w:keepLines w:val="0"/>
              <w:tabs>
                <w:tab w:val="left" w:pos="2520"/>
              </w:tabs>
              <w:overflowPunct/>
              <w:autoSpaceDE/>
              <w:autoSpaceDN/>
              <w:adjustRightInd/>
              <w:spacing w:line="240" w:lineRule="auto"/>
              <w:ind w:left="-170" w:firstLine="0"/>
              <w:jc w:val="center"/>
              <w:rPr>
                <w:rFonts w:eastAsia="SimSun"/>
                <w:sz w:val="24"/>
                <w:szCs w:val="24"/>
                <w:lang w:eastAsia="zh-CN"/>
              </w:rPr>
            </w:pPr>
            <w:r w:rsidRPr="00655522">
              <w:rPr>
                <w:rFonts w:eastAsia="SimSun"/>
                <w:sz w:val="24"/>
                <w:szCs w:val="24"/>
                <w:lang w:eastAsia="zh-CN"/>
              </w:rPr>
              <w:t>ВИДЫ ОБЪЕКТОВ КАПИТАЛЬНОГО СТРОИТЕЛЬСТВА</w:t>
            </w:r>
          </w:p>
        </w:tc>
        <w:tc>
          <w:tcPr>
            <w:tcW w:w="3249" w:type="dxa"/>
            <w:vAlign w:val="center"/>
          </w:tcPr>
          <w:p w:rsidR="000D42EC" w:rsidRPr="00655522" w:rsidRDefault="000D42EC" w:rsidP="00BF7B87">
            <w:pPr>
              <w:keepLines w:val="0"/>
              <w:tabs>
                <w:tab w:val="left" w:pos="2520"/>
              </w:tabs>
              <w:overflowPunct/>
              <w:autoSpaceDE/>
              <w:autoSpaceDN/>
              <w:adjustRightInd/>
              <w:spacing w:line="240" w:lineRule="auto"/>
              <w:ind w:firstLine="34"/>
              <w:jc w:val="center"/>
              <w:rPr>
                <w:rFonts w:eastAsia="SimSun"/>
                <w:sz w:val="24"/>
                <w:szCs w:val="24"/>
                <w:lang w:eastAsia="zh-CN"/>
              </w:rPr>
            </w:pPr>
            <w:r w:rsidRPr="00655522">
              <w:rPr>
                <w:rFonts w:eastAsia="SimSun"/>
                <w:sz w:val="24"/>
                <w:szCs w:val="24"/>
                <w:lang w:eastAsia="zh-CN"/>
              </w:rPr>
              <w:t>ПАРАМЕТРЫ РАЗРЕШЕННОГО ИСПОЛЬЗОВАНИЯ ЗЕМЕЛЬНЫХ УЧАСТКОВ И ОБЪЕКТОВ КАПИТАЛЬНОГО СТРОИТЕЛЬСТВА</w:t>
            </w:r>
          </w:p>
        </w:tc>
      </w:tr>
      <w:tr w:rsidR="00655522" w:rsidRPr="00655522" w:rsidTr="00BF7B87">
        <w:trPr>
          <w:trHeight w:val="360"/>
        </w:trPr>
        <w:tc>
          <w:tcPr>
            <w:tcW w:w="3227" w:type="dxa"/>
          </w:tcPr>
          <w:p w:rsidR="000D42EC" w:rsidRPr="00655522" w:rsidRDefault="000D42EC" w:rsidP="00BF7B87">
            <w:pPr>
              <w:spacing w:line="240" w:lineRule="auto"/>
              <w:ind w:firstLine="0"/>
              <w:jc w:val="left"/>
              <w:rPr>
                <w:sz w:val="24"/>
                <w:szCs w:val="24"/>
              </w:rPr>
            </w:pPr>
            <w:r w:rsidRPr="00655522">
              <w:rPr>
                <w:rFonts w:eastAsia="SimSun"/>
                <w:sz w:val="24"/>
                <w:szCs w:val="24"/>
                <w:lang w:eastAsia="zh-CN"/>
              </w:rPr>
              <w:t>[6.0] - Производственная деятельность.</w:t>
            </w:r>
          </w:p>
        </w:tc>
        <w:tc>
          <w:tcPr>
            <w:tcW w:w="3271" w:type="dxa"/>
            <w:gridSpan w:val="2"/>
            <w:vMerge w:val="restart"/>
          </w:tcPr>
          <w:p w:rsidR="000D42EC" w:rsidRPr="00655522" w:rsidRDefault="000D42EC" w:rsidP="00BF7B87">
            <w:pPr>
              <w:spacing w:line="240" w:lineRule="auto"/>
              <w:ind w:firstLine="426"/>
              <w:rPr>
                <w:rFonts w:eastAsia="SimSun"/>
                <w:sz w:val="24"/>
                <w:szCs w:val="24"/>
                <w:lang w:eastAsia="zh-CN"/>
              </w:rPr>
            </w:pPr>
            <w:r w:rsidRPr="00655522">
              <w:rPr>
                <w:rFonts w:eastAsia="SimSun"/>
                <w:sz w:val="24"/>
                <w:szCs w:val="24"/>
                <w:lang w:eastAsia="zh-CN"/>
              </w:rPr>
              <w:t>Промышленные и коммунально-складские предприятия V класса вредности с соответствующей инженерной и транспортной инфраструктурой;</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Объекты складского назначения различного профиля;</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lastRenderedPageBreak/>
              <w:t>Объекты технического и технологического обеспечения предприятий;</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Производственно-лабораторные корпуса;</w:t>
            </w:r>
          </w:p>
        </w:tc>
        <w:tc>
          <w:tcPr>
            <w:tcW w:w="3249" w:type="dxa"/>
            <w:vMerge w:val="restart"/>
          </w:tcPr>
          <w:p w:rsidR="000D42EC" w:rsidRPr="00655522" w:rsidRDefault="000D42EC" w:rsidP="00BF7B87">
            <w:pPr>
              <w:suppressAutoHyphens/>
              <w:autoSpaceDN/>
              <w:adjustRightInd/>
              <w:spacing w:line="240" w:lineRule="auto"/>
              <w:ind w:firstLine="426"/>
              <w:textAlignment w:val="baseline"/>
              <w:rPr>
                <w:rFonts w:eastAsia="SimSun"/>
                <w:sz w:val="24"/>
                <w:szCs w:val="24"/>
                <w:lang w:eastAsia="zh-CN"/>
              </w:rPr>
            </w:pPr>
            <w:r w:rsidRPr="00655522">
              <w:rPr>
                <w:rFonts w:eastAsia="SimSun"/>
                <w:sz w:val="24"/>
                <w:szCs w:val="24"/>
                <w:lang w:eastAsia="zh-CN"/>
              </w:rPr>
              <w:lastRenderedPageBreak/>
              <w:t>минимальная площадь земельных участков 100 кв. м;</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максимальный процент застройки в границах земельного участка – 75%;</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максимальная высота зданий, строений, сооружений от уровня земли - 50 м;</w:t>
            </w:r>
          </w:p>
        </w:tc>
      </w:tr>
      <w:tr w:rsidR="00655522" w:rsidRPr="00655522" w:rsidTr="00BF7B87">
        <w:trPr>
          <w:trHeight w:val="351"/>
        </w:trPr>
        <w:tc>
          <w:tcPr>
            <w:tcW w:w="3227" w:type="dxa"/>
          </w:tcPr>
          <w:p w:rsidR="000D42EC" w:rsidRPr="00655522" w:rsidRDefault="000D42EC" w:rsidP="00BF7B87">
            <w:pPr>
              <w:spacing w:line="240" w:lineRule="auto"/>
              <w:ind w:firstLine="0"/>
              <w:jc w:val="left"/>
              <w:rPr>
                <w:rFonts w:eastAsia="SimSun"/>
                <w:sz w:val="24"/>
                <w:szCs w:val="24"/>
                <w:lang w:eastAsia="zh-CN"/>
              </w:rPr>
            </w:pPr>
            <w:r w:rsidRPr="00655522">
              <w:rPr>
                <w:rFonts w:eastAsia="SimSun"/>
                <w:sz w:val="24"/>
                <w:szCs w:val="24"/>
                <w:lang w:eastAsia="zh-CN"/>
              </w:rPr>
              <w:t>[6.1] - Недропользование.</w:t>
            </w:r>
          </w:p>
        </w:tc>
        <w:tc>
          <w:tcPr>
            <w:tcW w:w="3271" w:type="dxa"/>
            <w:gridSpan w:val="2"/>
            <w:vMerge/>
          </w:tcPr>
          <w:p w:rsidR="000D42EC" w:rsidRPr="00655522" w:rsidRDefault="000D42EC" w:rsidP="00BF7B87">
            <w:pPr>
              <w:spacing w:line="240" w:lineRule="auto"/>
              <w:ind w:firstLine="426"/>
              <w:rPr>
                <w:rFonts w:eastAsia="SimSun"/>
                <w:sz w:val="24"/>
                <w:szCs w:val="24"/>
                <w:lang w:eastAsia="zh-CN"/>
              </w:rPr>
            </w:pPr>
          </w:p>
        </w:tc>
        <w:tc>
          <w:tcPr>
            <w:tcW w:w="3249" w:type="dxa"/>
            <w:vMerge/>
          </w:tcPr>
          <w:p w:rsidR="000D42EC" w:rsidRPr="00655522" w:rsidRDefault="000D42EC" w:rsidP="00BF7B87">
            <w:pPr>
              <w:suppressAutoHyphens/>
              <w:autoSpaceDN/>
              <w:adjustRightInd/>
              <w:spacing w:line="240" w:lineRule="auto"/>
              <w:ind w:firstLine="426"/>
              <w:textAlignment w:val="baseline"/>
              <w:rPr>
                <w:rFonts w:eastAsia="SimSun"/>
                <w:sz w:val="24"/>
                <w:szCs w:val="24"/>
                <w:lang w:eastAsia="zh-CN"/>
              </w:rPr>
            </w:pPr>
          </w:p>
        </w:tc>
      </w:tr>
      <w:tr w:rsidR="00655522" w:rsidRPr="00655522" w:rsidTr="00BF7B87">
        <w:trPr>
          <w:trHeight w:val="351"/>
        </w:trPr>
        <w:tc>
          <w:tcPr>
            <w:tcW w:w="3227" w:type="dxa"/>
          </w:tcPr>
          <w:p w:rsidR="000D42EC" w:rsidRPr="00655522" w:rsidRDefault="000D42EC" w:rsidP="00BF7B87">
            <w:pPr>
              <w:spacing w:line="240" w:lineRule="auto"/>
              <w:ind w:firstLine="0"/>
              <w:jc w:val="left"/>
              <w:rPr>
                <w:rFonts w:eastAsia="SimSun"/>
                <w:sz w:val="24"/>
                <w:szCs w:val="24"/>
                <w:lang w:eastAsia="zh-CN"/>
              </w:rPr>
            </w:pPr>
            <w:r w:rsidRPr="00655522">
              <w:rPr>
                <w:rFonts w:eastAsia="SimSun"/>
                <w:sz w:val="24"/>
                <w:szCs w:val="24"/>
                <w:lang w:eastAsia="zh-CN"/>
              </w:rPr>
              <w:t>[6.2] - Тяжелая промышленность.</w:t>
            </w:r>
          </w:p>
        </w:tc>
        <w:tc>
          <w:tcPr>
            <w:tcW w:w="3271" w:type="dxa"/>
            <w:gridSpan w:val="2"/>
            <w:vMerge/>
          </w:tcPr>
          <w:p w:rsidR="000D42EC" w:rsidRPr="00655522" w:rsidRDefault="000D42EC" w:rsidP="00BF7B87">
            <w:pPr>
              <w:spacing w:line="240" w:lineRule="auto"/>
              <w:ind w:firstLine="426"/>
              <w:rPr>
                <w:rFonts w:eastAsia="SimSun"/>
                <w:sz w:val="24"/>
                <w:szCs w:val="24"/>
                <w:lang w:eastAsia="zh-CN"/>
              </w:rPr>
            </w:pPr>
          </w:p>
        </w:tc>
        <w:tc>
          <w:tcPr>
            <w:tcW w:w="3249" w:type="dxa"/>
            <w:vMerge/>
          </w:tcPr>
          <w:p w:rsidR="000D42EC" w:rsidRPr="00655522" w:rsidRDefault="000D42EC" w:rsidP="00BF7B87">
            <w:pPr>
              <w:suppressAutoHyphens/>
              <w:autoSpaceDN/>
              <w:adjustRightInd/>
              <w:spacing w:line="240" w:lineRule="auto"/>
              <w:ind w:firstLine="426"/>
              <w:textAlignment w:val="baseline"/>
              <w:rPr>
                <w:rFonts w:eastAsia="SimSun"/>
                <w:sz w:val="24"/>
                <w:szCs w:val="24"/>
                <w:lang w:eastAsia="zh-CN"/>
              </w:rPr>
            </w:pPr>
          </w:p>
        </w:tc>
      </w:tr>
      <w:tr w:rsidR="00655522" w:rsidRPr="00655522" w:rsidTr="00BF7B87">
        <w:trPr>
          <w:trHeight w:val="351"/>
        </w:trPr>
        <w:tc>
          <w:tcPr>
            <w:tcW w:w="3227" w:type="dxa"/>
          </w:tcPr>
          <w:p w:rsidR="000D42EC" w:rsidRPr="00655522" w:rsidRDefault="000D42EC" w:rsidP="00BF7B87">
            <w:pPr>
              <w:spacing w:line="240" w:lineRule="auto"/>
              <w:ind w:firstLine="0"/>
              <w:jc w:val="left"/>
              <w:rPr>
                <w:rFonts w:eastAsia="SimSun"/>
                <w:sz w:val="24"/>
                <w:szCs w:val="24"/>
                <w:lang w:eastAsia="zh-CN"/>
              </w:rPr>
            </w:pPr>
            <w:r w:rsidRPr="00655522">
              <w:rPr>
                <w:rFonts w:eastAsia="SimSun"/>
                <w:sz w:val="24"/>
                <w:szCs w:val="24"/>
                <w:lang w:eastAsia="zh-CN"/>
              </w:rPr>
              <w:t>[6.2.1] -Автомобилестроительная промышленность.</w:t>
            </w:r>
          </w:p>
        </w:tc>
        <w:tc>
          <w:tcPr>
            <w:tcW w:w="3271" w:type="dxa"/>
            <w:gridSpan w:val="2"/>
            <w:vMerge/>
          </w:tcPr>
          <w:p w:rsidR="000D42EC" w:rsidRPr="00655522" w:rsidRDefault="000D42EC" w:rsidP="00BF7B87">
            <w:pPr>
              <w:spacing w:line="240" w:lineRule="auto"/>
              <w:ind w:firstLine="426"/>
              <w:rPr>
                <w:rFonts w:eastAsia="SimSun"/>
                <w:sz w:val="24"/>
                <w:szCs w:val="24"/>
                <w:lang w:eastAsia="zh-CN"/>
              </w:rPr>
            </w:pPr>
          </w:p>
        </w:tc>
        <w:tc>
          <w:tcPr>
            <w:tcW w:w="3249" w:type="dxa"/>
            <w:vMerge/>
          </w:tcPr>
          <w:p w:rsidR="000D42EC" w:rsidRPr="00655522" w:rsidRDefault="000D42EC" w:rsidP="00BF7B87">
            <w:pPr>
              <w:suppressAutoHyphens/>
              <w:autoSpaceDN/>
              <w:adjustRightInd/>
              <w:spacing w:line="240" w:lineRule="auto"/>
              <w:ind w:firstLine="426"/>
              <w:textAlignment w:val="baseline"/>
              <w:rPr>
                <w:rFonts w:eastAsia="SimSun"/>
                <w:sz w:val="24"/>
                <w:szCs w:val="24"/>
                <w:lang w:eastAsia="zh-CN"/>
              </w:rPr>
            </w:pPr>
          </w:p>
        </w:tc>
      </w:tr>
      <w:tr w:rsidR="00655522" w:rsidRPr="00655522" w:rsidTr="00BF7B87">
        <w:trPr>
          <w:trHeight w:val="351"/>
        </w:trPr>
        <w:tc>
          <w:tcPr>
            <w:tcW w:w="3227" w:type="dxa"/>
          </w:tcPr>
          <w:p w:rsidR="000D42EC" w:rsidRPr="00655522" w:rsidRDefault="000D42EC" w:rsidP="00BF7B87">
            <w:pPr>
              <w:spacing w:line="240" w:lineRule="auto"/>
              <w:ind w:firstLine="0"/>
              <w:jc w:val="left"/>
              <w:rPr>
                <w:rFonts w:eastAsia="SimSun"/>
                <w:sz w:val="24"/>
                <w:szCs w:val="24"/>
                <w:lang w:eastAsia="zh-CN"/>
              </w:rPr>
            </w:pPr>
            <w:r w:rsidRPr="00655522">
              <w:rPr>
                <w:rFonts w:eastAsia="SimSun"/>
                <w:sz w:val="24"/>
                <w:szCs w:val="24"/>
                <w:lang w:eastAsia="zh-CN"/>
              </w:rPr>
              <w:t>[6.3] - Легкая промышленность.</w:t>
            </w:r>
          </w:p>
        </w:tc>
        <w:tc>
          <w:tcPr>
            <w:tcW w:w="3271" w:type="dxa"/>
            <w:gridSpan w:val="2"/>
            <w:vMerge/>
          </w:tcPr>
          <w:p w:rsidR="000D42EC" w:rsidRPr="00655522" w:rsidRDefault="000D42EC" w:rsidP="00BF7B87">
            <w:pPr>
              <w:spacing w:line="240" w:lineRule="auto"/>
              <w:ind w:firstLine="426"/>
              <w:rPr>
                <w:rFonts w:eastAsia="SimSun"/>
                <w:sz w:val="24"/>
                <w:szCs w:val="24"/>
                <w:lang w:eastAsia="zh-CN"/>
              </w:rPr>
            </w:pPr>
          </w:p>
        </w:tc>
        <w:tc>
          <w:tcPr>
            <w:tcW w:w="3249" w:type="dxa"/>
            <w:vMerge/>
          </w:tcPr>
          <w:p w:rsidR="000D42EC" w:rsidRPr="00655522" w:rsidRDefault="000D42EC" w:rsidP="00BF7B87">
            <w:pPr>
              <w:suppressAutoHyphens/>
              <w:autoSpaceDN/>
              <w:adjustRightInd/>
              <w:spacing w:line="240" w:lineRule="auto"/>
              <w:ind w:firstLine="426"/>
              <w:textAlignment w:val="baseline"/>
              <w:rPr>
                <w:rFonts w:eastAsia="SimSun"/>
                <w:sz w:val="24"/>
                <w:szCs w:val="24"/>
                <w:lang w:eastAsia="zh-CN"/>
              </w:rPr>
            </w:pPr>
          </w:p>
        </w:tc>
      </w:tr>
      <w:tr w:rsidR="00655522" w:rsidRPr="00655522" w:rsidTr="00BF7B87">
        <w:trPr>
          <w:trHeight w:val="351"/>
        </w:trPr>
        <w:tc>
          <w:tcPr>
            <w:tcW w:w="3227" w:type="dxa"/>
          </w:tcPr>
          <w:p w:rsidR="000D42EC" w:rsidRPr="00655522" w:rsidRDefault="000D42EC" w:rsidP="00BF7B87">
            <w:pPr>
              <w:spacing w:line="240" w:lineRule="auto"/>
              <w:ind w:firstLine="0"/>
              <w:jc w:val="left"/>
              <w:rPr>
                <w:rFonts w:eastAsia="SimSun"/>
                <w:sz w:val="24"/>
                <w:szCs w:val="24"/>
                <w:lang w:eastAsia="zh-CN"/>
              </w:rPr>
            </w:pPr>
            <w:r w:rsidRPr="00655522">
              <w:rPr>
                <w:rFonts w:eastAsia="SimSun"/>
                <w:sz w:val="24"/>
                <w:szCs w:val="24"/>
                <w:lang w:eastAsia="zh-CN"/>
              </w:rPr>
              <w:lastRenderedPageBreak/>
              <w:t>[6.3.1] - Фармацевтическая промышленность.</w:t>
            </w:r>
          </w:p>
        </w:tc>
        <w:tc>
          <w:tcPr>
            <w:tcW w:w="3271" w:type="dxa"/>
            <w:gridSpan w:val="2"/>
            <w:vMerge/>
          </w:tcPr>
          <w:p w:rsidR="000D42EC" w:rsidRPr="00655522" w:rsidRDefault="000D42EC" w:rsidP="00BF7B87">
            <w:pPr>
              <w:spacing w:line="240" w:lineRule="auto"/>
              <w:ind w:firstLine="426"/>
              <w:rPr>
                <w:rFonts w:eastAsia="SimSun"/>
                <w:sz w:val="24"/>
                <w:szCs w:val="24"/>
                <w:lang w:eastAsia="zh-CN"/>
              </w:rPr>
            </w:pPr>
          </w:p>
        </w:tc>
        <w:tc>
          <w:tcPr>
            <w:tcW w:w="3249" w:type="dxa"/>
            <w:vMerge/>
          </w:tcPr>
          <w:p w:rsidR="000D42EC" w:rsidRPr="00655522" w:rsidRDefault="000D42EC" w:rsidP="00BF7B87">
            <w:pPr>
              <w:suppressAutoHyphens/>
              <w:autoSpaceDN/>
              <w:adjustRightInd/>
              <w:spacing w:line="240" w:lineRule="auto"/>
              <w:ind w:firstLine="426"/>
              <w:textAlignment w:val="baseline"/>
              <w:rPr>
                <w:rFonts w:eastAsia="SimSun"/>
                <w:sz w:val="24"/>
                <w:szCs w:val="24"/>
                <w:lang w:eastAsia="zh-CN"/>
              </w:rPr>
            </w:pPr>
          </w:p>
        </w:tc>
      </w:tr>
      <w:tr w:rsidR="00655522" w:rsidRPr="00655522" w:rsidTr="00BF7B87">
        <w:trPr>
          <w:trHeight w:val="351"/>
        </w:trPr>
        <w:tc>
          <w:tcPr>
            <w:tcW w:w="3227" w:type="dxa"/>
          </w:tcPr>
          <w:p w:rsidR="000D42EC" w:rsidRPr="00655522" w:rsidRDefault="000D42EC" w:rsidP="00BF7B87">
            <w:pPr>
              <w:spacing w:line="240" w:lineRule="auto"/>
              <w:ind w:firstLine="0"/>
              <w:jc w:val="left"/>
              <w:rPr>
                <w:rFonts w:eastAsia="SimSun"/>
                <w:sz w:val="24"/>
                <w:szCs w:val="24"/>
                <w:lang w:eastAsia="zh-CN"/>
              </w:rPr>
            </w:pPr>
            <w:r w:rsidRPr="00655522">
              <w:rPr>
                <w:rFonts w:eastAsia="SimSun"/>
                <w:sz w:val="24"/>
                <w:szCs w:val="24"/>
                <w:lang w:eastAsia="zh-CN"/>
              </w:rPr>
              <w:lastRenderedPageBreak/>
              <w:t>[6.4] - Пищевая промышленность.</w:t>
            </w:r>
          </w:p>
        </w:tc>
        <w:tc>
          <w:tcPr>
            <w:tcW w:w="3271" w:type="dxa"/>
            <w:gridSpan w:val="2"/>
            <w:vMerge/>
          </w:tcPr>
          <w:p w:rsidR="000D42EC" w:rsidRPr="00655522" w:rsidRDefault="000D42EC" w:rsidP="00BF7B87">
            <w:pPr>
              <w:spacing w:line="240" w:lineRule="auto"/>
              <w:ind w:firstLine="426"/>
              <w:rPr>
                <w:rFonts w:eastAsia="SimSun"/>
                <w:sz w:val="24"/>
                <w:szCs w:val="24"/>
                <w:lang w:eastAsia="zh-CN"/>
              </w:rPr>
            </w:pPr>
          </w:p>
        </w:tc>
        <w:tc>
          <w:tcPr>
            <w:tcW w:w="3249" w:type="dxa"/>
            <w:vMerge/>
          </w:tcPr>
          <w:p w:rsidR="000D42EC" w:rsidRPr="00655522" w:rsidRDefault="000D42EC" w:rsidP="00BF7B87">
            <w:pPr>
              <w:suppressAutoHyphens/>
              <w:autoSpaceDN/>
              <w:adjustRightInd/>
              <w:spacing w:line="240" w:lineRule="auto"/>
              <w:ind w:firstLine="426"/>
              <w:textAlignment w:val="baseline"/>
              <w:rPr>
                <w:rFonts w:eastAsia="SimSun"/>
                <w:sz w:val="24"/>
                <w:szCs w:val="24"/>
                <w:lang w:eastAsia="zh-CN"/>
              </w:rPr>
            </w:pPr>
          </w:p>
        </w:tc>
      </w:tr>
      <w:tr w:rsidR="00655522" w:rsidRPr="00655522" w:rsidTr="00BF7B87">
        <w:trPr>
          <w:trHeight w:val="351"/>
        </w:trPr>
        <w:tc>
          <w:tcPr>
            <w:tcW w:w="3227" w:type="dxa"/>
          </w:tcPr>
          <w:p w:rsidR="000D42EC" w:rsidRPr="00655522" w:rsidRDefault="000D42EC" w:rsidP="00BF7B87">
            <w:pPr>
              <w:spacing w:line="240" w:lineRule="auto"/>
              <w:ind w:firstLine="0"/>
              <w:jc w:val="left"/>
              <w:rPr>
                <w:rFonts w:eastAsia="SimSun"/>
                <w:sz w:val="24"/>
                <w:szCs w:val="24"/>
                <w:lang w:eastAsia="zh-CN"/>
              </w:rPr>
            </w:pPr>
            <w:r w:rsidRPr="00655522">
              <w:rPr>
                <w:rFonts w:eastAsia="SimSun"/>
                <w:sz w:val="24"/>
                <w:szCs w:val="24"/>
                <w:lang w:eastAsia="zh-CN"/>
              </w:rPr>
              <w:t>[6.5] - Нефтехимическая промышленность.</w:t>
            </w:r>
          </w:p>
        </w:tc>
        <w:tc>
          <w:tcPr>
            <w:tcW w:w="3271" w:type="dxa"/>
            <w:gridSpan w:val="2"/>
            <w:vMerge/>
          </w:tcPr>
          <w:p w:rsidR="000D42EC" w:rsidRPr="00655522" w:rsidRDefault="000D42EC" w:rsidP="00BF7B87">
            <w:pPr>
              <w:spacing w:line="240" w:lineRule="auto"/>
              <w:ind w:firstLine="426"/>
              <w:rPr>
                <w:rFonts w:eastAsia="SimSun"/>
                <w:sz w:val="24"/>
                <w:szCs w:val="24"/>
                <w:lang w:eastAsia="zh-CN"/>
              </w:rPr>
            </w:pPr>
          </w:p>
        </w:tc>
        <w:tc>
          <w:tcPr>
            <w:tcW w:w="3249" w:type="dxa"/>
            <w:vMerge/>
          </w:tcPr>
          <w:p w:rsidR="000D42EC" w:rsidRPr="00655522" w:rsidRDefault="000D42EC" w:rsidP="00BF7B87">
            <w:pPr>
              <w:suppressAutoHyphens/>
              <w:autoSpaceDN/>
              <w:adjustRightInd/>
              <w:spacing w:line="240" w:lineRule="auto"/>
              <w:ind w:firstLine="426"/>
              <w:textAlignment w:val="baseline"/>
              <w:rPr>
                <w:rFonts w:eastAsia="SimSun"/>
                <w:sz w:val="24"/>
                <w:szCs w:val="24"/>
                <w:lang w:eastAsia="zh-CN"/>
              </w:rPr>
            </w:pPr>
          </w:p>
        </w:tc>
      </w:tr>
      <w:tr w:rsidR="00655522" w:rsidRPr="00655522" w:rsidTr="00BF7B87">
        <w:trPr>
          <w:trHeight w:val="351"/>
        </w:trPr>
        <w:tc>
          <w:tcPr>
            <w:tcW w:w="3227" w:type="dxa"/>
          </w:tcPr>
          <w:p w:rsidR="000D42EC" w:rsidRPr="00655522" w:rsidRDefault="000D42EC" w:rsidP="00BF7B87">
            <w:pPr>
              <w:spacing w:line="240" w:lineRule="auto"/>
              <w:ind w:firstLine="0"/>
              <w:jc w:val="left"/>
              <w:rPr>
                <w:rFonts w:eastAsia="SimSun"/>
                <w:sz w:val="24"/>
                <w:szCs w:val="24"/>
                <w:lang w:eastAsia="zh-CN"/>
              </w:rPr>
            </w:pPr>
            <w:r w:rsidRPr="00655522">
              <w:rPr>
                <w:rFonts w:eastAsia="SimSun"/>
                <w:sz w:val="24"/>
                <w:szCs w:val="24"/>
                <w:lang w:eastAsia="zh-CN"/>
              </w:rPr>
              <w:t>[6.6] - Строительная промышленность.</w:t>
            </w:r>
          </w:p>
        </w:tc>
        <w:tc>
          <w:tcPr>
            <w:tcW w:w="3271" w:type="dxa"/>
            <w:gridSpan w:val="2"/>
            <w:vMerge/>
          </w:tcPr>
          <w:p w:rsidR="000D42EC" w:rsidRPr="00655522" w:rsidRDefault="000D42EC" w:rsidP="00BF7B87">
            <w:pPr>
              <w:spacing w:line="240" w:lineRule="auto"/>
              <w:ind w:firstLine="426"/>
              <w:rPr>
                <w:rFonts w:eastAsia="SimSun"/>
                <w:sz w:val="24"/>
                <w:szCs w:val="24"/>
                <w:lang w:eastAsia="zh-CN"/>
              </w:rPr>
            </w:pPr>
          </w:p>
        </w:tc>
        <w:tc>
          <w:tcPr>
            <w:tcW w:w="3249" w:type="dxa"/>
            <w:vMerge/>
          </w:tcPr>
          <w:p w:rsidR="000D42EC" w:rsidRPr="00655522" w:rsidRDefault="000D42EC" w:rsidP="00BF7B87">
            <w:pPr>
              <w:suppressAutoHyphens/>
              <w:autoSpaceDN/>
              <w:adjustRightInd/>
              <w:spacing w:line="240" w:lineRule="auto"/>
              <w:ind w:firstLine="426"/>
              <w:textAlignment w:val="baseline"/>
              <w:rPr>
                <w:rFonts w:eastAsia="SimSun"/>
                <w:sz w:val="24"/>
                <w:szCs w:val="24"/>
                <w:lang w:eastAsia="zh-CN"/>
              </w:rPr>
            </w:pPr>
          </w:p>
        </w:tc>
      </w:tr>
      <w:tr w:rsidR="00655522" w:rsidRPr="00655522" w:rsidTr="00BF7B87">
        <w:trPr>
          <w:trHeight w:val="351"/>
        </w:trPr>
        <w:tc>
          <w:tcPr>
            <w:tcW w:w="3227" w:type="dxa"/>
          </w:tcPr>
          <w:p w:rsidR="000D42EC" w:rsidRPr="00655522" w:rsidRDefault="000D42EC" w:rsidP="00BF7B87">
            <w:pPr>
              <w:spacing w:line="240" w:lineRule="auto"/>
              <w:ind w:firstLine="0"/>
              <w:jc w:val="left"/>
              <w:rPr>
                <w:rFonts w:eastAsia="SimSun"/>
                <w:sz w:val="24"/>
                <w:szCs w:val="24"/>
                <w:lang w:eastAsia="zh-CN"/>
              </w:rPr>
            </w:pPr>
            <w:r w:rsidRPr="00655522">
              <w:rPr>
                <w:rFonts w:eastAsia="SimSun"/>
                <w:sz w:val="24"/>
                <w:szCs w:val="24"/>
                <w:lang w:eastAsia="zh-CN"/>
              </w:rPr>
              <w:t>[6.9] - Склады.</w:t>
            </w:r>
          </w:p>
        </w:tc>
        <w:tc>
          <w:tcPr>
            <w:tcW w:w="3271" w:type="dxa"/>
            <w:gridSpan w:val="2"/>
            <w:vMerge/>
          </w:tcPr>
          <w:p w:rsidR="000D42EC" w:rsidRPr="00655522" w:rsidRDefault="000D42EC" w:rsidP="00BF7B87">
            <w:pPr>
              <w:spacing w:line="240" w:lineRule="auto"/>
              <w:ind w:firstLine="426"/>
              <w:rPr>
                <w:rFonts w:eastAsia="SimSun"/>
                <w:sz w:val="24"/>
                <w:szCs w:val="24"/>
                <w:lang w:eastAsia="zh-CN"/>
              </w:rPr>
            </w:pPr>
          </w:p>
        </w:tc>
        <w:tc>
          <w:tcPr>
            <w:tcW w:w="3249" w:type="dxa"/>
            <w:vMerge/>
          </w:tcPr>
          <w:p w:rsidR="000D42EC" w:rsidRPr="00655522" w:rsidRDefault="000D42EC" w:rsidP="00BF7B87">
            <w:pPr>
              <w:suppressAutoHyphens/>
              <w:autoSpaceDN/>
              <w:adjustRightInd/>
              <w:spacing w:line="240" w:lineRule="auto"/>
              <w:ind w:firstLine="426"/>
              <w:textAlignment w:val="baseline"/>
              <w:rPr>
                <w:rFonts w:eastAsia="SimSun"/>
                <w:sz w:val="24"/>
                <w:szCs w:val="24"/>
                <w:lang w:eastAsia="zh-CN"/>
              </w:rPr>
            </w:pPr>
          </w:p>
        </w:tc>
      </w:tr>
      <w:tr w:rsidR="00655522" w:rsidRPr="00655522" w:rsidTr="00BF7B87">
        <w:trPr>
          <w:trHeight w:val="1707"/>
        </w:trPr>
        <w:tc>
          <w:tcPr>
            <w:tcW w:w="3227" w:type="dxa"/>
          </w:tcPr>
          <w:p w:rsidR="000D42EC" w:rsidRPr="00655522" w:rsidRDefault="000D42EC" w:rsidP="00BF7B87">
            <w:pPr>
              <w:widowControl w:val="0"/>
              <w:spacing w:line="240" w:lineRule="auto"/>
              <w:ind w:firstLine="0"/>
              <w:rPr>
                <w:rFonts w:eastAsia="SimSun"/>
                <w:sz w:val="24"/>
                <w:szCs w:val="24"/>
                <w:lang w:eastAsia="zh-CN"/>
              </w:rPr>
            </w:pPr>
            <w:r w:rsidRPr="00655522">
              <w:rPr>
                <w:rFonts w:eastAsia="SimSun"/>
                <w:sz w:val="24"/>
                <w:szCs w:val="24"/>
                <w:lang w:eastAsia="zh-CN"/>
              </w:rPr>
              <w:t>[3.9] - Обеспечение научной деятельности</w:t>
            </w:r>
          </w:p>
        </w:tc>
        <w:tc>
          <w:tcPr>
            <w:tcW w:w="3271" w:type="dxa"/>
            <w:gridSpan w:val="2"/>
          </w:tcPr>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Проектные, научно-исследовательские, конструкторские и изыскательские организации, связанные с обслуживанием предприятий;</w:t>
            </w:r>
          </w:p>
        </w:tc>
        <w:tc>
          <w:tcPr>
            <w:tcW w:w="3249" w:type="dxa"/>
            <w:vMerge/>
          </w:tcPr>
          <w:p w:rsidR="000D42EC" w:rsidRPr="00655522" w:rsidRDefault="000D42EC" w:rsidP="00BF7B87">
            <w:pPr>
              <w:suppressAutoHyphens/>
              <w:spacing w:line="240" w:lineRule="auto"/>
              <w:ind w:firstLine="426"/>
              <w:textAlignment w:val="baseline"/>
              <w:rPr>
                <w:rFonts w:eastAsia="SimSun"/>
                <w:sz w:val="24"/>
                <w:szCs w:val="24"/>
                <w:lang w:eastAsia="zh-CN"/>
              </w:rPr>
            </w:pPr>
          </w:p>
        </w:tc>
      </w:tr>
      <w:tr w:rsidR="00655522" w:rsidRPr="00655522" w:rsidTr="00BF7B87">
        <w:trPr>
          <w:trHeight w:val="5205"/>
        </w:trPr>
        <w:tc>
          <w:tcPr>
            <w:tcW w:w="3227" w:type="dxa"/>
          </w:tcPr>
          <w:p w:rsidR="000D42EC" w:rsidRPr="00655522" w:rsidRDefault="000D42EC" w:rsidP="00BF7B87">
            <w:pPr>
              <w:keepLines w:val="0"/>
              <w:overflowPunct/>
              <w:autoSpaceDE/>
              <w:autoSpaceDN/>
              <w:adjustRightInd/>
              <w:spacing w:line="240" w:lineRule="auto"/>
              <w:ind w:firstLine="0"/>
              <w:jc w:val="left"/>
              <w:rPr>
                <w:rFonts w:eastAsia="SimSun"/>
                <w:sz w:val="24"/>
                <w:szCs w:val="24"/>
                <w:lang w:eastAsia="zh-CN"/>
              </w:rPr>
            </w:pPr>
            <w:r w:rsidRPr="00655522">
              <w:rPr>
                <w:rFonts w:eastAsia="SimSun"/>
                <w:sz w:val="24"/>
                <w:szCs w:val="24"/>
                <w:lang w:eastAsia="zh-CN"/>
              </w:rPr>
              <w:t>[3.1] - Коммунальное обслуживание</w:t>
            </w:r>
          </w:p>
        </w:tc>
        <w:tc>
          <w:tcPr>
            <w:tcW w:w="3271" w:type="dxa"/>
            <w:gridSpan w:val="2"/>
          </w:tcPr>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 xml:space="preserve">Объекты инженерного обеспечения и объекты вспомогательного инженерного назначения. </w:t>
            </w:r>
          </w:p>
          <w:p w:rsidR="000D42EC" w:rsidRPr="00655522" w:rsidRDefault="000D42EC" w:rsidP="00BF7B87">
            <w:pPr>
              <w:spacing w:line="240" w:lineRule="auto"/>
              <w:ind w:firstLine="426"/>
              <w:jc w:val="left"/>
              <w:rPr>
                <w:rFonts w:eastAsia="SimSun"/>
                <w:sz w:val="24"/>
                <w:szCs w:val="24"/>
                <w:lang w:eastAsia="zh-CN"/>
              </w:rPr>
            </w:pPr>
            <w:r w:rsidRPr="00655522">
              <w:rPr>
                <w:rFonts w:eastAsia="SimSun"/>
                <w:sz w:val="24"/>
                <w:szCs w:val="24"/>
                <w:lang w:eastAsia="zh-CN"/>
              </w:rPr>
              <w:t xml:space="preserve">Котельные, водозаборы, насосные станции, трансформаторные подстанции, телефонные станции, стоянки, гаражи и мастерские для обслуживания уборочной и аварийной техники, а также здания или помещения, предназначенные для приема физических и юридических лиц в связи с предоставлением им коммунальных услуг; сооружения связи; </w:t>
            </w:r>
          </w:p>
        </w:tc>
        <w:tc>
          <w:tcPr>
            <w:tcW w:w="3249" w:type="dxa"/>
            <w:vMerge w:val="restart"/>
          </w:tcPr>
          <w:p w:rsidR="000D42EC" w:rsidRPr="00655522" w:rsidRDefault="000D42EC" w:rsidP="00BF7B87">
            <w:pPr>
              <w:keepLines w:val="0"/>
              <w:tabs>
                <w:tab w:val="left" w:pos="1134"/>
              </w:tabs>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минимальная площадь земельных участков - 5 кв. м;</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максимальное количество надземных этажей – 5 этажей;</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максимальная высота зданий, строений, сооружений от уровня земли - 20 м;</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максимальный процент застройки в границах земельного участка – 80%</w:t>
            </w:r>
          </w:p>
        </w:tc>
      </w:tr>
      <w:tr w:rsidR="00655522" w:rsidRPr="00655522" w:rsidTr="00BF7B87">
        <w:trPr>
          <w:trHeight w:val="1622"/>
        </w:trPr>
        <w:tc>
          <w:tcPr>
            <w:tcW w:w="3227" w:type="dxa"/>
          </w:tcPr>
          <w:p w:rsidR="000D42EC" w:rsidRPr="00655522" w:rsidRDefault="000D42EC" w:rsidP="00BF7B87">
            <w:pPr>
              <w:spacing w:line="240" w:lineRule="auto"/>
              <w:ind w:firstLine="0"/>
              <w:jc w:val="left"/>
              <w:rPr>
                <w:rFonts w:eastAsia="SimSun"/>
                <w:sz w:val="24"/>
                <w:szCs w:val="24"/>
                <w:lang w:eastAsia="zh-CN"/>
              </w:rPr>
            </w:pPr>
            <w:r w:rsidRPr="00655522">
              <w:rPr>
                <w:rFonts w:eastAsia="SimSun"/>
                <w:sz w:val="24"/>
                <w:szCs w:val="24"/>
                <w:lang w:eastAsia="zh-CN"/>
              </w:rPr>
              <w:t>[</w:t>
            </w:r>
            <w:r w:rsidRPr="00655522">
              <w:rPr>
                <w:sz w:val="24"/>
                <w:szCs w:val="24"/>
                <w:lang w:eastAsia="zh-CN"/>
              </w:rPr>
              <w:t>8.3</w:t>
            </w:r>
            <w:r w:rsidRPr="00655522">
              <w:rPr>
                <w:rFonts w:eastAsia="SimSun"/>
                <w:sz w:val="24"/>
                <w:szCs w:val="24"/>
                <w:lang w:eastAsia="zh-CN"/>
              </w:rPr>
              <w:t>] - Обеспечение внутреннего правопорядка</w:t>
            </w:r>
          </w:p>
        </w:tc>
        <w:tc>
          <w:tcPr>
            <w:tcW w:w="3271" w:type="dxa"/>
            <w:gridSpan w:val="2"/>
          </w:tcPr>
          <w:p w:rsidR="000D42EC" w:rsidRPr="00655522" w:rsidRDefault="000D42EC" w:rsidP="00BF7B87">
            <w:pPr>
              <w:keepLines w:val="0"/>
              <w:overflowPunct/>
              <w:spacing w:line="240" w:lineRule="auto"/>
              <w:ind w:firstLine="426"/>
              <w:rPr>
                <w:rFonts w:eastAsia="SimSun"/>
                <w:sz w:val="24"/>
                <w:szCs w:val="24"/>
                <w:lang w:eastAsia="zh-CN"/>
              </w:rPr>
            </w:pPr>
            <w:r w:rsidRPr="00655522">
              <w:rPr>
                <w:rFonts w:eastAsia="SimSun"/>
                <w:sz w:val="24"/>
                <w:szCs w:val="24"/>
                <w:lang w:eastAsia="zh-CN"/>
              </w:rPr>
              <w:t>Объекты гражданской обороны (убежища, противорадиационные укрытия и т.п.); объекты пожарной охраны, пожарные депо; пункты охраны порядка</w:t>
            </w:r>
          </w:p>
        </w:tc>
        <w:tc>
          <w:tcPr>
            <w:tcW w:w="3249" w:type="dxa"/>
            <w:vMerge/>
          </w:tcPr>
          <w:p w:rsidR="000D42EC" w:rsidRPr="00655522" w:rsidRDefault="000D42EC" w:rsidP="00BF7B87">
            <w:pPr>
              <w:tabs>
                <w:tab w:val="left" w:pos="1134"/>
              </w:tabs>
              <w:spacing w:line="240" w:lineRule="auto"/>
              <w:ind w:firstLine="426"/>
              <w:jc w:val="left"/>
              <w:rPr>
                <w:rFonts w:eastAsia="SimSun"/>
                <w:sz w:val="24"/>
                <w:szCs w:val="24"/>
                <w:lang w:eastAsia="zh-CN"/>
              </w:rPr>
            </w:pPr>
          </w:p>
        </w:tc>
      </w:tr>
      <w:tr w:rsidR="00655522" w:rsidRPr="00655522" w:rsidTr="00BF7B87">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369"/>
        </w:trPr>
        <w:tc>
          <w:tcPr>
            <w:tcW w:w="3227" w:type="dxa"/>
            <w:tcBorders>
              <w:top w:val="single" w:sz="4" w:space="0" w:color="auto"/>
            </w:tcBorders>
          </w:tcPr>
          <w:p w:rsidR="000D42EC" w:rsidRPr="00655522" w:rsidRDefault="000D42EC" w:rsidP="00BF7B87">
            <w:pPr>
              <w:tabs>
                <w:tab w:val="left" w:pos="2520"/>
              </w:tabs>
              <w:spacing w:line="240" w:lineRule="auto"/>
              <w:ind w:firstLine="0"/>
              <w:jc w:val="left"/>
              <w:rPr>
                <w:rFonts w:eastAsia="SimSun"/>
                <w:sz w:val="24"/>
                <w:szCs w:val="24"/>
                <w:lang w:eastAsia="zh-CN"/>
              </w:rPr>
            </w:pPr>
            <w:r w:rsidRPr="00655522">
              <w:rPr>
                <w:rFonts w:eastAsia="SimSun"/>
                <w:sz w:val="24"/>
                <w:szCs w:val="24"/>
                <w:lang w:eastAsia="zh-CN"/>
              </w:rPr>
              <w:t>[</w:t>
            </w:r>
            <w:r w:rsidRPr="00655522">
              <w:rPr>
                <w:sz w:val="24"/>
                <w:szCs w:val="24"/>
                <w:lang w:eastAsia="zh-CN"/>
              </w:rPr>
              <w:t>3.3</w:t>
            </w:r>
            <w:r w:rsidRPr="00655522">
              <w:rPr>
                <w:rFonts w:eastAsia="SimSun"/>
                <w:sz w:val="24"/>
                <w:szCs w:val="24"/>
                <w:lang w:eastAsia="zh-CN"/>
              </w:rPr>
              <w:t>] – Бытовое обслуживание</w:t>
            </w:r>
          </w:p>
        </w:tc>
        <w:tc>
          <w:tcPr>
            <w:tcW w:w="3260" w:type="dxa"/>
          </w:tcPr>
          <w:p w:rsidR="000D42EC" w:rsidRPr="00655522" w:rsidRDefault="000D42EC" w:rsidP="00BF7B87">
            <w:pPr>
              <w:keepLines w:val="0"/>
              <w:tabs>
                <w:tab w:val="left" w:pos="2520"/>
              </w:tabs>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 xml:space="preserve">Объекты обслуживания открытой сети (размещаемые на границе территорий производственных зон и жилых районов (при условии размещения необходимого расчетного количества парковочных мест (отдельно стоящих, встроенных, пристроенных, подземных) </w:t>
            </w:r>
            <w:r w:rsidRPr="00655522">
              <w:rPr>
                <w:rFonts w:eastAsia="SimSun"/>
                <w:sz w:val="24"/>
                <w:szCs w:val="24"/>
                <w:lang w:eastAsia="zh-CN"/>
              </w:rPr>
              <w:lastRenderedPageBreak/>
              <w:t>на территории участка)):</w:t>
            </w:r>
          </w:p>
          <w:p w:rsidR="000D42EC" w:rsidRPr="00655522" w:rsidRDefault="000D42EC" w:rsidP="00BF7B87">
            <w:pPr>
              <w:keepLines w:val="0"/>
              <w:widowControl w:val="0"/>
              <w:tabs>
                <w:tab w:val="left" w:pos="0"/>
              </w:tabs>
              <w:suppressAutoHyphens/>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Объекты бытового обслуживания;</w:t>
            </w:r>
          </w:p>
        </w:tc>
        <w:tc>
          <w:tcPr>
            <w:tcW w:w="3260" w:type="dxa"/>
            <w:gridSpan w:val="2"/>
            <w:vMerge w:val="restart"/>
          </w:tcPr>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lastRenderedPageBreak/>
              <w:t>минимальная/максимальная площадь земельных участков  – 10/5000 кв. м;</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максимальное количество надземных этажей зданий – 2 этажа (включая мансардный этаж);</w:t>
            </w:r>
          </w:p>
          <w:p w:rsidR="000D42EC" w:rsidRPr="00655522" w:rsidRDefault="000D42EC" w:rsidP="00BF7B87">
            <w:pPr>
              <w:keepLines w:val="0"/>
              <w:suppressAutoHyphens/>
              <w:overflowPunct/>
              <w:autoSpaceDE/>
              <w:autoSpaceDN/>
              <w:adjustRightInd/>
              <w:spacing w:line="240" w:lineRule="auto"/>
              <w:ind w:firstLine="426"/>
              <w:jc w:val="left"/>
              <w:textAlignment w:val="baseline"/>
              <w:rPr>
                <w:rFonts w:eastAsia="SimSun"/>
                <w:sz w:val="24"/>
                <w:szCs w:val="24"/>
                <w:lang w:eastAsia="zh-CN"/>
              </w:rPr>
            </w:pPr>
            <w:r w:rsidRPr="00655522">
              <w:rPr>
                <w:rFonts w:eastAsia="SimSun"/>
                <w:sz w:val="24"/>
                <w:szCs w:val="24"/>
                <w:lang w:eastAsia="zh-CN"/>
              </w:rPr>
              <w:t>максимальный процент застройки в границах земельного участка – 50%;</w:t>
            </w:r>
          </w:p>
          <w:p w:rsidR="000D42EC" w:rsidRPr="00655522" w:rsidRDefault="000D42EC" w:rsidP="00BF7B87">
            <w:pPr>
              <w:keepLines w:val="0"/>
              <w:suppressAutoHyphens/>
              <w:overflowPunct/>
              <w:autoSpaceDE/>
              <w:autoSpaceDN/>
              <w:adjustRightInd/>
              <w:spacing w:line="240" w:lineRule="auto"/>
              <w:ind w:firstLine="426"/>
              <w:jc w:val="left"/>
              <w:textAlignment w:val="baseline"/>
              <w:rPr>
                <w:rFonts w:eastAsia="SimSun"/>
                <w:sz w:val="24"/>
                <w:szCs w:val="24"/>
                <w:lang w:eastAsia="zh-CN"/>
              </w:rPr>
            </w:pPr>
          </w:p>
        </w:tc>
      </w:tr>
      <w:tr w:rsidR="00655522" w:rsidRPr="00655522" w:rsidTr="00BF7B87">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369"/>
        </w:trPr>
        <w:tc>
          <w:tcPr>
            <w:tcW w:w="3227" w:type="dxa"/>
            <w:tcBorders>
              <w:top w:val="single" w:sz="4" w:space="0" w:color="auto"/>
            </w:tcBorders>
          </w:tcPr>
          <w:p w:rsidR="000D42EC" w:rsidRPr="00655522" w:rsidRDefault="000D42EC" w:rsidP="00BF7B87">
            <w:pPr>
              <w:tabs>
                <w:tab w:val="left" w:pos="2520"/>
              </w:tabs>
              <w:spacing w:line="240" w:lineRule="auto"/>
              <w:ind w:firstLine="0"/>
              <w:jc w:val="left"/>
              <w:rPr>
                <w:rFonts w:eastAsia="SimSun"/>
                <w:sz w:val="24"/>
                <w:szCs w:val="24"/>
                <w:lang w:eastAsia="zh-CN"/>
              </w:rPr>
            </w:pPr>
            <w:r w:rsidRPr="00655522">
              <w:rPr>
                <w:rFonts w:eastAsia="SimSun"/>
                <w:sz w:val="24"/>
                <w:szCs w:val="24"/>
                <w:lang w:eastAsia="zh-CN"/>
              </w:rPr>
              <w:lastRenderedPageBreak/>
              <w:t>[</w:t>
            </w:r>
            <w:r w:rsidRPr="00655522">
              <w:rPr>
                <w:sz w:val="24"/>
                <w:szCs w:val="24"/>
                <w:lang w:eastAsia="zh-CN"/>
              </w:rPr>
              <w:t>4.5</w:t>
            </w:r>
            <w:r w:rsidRPr="00655522">
              <w:rPr>
                <w:rFonts w:eastAsia="SimSun"/>
                <w:sz w:val="24"/>
                <w:szCs w:val="24"/>
                <w:lang w:eastAsia="zh-CN"/>
              </w:rPr>
              <w:t>] - Банковская и страховая деятельность</w:t>
            </w:r>
          </w:p>
        </w:tc>
        <w:tc>
          <w:tcPr>
            <w:tcW w:w="3260" w:type="dxa"/>
          </w:tcPr>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 xml:space="preserve">Здания и помещения кредитно-финансовых учреждений и банков; </w:t>
            </w:r>
          </w:p>
        </w:tc>
        <w:tc>
          <w:tcPr>
            <w:tcW w:w="3260" w:type="dxa"/>
            <w:gridSpan w:val="2"/>
            <w:vMerge/>
          </w:tcPr>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p>
        </w:tc>
      </w:tr>
      <w:tr w:rsidR="00655522" w:rsidRPr="00655522" w:rsidTr="00BF7B87">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369"/>
        </w:trPr>
        <w:tc>
          <w:tcPr>
            <w:tcW w:w="3227" w:type="dxa"/>
            <w:tcBorders>
              <w:top w:val="single" w:sz="4" w:space="0" w:color="auto"/>
            </w:tcBorders>
          </w:tcPr>
          <w:p w:rsidR="000D42EC" w:rsidRPr="00655522" w:rsidRDefault="000D42EC" w:rsidP="00BF7B87">
            <w:pPr>
              <w:tabs>
                <w:tab w:val="left" w:pos="2520"/>
              </w:tabs>
              <w:spacing w:line="240" w:lineRule="auto"/>
              <w:ind w:firstLine="0"/>
              <w:jc w:val="left"/>
              <w:rPr>
                <w:rFonts w:eastAsia="SimSun"/>
                <w:sz w:val="24"/>
                <w:szCs w:val="24"/>
                <w:lang w:eastAsia="zh-CN"/>
              </w:rPr>
            </w:pPr>
            <w:r w:rsidRPr="00655522">
              <w:rPr>
                <w:rFonts w:eastAsia="SimSun"/>
                <w:sz w:val="24"/>
                <w:szCs w:val="24"/>
                <w:lang w:eastAsia="zh-CN"/>
              </w:rPr>
              <w:t>[</w:t>
            </w:r>
            <w:r w:rsidRPr="00655522">
              <w:rPr>
                <w:sz w:val="24"/>
                <w:szCs w:val="24"/>
                <w:lang w:eastAsia="zh-CN"/>
              </w:rPr>
              <w:t>3.2</w:t>
            </w:r>
            <w:r w:rsidRPr="00655522">
              <w:rPr>
                <w:rFonts w:eastAsia="SimSun"/>
                <w:sz w:val="24"/>
                <w:szCs w:val="24"/>
                <w:lang w:eastAsia="zh-CN"/>
              </w:rPr>
              <w:t>] – Социальное обслуживание</w:t>
            </w:r>
          </w:p>
        </w:tc>
        <w:tc>
          <w:tcPr>
            <w:tcW w:w="3260" w:type="dxa"/>
          </w:tcPr>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Объекты связи, почтовые отделения, переговорные пункты;</w:t>
            </w:r>
          </w:p>
        </w:tc>
        <w:tc>
          <w:tcPr>
            <w:tcW w:w="3260" w:type="dxa"/>
            <w:gridSpan w:val="2"/>
            <w:vMerge/>
          </w:tcPr>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p>
        </w:tc>
      </w:tr>
      <w:tr w:rsidR="00655522" w:rsidRPr="00655522" w:rsidTr="00BF7B87">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369"/>
        </w:trPr>
        <w:tc>
          <w:tcPr>
            <w:tcW w:w="3227" w:type="dxa"/>
            <w:tcBorders>
              <w:top w:val="single" w:sz="4" w:space="0" w:color="auto"/>
            </w:tcBorders>
          </w:tcPr>
          <w:p w:rsidR="000D42EC" w:rsidRPr="00655522" w:rsidRDefault="000D42EC" w:rsidP="00BF7B87">
            <w:pPr>
              <w:tabs>
                <w:tab w:val="left" w:pos="2520"/>
              </w:tabs>
              <w:spacing w:line="240" w:lineRule="auto"/>
              <w:ind w:firstLine="0"/>
              <w:jc w:val="left"/>
              <w:rPr>
                <w:rFonts w:eastAsia="SimSun"/>
                <w:sz w:val="24"/>
                <w:szCs w:val="24"/>
                <w:lang w:eastAsia="zh-CN"/>
              </w:rPr>
            </w:pPr>
            <w:r w:rsidRPr="00655522">
              <w:rPr>
                <w:rFonts w:eastAsia="SimSun"/>
                <w:sz w:val="24"/>
                <w:szCs w:val="24"/>
                <w:lang w:eastAsia="zh-CN"/>
              </w:rPr>
              <w:t>[4.1] - Деловое управление</w:t>
            </w:r>
          </w:p>
        </w:tc>
        <w:tc>
          <w:tcPr>
            <w:tcW w:w="3260" w:type="dxa"/>
          </w:tcPr>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Общественные здания административного назначения;</w:t>
            </w:r>
          </w:p>
          <w:p w:rsidR="000D42EC" w:rsidRPr="00655522" w:rsidRDefault="000D42EC" w:rsidP="00BF7B87">
            <w:pPr>
              <w:keepLines w:val="0"/>
              <w:overflowPunct/>
              <w:autoSpaceDE/>
              <w:autoSpaceDN/>
              <w:adjustRightInd/>
              <w:spacing w:line="240" w:lineRule="auto"/>
              <w:ind w:firstLine="426"/>
              <w:jc w:val="left"/>
              <w:rPr>
                <w:sz w:val="24"/>
                <w:szCs w:val="24"/>
              </w:rPr>
            </w:pPr>
            <w:r w:rsidRPr="00655522">
              <w:rPr>
                <w:rFonts w:eastAsia="SimSun"/>
                <w:sz w:val="24"/>
                <w:szCs w:val="24"/>
                <w:lang w:eastAsia="zh-CN"/>
              </w:rPr>
              <w:t>Офисы, конторы (органы управления производством);</w:t>
            </w:r>
          </w:p>
        </w:tc>
        <w:tc>
          <w:tcPr>
            <w:tcW w:w="3260" w:type="dxa"/>
            <w:gridSpan w:val="2"/>
            <w:vMerge/>
          </w:tcPr>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p>
        </w:tc>
      </w:tr>
      <w:tr w:rsidR="00655522" w:rsidRPr="00655522" w:rsidTr="00BF7B87">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20"/>
        </w:trPr>
        <w:tc>
          <w:tcPr>
            <w:tcW w:w="3227" w:type="dxa"/>
            <w:vMerge w:val="restart"/>
          </w:tcPr>
          <w:p w:rsidR="000D42EC" w:rsidRPr="00655522" w:rsidRDefault="000D42EC" w:rsidP="00BF7B87">
            <w:pPr>
              <w:keepLines w:val="0"/>
              <w:tabs>
                <w:tab w:val="left" w:pos="2520"/>
              </w:tabs>
              <w:overflowPunct/>
              <w:autoSpaceDE/>
              <w:autoSpaceDN/>
              <w:adjustRightInd/>
              <w:spacing w:line="240" w:lineRule="auto"/>
              <w:ind w:firstLine="0"/>
              <w:rPr>
                <w:rFonts w:eastAsia="SimSun"/>
                <w:sz w:val="24"/>
                <w:szCs w:val="24"/>
                <w:lang w:eastAsia="zh-CN"/>
              </w:rPr>
            </w:pPr>
            <w:r w:rsidRPr="00655522">
              <w:rPr>
                <w:rFonts w:eastAsia="SimSun"/>
                <w:sz w:val="24"/>
                <w:szCs w:val="24"/>
                <w:lang w:eastAsia="zh-CN"/>
              </w:rPr>
              <w:t>[4.9.1] - Объекты придорожного сервиса</w:t>
            </w:r>
          </w:p>
        </w:tc>
        <w:tc>
          <w:tcPr>
            <w:tcW w:w="3260" w:type="dxa"/>
          </w:tcPr>
          <w:p w:rsidR="000D42EC" w:rsidRPr="00655522" w:rsidRDefault="000D42EC" w:rsidP="00BF7B87">
            <w:pPr>
              <w:keepLines w:val="0"/>
              <w:widowControl w:val="0"/>
              <w:overflowPunct/>
              <w:spacing w:line="240" w:lineRule="auto"/>
              <w:ind w:firstLine="426"/>
              <w:rPr>
                <w:rFonts w:eastAsia="SimSun"/>
                <w:sz w:val="24"/>
                <w:szCs w:val="24"/>
                <w:lang w:eastAsia="zh-CN"/>
              </w:rPr>
            </w:pPr>
            <w:r w:rsidRPr="00655522">
              <w:rPr>
                <w:rFonts w:eastAsia="SimSun"/>
                <w:sz w:val="24"/>
                <w:szCs w:val="24"/>
                <w:lang w:eastAsia="zh-CN"/>
              </w:rPr>
              <w:t>Объекты по обслуживанию легковых автомобилей с количеством постов не более 10, шиномонтажные мастерские, мойки автомобилей до двух постов, мойки автомобилей с количеством постов от 2 до 5.</w:t>
            </w:r>
          </w:p>
        </w:tc>
        <w:tc>
          <w:tcPr>
            <w:tcW w:w="3260" w:type="dxa"/>
            <w:gridSpan w:val="2"/>
            <w:vMerge w:val="restart"/>
          </w:tcPr>
          <w:p w:rsidR="000D42EC" w:rsidRPr="00655522" w:rsidRDefault="000D42EC" w:rsidP="00BF7B87">
            <w:pPr>
              <w:keepLines w:val="0"/>
              <w:tabs>
                <w:tab w:val="left" w:pos="1134"/>
              </w:tabs>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минимальная площадь земельных участков 100 кв. м;</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максимальное количество надземных этажей – 2 этажа;</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максимальная высота зданий, строений, сооружений от уровня земли - 5 м;</w:t>
            </w:r>
          </w:p>
          <w:p w:rsidR="000D42EC" w:rsidRPr="00655522" w:rsidRDefault="000D42EC" w:rsidP="00BF7B87">
            <w:pPr>
              <w:keepLines w:val="0"/>
              <w:tabs>
                <w:tab w:val="left" w:pos="2520"/>
              </w:tabs>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максимальный процент застройки в границах земельного участка – 60%;</w:t>
            </w:r>
          </w:p>
          <w:p w:rsidR="000D42EC" w:rsidRPr="00655522" w:rsidRDefault="000D42EC" w:rsidP="00BF7B87">
            <w:pPr>
              <w:keepLines w:val="0"/>
              <w:tabs>
                <w:tab w:val="left" w:pos="1134"/>
              </w:tabs>
              <w:overflowPunct/>
              <w:autoSpaceDE/>
              <w:autoSpaceDN/>
              <w:adjustRightInd/>
              <w:spacing w:line="240" w:lineRule="auto"/>
              <w:ind w:firstLine="426"/>
              <w:jc w:val="left"/>
              <w:rPr>
                <w:rFonts w:eastAsia="SimSun"/>
                <w:sz w:val="24"/>
                <w:szCs w:val="24"/>
                <w:lang w:eastAsia="zh-CN"/>
              </w:rPr>
            </w:pPr>
          </w:p>
        </w:tc>
      </w:tr>
      <w:tr w:rsidR="00655522" w:rsidRPr="00655522" w:rsidTr="00BF7B87">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20"/>
        </w:trPr>
        <w:tc>
          <w:tcPr>
            <w:tcW w:w="3227" w:type="dxa"/>
            <w:vMerge/>
          </w:tcPr>
          <w:p w:rsidR="000D42EC" w:rsidRPr="00655522" w:rsidRDefault="000D42EC" w:rsidP="00BF7B87">
            <w:pPr>
              <w:keepLines w:val="0"/>
              <w:tabs>
                <w:tab w:val="left" w:pos="2520"/>
              </w:tabs>
              <w:overflowPunct/>
              <w:autoSpaceDE/>
              <w:autoSpaceDN/>
              <w:adjustRightInd/>
              <w:spacing w:line="240" w:lineRule="auto"/>
              <w:ind w:firstLine="0"/>
              <w:rPr>
                <w:rFonts w:eastAsia="SimSun"/>
                <w:sz w:val="24"/>
                <w:szCs w:val="24"/>
                <w:lang w:eastAsia="zh-CN"/>
              </w:rPr>
            </w:pPr>
          </w:p>
        </w:tc>
        <w:tc>
          <w:tcPr>
            <w:tcW w:w="3260" w:type="dxa"/>
          </w:tcPr>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АЗС для заправки легкового автотранспорта жидким и газовым топливом;</w:t>
            </w:r>
          </w:p>
        </w:tc>
        <w:tc>
          <w:tcPr>
            <w:tcW w:w="3260" w:type="dxa"/>
            <w:gridSpan w:val="2"/>
            <w:vMerge/>
            <w:vAlign w:val="center"/>
          </w:tcPr>
          <w:p w:rsidR="000D42EC" w:rsidRPr="00655522" w:rsidRDefault="000D42EC" w:rsidP="00BF7B87">
            <w:pPr>
              <w:keepLines w:val="0"/>
              <w:tabs>
                <w:tab w:val="left" w:pos="2520"/>
              </w:tabs>
              <w:overflowPunct/>
              <w:autoSpaceDE/>
              <w:autoSpaceDN/>
              <w:adjustRightInd/>
              <w:spacing w:line="240" w:lineRule="auto"/>
              <w:ind w:firstLine="426"/>
              <w:jc w:val="left"/>
              <w:rPr>
                <w:rFonts w:eastAsia="SimSun"/>
                <w:sz w:val="24"/>
                <w:szCs w:val="24"/>
                <w:lang w:eastAsia="zh-CN"/>
              </w:rPr>
            </w:pPr>
          </w:p>
        </w:tc>
      </w:tr>
      <w:tr w:rsidR="00655522" w:rsidRPr="00655522" w:rsidTr="00BF7B87">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20"/>
        </w:trPr>
        <w:tc>
          <w:tcPr>
            <w:tcW w:w="3227" w:type="dxa"/>
          </w:tcPr>
          <w:p w:rsidR="000D42EC" w:rsidRPr="00655522" w:rsidRDefault="000D42EC" w:rsidP="00BF7B87">
            <w:pPr>
              <w:keepLines w:val="0"/>
              <w:tabs>
                <w:tab w:val="left" w:pos="2520"/>
              </w:tabs>
              <w:overflowPunct/>
              <w:autoSpaceDE/>
              <w:autoSpaceDN/>
              <w:adjustRightInd/>
              <w:spacing w:line="240" w:lineRule="auto"/>
              <w:ind w:firstLine="0"/>
              <w:rPr>
                <w:rFonts w:eastAsia="SimSun"/>
                <w:sz w:val="24"/>
                <w:szCs w:val="24"/>
                <w:lang w:eastAsia="zh-CN"/>
              </w:rPr>
            </w:pPr>
            <w:r w:rsidRPr="00655522">
              <w:rPr>
                <w:rFonts w:eastAsia="SimSun"/>
                <w:sz w:val="24"/>
                <w:szCs w:val="24"/>
                <w:lang w:eastAsia="zh-CN"/>
              </w:rPr>
              <w:t>[4.9] - Обслуживание автотранспорта</w:t>
            </w:r>
          </w:p>
        </w:tc>
        <w:tc>
          <w:tcPr>
            <w:tcW w:w="3260" w:type="dxa"/>
          </w:tcPr>
          <w:p w:rsidR="000D42EC" w:rsidRPr="00655522" w:rsidRDefault="000D42EC" w:rsidP="00BF7B87">
            <w:pPr>
              <w:keepLines w:val="0"/>
              <w:tabs>
                <w:tab w:val="left" w:pos="2520"/>
              </w:tabs>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Стоянки для легковых автомобилей надземного открытого и закрытого типов, подземные автостоянки, автостоянки с пандусами (рампами) и механизированные автостоянки; гаражи.</w:t>
            </w:r>
          </w:p>
        </w:tc>
        <w:tc>
          <w:tcPr>
            <w:tcW w:w="3260" w:type="dxa"/>
            <w:gridSpan w:val="2"/>
            <w:vAlign w:val="center"/>
          </w:tcPr>
          <w:p w:rsidR="000D42EC" w:rsidRPr="00655522" w:rsidRDefault="000D42EC" w:rsidP="00BF7B87">
            <w:pPr>
              <w:keepLines w:val="0"/>
              <w:tabs>
                <w:tab w:val="left" w:pos="1134"/>
              </w:tabs>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минимальная площадь земельных участков - 80 кв. м;</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максимальное количество надземных этажей – 2 этажа;</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максимальная высота зданий, строений, сооружений от уровня земли - 12 м;</w:t>
            </w:r>
          </w:p>
          <w:p w:rsidR="000D42EC" w:rsidRPr="00655522" w:rsidRDefault="000D42EC" w:rsidP="00BF7B87">
            <w:pPr>
              <w:keepLines w:val="0"/>
              <w:tabs>
                <w:tab w:val="left" w:pos="2520"/>
              </w:tabs>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максимальный процент застройки в границах земельного участка – 80%;</w:t>
            </w:r>
          </w:p>
        </w:tc>
      </w:tr>
      <w:tr w:rsidR="00655522" w:rsidRPr="00655522" w:rsidTr="00BF7B87">
        <w:trPr>
          <w:trHeight w:val="4968"/>
        </w:trPr>
        <w:tc>
          <w:tcPr>
            <w:tcW w:w="3227" w:type="dxa"/>
          </w:tcPr>
          <w:p w:rsidR="000D42EC" w:rsidRPr="00655522" w:rsidRDefault="000D42EC" w:rsidP="00BF7B87">
            <w:pPr>
              <w:keepLines w:val="0"/>
              <w:overflowPunct/>
              <w:autoSpaceDE/>
              <w:autoSpaceDN/>
              <w:adjustRightInd/>
              <w:spacing w:line="240" w:lineRule="auto"/>
              <w:ind w:firstLine="0"/>
              <w:jc w:val="left"/>
              <w:rPr>
                <w:rFonts w:eastAsia="SimSun"/>
                <w:sz w:val="24"/>
                <w:szCs w:val="24"/>
                <w:lang w:eastAsia="zh-CN"/>
              </w:rPr>
            </w:pPr>
            <w:r w:rsidRPr="00655522">
              <w:rPr>
                <w:rFonts w:eastAsia="SimSun"/>
                <w:sz w:val="24"/>
                <w:szCs w:val="24"/>
                <w:lang w:eastAsia="zh-CN"/>
              </w:rPr>
              <w:lastRenderedPageBreak/>
              <w:t>[4.6] – Общественное питание.</w:t>
            </w:r>
          </w:p>
          <w:p w:rsidR="000D42EC" w:rsidRPr="00655522" w:rsidRDefault="000D42EC" w:rsidP="00BF7B87">
            <w:pPr>
              <w:keepLines w:val="0"/>
              <w:overflowPunct/>
              <w:autoSpaceDE/>
              <w:autoSpaceDN/>
              <w:adjustRightInd/>
              <w:spacing w:line="240" w:lineRule="auto"/>
              <w:ind w:firstLine="0"/>
              <w:jc w:val="left"/>
              <w:rPr>
                <w:rFonts w:eastAsia="SimSun"/>
                <w:sz w:val="24"/>
                <w:szCs w:val="24"/>
                <w:lang w:eastAsia="zh-CN"/>
              </w:rPr>
            </w:pPr>
          </w:p>
          <w:p w:rsidR="000D42EC" w:rsidRPr="00655522" w:rsidRDefault="000D42EC" w:rsidP="00BF7B87">
            <w:pPr>
              <w:keepLines w:val="0"/>
              <w:overflowPunct/>
              <w:autoSpaceDE/>
              <w:autoSpaceDN/>
              <w:adjustRightInd/>
              <w:spacing w:line="240" w:lineRule="auto"/>
              <w:ind w:firstLine="0"/>
              <w:jc w:val="left"/>
              <w:rPr>
                <w:rFonts w:eastAsia="SimSun"/>
                <w:sz w:val="24"/>
                <w:szCs w:val="24"/>
                <w:lang w:eastAsia="zh-CN"/>
              </w:rPr>
            </w:pPr>
          </w:p>
          <w:p w:rsidR="000D42EC" w:rsidRPr="00655522" w:rsidRDefault="000D42EC" w:rsidP="00BF7B87">
            <w:pPr>
              <w:spacing w:line="240" w:lineRule="auto"/>
              <w:jc w:val="left"/>
              <w:rPr>
                <w:rFonts w:eastAsia="SimSun"/>
                <w:sz w:val="24"/>
                <w:szCs w:val="24"/>
                <w:lang w:eastAsia="zh-CN"/>
              </w:rPr>
            </w:pPr>
          </w:p>
        </w:tc>
        <w:tc>
          <w:tcPr>
            <w:tcW w:w="3260" w:type="dxa"/>
          </w:tcPr>
          <w:p w:rsidR="000D42EC" w:rsidRPr="00655522" w:rsidRDefault="000D42EC" w:rsidP="00BF7B87">
            <w:pPr>
              <w:spacing w:line="240" w:lineRule="auto"/>
              <w:ind w:firstLine="284"/>
              <w:jc w:val="left"/>
              <w:rPr>
                <w:rFonts w:eastAsia="SimSun"/>
                <w:sz w:val="24"/>
                <w:szCs w:val="24"/>
                <w:lang w:eastAsia="zh-CN"/>
              </w:rPr>
            </w:pPr>
            <w:r w:rsidRPr="00655522">
              <w:rPr>
                <w:rFonts w:eastAsia="SimSun"/>
                <w:sz w:val="24"/>
                <w:szCs w:val="24"/>
                <w:lang w:eastAsia="zh-CN"/>
              </w:rPr>
              <w:t xml:space="preserve">Кафе, столовые, закусочные - не более 50 посадочных мест  с ограничением по времени работы; </w:t>
            </w:r>
          </w:p>
        </w:tc>
        <w:tc>
          <w:tcPr>
            <w:tcW w:w="3260" w:type="dxa"/>
            <w:gridSpan w:val="2"/>
          </w:tcPr>
          <w:p w:rsidR="000D42EC" w:rsidRPr="00655522" w:rsidRDefault="000D42EC" w:rsidP="00FF66C8">
            <w:pPr>
              <w:keepLines w:val="0"/>
              <w:tabs>
                <w:tab w:val="left" w:pos="1134"/>
              </w:tabs>
              <w:overflowPunct/>
              <w:autoSpaceDE/>
              <w:autoSpaceDN/>
              <w:adjustRightInd/>
              <w:spacing w:line="240" w:lineRule="auto"/>
              <w:ind w:firstLine="0"/>
              <w:jc w:val="left"/>
              <w:rPr>
                <w:rFonts w:eastAsia="SimSun"/>
                <w:sz w:val="24"/>
                <w:szCs w:val="24"/>
                <w:lang w:eastAsia="zh-CN"/>
              </w:rPr>
            </w:pPr>
            <w:r w:rsidRPr="00655522">
              <w:rPr>
                <w:rFonts w:eastAsia="SimSun"/>
                <w:sz w:val="24"/>
                <w:szCs w:val="24"/>
                <w:lang w:eastAsia="zh-CN"/>
              </w:rPr>
              <w:t>минимальная/максимальная площадь земельных участков  – 100/5000 кв. м;</w:t>
            </w:r>
          </w:p>
          <w:p w:rsidR="000D42EC" w:rsidRPr="00655522" w:rsidRDefault="000D42EC" w:rsidP="00BF7B87">
            <w:pPr>
              <w:keepLines w:val="0"/>
              <w:tabs>
                <w:tab w:val="left" w:pos="1134"/>
              </w:tabs>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максимальное количество надземных этажей зданий – 3 этажа (включая мансардный этаж);</w:t>
            </w:r>
          </w:p>
          <w:p w:rsidR="000D42EC" w:rsidRPr="00655522" w:rsidRDefault="000D42EC" w:rsidP="00BF7B87">
            <w:pPr>
              <w:keepLines w:val="0"/>
              <w:tabs>
                <w:tab w:val="left" w:pos="1134"/>
              </w:tabs>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максимальный процент застройки в границах земельного участка – 60%;</w:t>
            </w:r>
          </w:p>
          <w:p w:rsidR="000D42EC" w:rsidRPr="00655522" w:rsidRDefault="000D42EC" w:rsidP="00BF7B87">
            <w:pPr>
              <w:keepLines w:val="0"/>
              <w:tabs>
                <w:tab w:val="left" w:pos="1134"/>
              </w:tabs>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данные объекты должны иметь необходимое расчетное количество парковочных мест (отдельно стоящих, встроенных, пристроенных, подземных) только на территории своих земельных участков.</w:t>
            </w:r>
          </w:p>
        </w:tc>
      </w:tr>
      <w:tr w:rsidR="00655522" w:rsidRPr="00655522" w:rsidTr="00BF7B87">
        <w:trPr>
          <w:trHeight w:val="1192"/>
        </w:trPr>
        <w:tc>
          <w:tcPr>
            <w:tcW w:w="3227" w:type="dxa"/>
          </w:tcPr>
          <w:p w:rsidR="000D42EC" w:rsidRPr="00655522" w:rsidRDefault="000D42EC" w:rsidP="00BF7B87">
            <w:pPr>
              <w:spacing w:line="240" w:lineRule="auto"/>
              <w:ind w:firstLine="0"/>
              <w:jc w:val="left"/>
              <w:rPr>
                <w:rFonts w:eastAsia="SimSun"/>
                <w:sz w:val="24"/>
                <w:szCs w:val="24"/>
                <w:lang w:eastAsia="zh-CN"/>
              </w:rPr>
            </w:pPr>
            <w:r w:rsidRPr="00655522">
              <w:rPr>
                <w:rFonts w:eastAsia="SimSun"/>
                <w:sz w:val="24"/>
                <w:szCs w:val="24"/>
                <w:lang w:eastAsia="zh-CN"/>
              </w:rPr>
              <w:t>[3.4.1] - Амбулаторно-поликлиническое обслуживание</w:t>
            </w:r>
          </w:p>
        </w:tc>
        <w:tc>
          <w:tcPr>
            <w:tcW w:w="3260" w:type="dxa"/>
          </w:tcPr>
          <w:p w:rsidR="000D42EC" w:rsidRPr="00655522" w:rsidRDefault="000D42EC" w:rsidP="00BF7B87">
            <w:pPr>
              <w:spacing w:line="240" w:lineRule="auto"/>
              <w:ind w:firstLine="284"/>
              <w:jc w:val="left"/>
              <w:rPr>
                <w:rFonts w:eastAsia="SimSun"/>
                <w:sz w:val="24"/>
                <w:szCs w:val="24"/>
                <w:lang w:eastAsia="zh-CN"/>
              </w:rPr>
            </w:pPr>
            <w:r w:rsidRPr="00655522">
              <w:rPr>
                <w:rFonts w:eastAsia="SimSun"/>
                <w:sz w:val="24"/>
                <w:szCs w:val="24"/>
                <w:lang w:eastAsia="zh-CN"/>
              </w:rPr>
              <w:t xml:space="preserve">Поликлиники, фельдшерские пункты, пункты здравоохранения, клинические лаборатории; </w:t>
            </w:r>
          </w:p>
        </w:tc>
        <w:tc>
          <w:tcPr>
            <w:tcW w:w="3260" w:type="dxa"/>
            <w:gridSpan w:val="2"/>
            <w:vMerge w:val="restart"/>
          </w:tcPr>
          <w:p w:rsidR="000D42EC" w:rsidRPr="00655522" w:rsidRDefault="000D42EC" w:rsidP="00FF66C8">
            <w:pPr>
              <w:keepLines w:val="0"/>
              <w:tabs>
                <w:tab w:val="left" w:pos="1134"/>
              </w:tabs>
              <w:overflowPunct/>
              <w:autoSpaceDE/>
              <w:autoSpaceDN/>
              <w:adjustRightInd/>
              <w:spacing w:line="240" w:lineRule="auto"/>
              <w:ind w:firstLine="0"/>
              <w:jc w:val="left"/>
              <w:rPr>
                <w:rFonts w:eastAsia="SimSun"/>
                <w:sz w:val="24"/>
                <w:szCs w:val="24"/>
                <w:lang w:eastAsia="zh-CN"/>
              </w:rPr>
            </w:pPr>
            <w:r w:rsidRPr="00655522">
              <w:rPr>
                <w:rFonts w:eastAsia="SimSun"/>
                <w:sz w:val="24"/>
                <w:szCs w:val="24"/>
                <w:lang w:eastAsia="zh-CN"/>
              </w:rPr>
              <w:t>минимальная/максимальная площадь земельных участков  – 10/5000 кв. м;</w:t>
            </w:r>
          </w:p>
          <w:p w:rsidR="000D42EC" w:rsidRPr="00655522" w:rsidRDefault="000D42EC" w:rsidP="00BF7B87">
            <w:pPr>
              <w:keepLines w:val="0"/>
              <w:tabs>
                <w:tab w:val="left" w:pos="1134"/>
              </w:tabs>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максимальное количество надземных этажей зданий – 3 этажа (включая мансардный этаж);</w:t>
            </w:r>
          </w:p>
          <w:p w:rsidR="000D42EC" w:rsidRPr="00655522" w:rsidRDefault="000D42EC" w:rsidP="00BF7B87">
            <w:pPr>
              <w:keepLines w:val="0"/>
              <w:tabs>
                <w:tab w:val="left" w:pos="1134"/>
              </w:tabs>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максимальный процент застройки в границах земельного участка – 80%;</w:t>
            </w:r>
          </w:p>
          <w:p w:rsidR="000D42EC" w:rsidRPr="00655522" w:rsidRDefault="000D42EC" w:rsidP="00BF7B87">
            <w:pPr>
              <w:keepLines w:val="0"/>
              <w:tabs>
                <w:tab w:val="left" w:pos="1134"/>
              </w:tabs>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максимальная общая площадь встроенных объектов - 150 м</w:t>
            </w:r>
            <w:proofErr w:type="gramStart"/>
            <w:r w:rsidRPr="00655522">
              <w:rPr>
                <w:rFonts w:eastAsia="SimSun"/>
                <w:sz w:val="24"/>
                <w:szCs w:val="24"/>
                <w:lang w:eastAsia="zh-CN"/>
              </w:rPr>
              <w:t>2</w:t>
            </w:r>
            <w:proofErr w:type="gramEnd"/>
            <w:r w:rsidRPr="00655522">
              <w:rPr>
                <w:rFonts w:eastAsia="SimSun"/>
                <w:sz w:val="24"/>
                <w:szCs w:val="24"/>
                <w:lang w:eastAsia="zh-CN"/>
              </w:rPr>
              <w:t>.</w:t>
            </w:r>
          </w:p>
          <w:p w:rsidR="000D42EC" w:rsidRPr="00655522" w:rsidRDefault="000D42EC" w:rsidP="00BF7B87">
            <w:pPr>
              <w:keepLines w:val="0"/>
              <w:tabs>
                <w:tab w:val="left" w:pos="1134"/>
              </w:tabs>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Объекты по оказанию услуг и обслуживанию населения допускается размещать в отдельно стоящих, встроенных или пристроенных объектах с изолированными от жилых зданий или их частей входами.</w:t>
            </w:r>
          </w:p>
        </w:tc>
      </w:tr>
      <w:tr w:rsidR="00655522" w:rsidRPr="00655522" w:rsidTr="00BF7B87">
        <w:trPr>
          <w:trHeight w:val="1435"/>
        </w:trPr>
        <w:tc>
          <w:tcPr>
            <w:tcW w:w="3227" w:type="dxa"/>
          </w:tcPr>
          <w:p w:rsidR="000D42EC" w:rsidRPr="00655522" w:rsidRDefault="000D42EC" w:rsidP="00BF7B87">
            <w:pPr>
              <w:keepLines w:val="0"/>
              <w:overflowPunct/>
              <w:autoSpaceDE/>
              <w:autoSpaceDN/>
              <w:adjustRightInd/>
              <w:spacing w:line="240" w:lineRule="auto"/>
              <w:ind w:firstLine="0"/>
              <w:jc w:val="left"/>
              <w:rPr>
                <w:rFonts w:eastAsia="SimSun"/>
                <w:sz w:val="24"/>
                <w:szCs w:val="24"/>
                <w:lang w:eastAsia="zh-CN"/>
              </w:rPr>
            </w:pPr>
            <w:r w:rsidRPr="00655522">
              <w:rPr>
                <w:rFonts w:eastAsia="SimSun"/>
                <w:sz w:val="24"/>
                <w:szCs w:val="24"/>
                <w:lang w:eastAsia="zh-CN"/>
              </w:rPr>
              <w:t>[4.4] - Магазины</w:t>
            </w:r>
          </w:p>
        </w:tc>
        <w:tc>
          <w:tcPr>
            <w:tcW w:w="3260" w:type="dxa"/>
          </w:tcPr>
          <w:p w:rsidR="000D42EC" w:rsidRPr="00655522" w:rsidRDefault="000D42EC" w:rsidP="00BF7B87">
            <w:pPr>
              <w:keepLines w:val="0"/>
              <w:overflowPunct/>
              <w:autoSpaceDE/>
              <w:autoSpaceDN/>
              <w:adjustRightInd/>
              <w:spacing w:line="240" w:lineRule="auto"/>
              <w:ind w:firstLine="284"/>
              <w:jc w:val="left"/>
              <w:rPr>
                <w:rFonts w:eastAsia="SimSun"/>
                <w:sz w:val="24"/>
                <w:szCs w:val="24"/>
                <w:lang w:eastAsia="zh-CN"/>
              </w:rPr>
            </w:pPr>
            <w:r w:rsidRPr="00655522">
              <w:rPr>
                <w:rFonts w:eastAsia="SimSun"/>
                <w:sz w:val="24"/>
                <w:szCs w:val="24"/>
                <w:lang w:eastAsia="zh-CN"/>
              </w:rPr>
              <w:t>Магазины продовольственных, непродовольственных и смешанных товаров;</w:t>
            </w:r>
          </w:p>
          <w:p w:rsidR="000D42EC" w:rsidRPr="00655522" w:rsidRDefault="000D42EC" w:rsidP="00BF7B87">
            <w:pPr>
              <w:keepLines w:val="0"/>
              <w:overflowPunct/>
              <w:autoSpaceDE/>
              <w:autoSpaceDN/>
              <w:adjustRightInd/>
              <w:spacing w:line="240" w:lineRule="auto"/>
              <w:ind w:firstLine="284"/>
              <w:jc w:val="left"/>
              <w:rPr>
                <w:rFonts w:eastAsia="SimSun"/>
                <w:sz w:val="24"/>
                <w:szCs w:val="24"/>
                <w:lang w:eastAsia="zh-CN"/>
              </w:rPr>
            </w:pPr>
            <w:r w:rsidRPr="00655522">
              <w:rPr>
                <w:rFonts w:eastAsia="SimSun"/>
                <w:sz w:val="24"/>
                <w:szCs w:val="24"/>
                <w:lang w:eastAsia="zh-CN"/>
              </w:rPr>
              <w:t xml:space="preserve">аптеки, </w:t>
            </w:r>
            <w:proofErr w:type="spellStart"/>
            <w:r w:rsidRPr="00655522">
              <w:rPr>
                <w:rFonts w:eastAsia="SimSun"/>
                <w:sz w:val="24"/>
                <w:szCs w:val="24"/>
                <w:lang w:eastAsia="zh-CN"/>
              </w:rPr>
              <w:t>ветаптеки</w:t>
            </w:r>
            <w:proofErr w:type="spellEnd"/>
            <w:r w:rsidRPr="00655522">
              <w:rPr>
                <w:rFonts w:eastAsia="SimSun"/>
                <w:sz w:val="24"/>
                <w:szCs w:val="24"/>
                <w:lang w:eastAsia="zh-CN"/>
              </w:rPr>
              <w:t xml:space="preserve">; </w:t>
            </w:r>
          </w:p>
        </w:tc>
        <w:tc>
          <w:tcPr>
            <w:tcW w:w="3260" w:type="dxa"/>
            <w:gridSpan w:val="2"/>
            <w:vMerge/>
          </w:tcPr>
          <w:p w:rsidR="000D42EC" w:rsidRPr="00655522" w:rsidRDefault="000D42EC" w:rsidP="00BF7B87">
            <w:pPr>
              <w:keepLines w:val="0"/>
              <w:tabs>
                <w:tab w:val="left" w:pos="1134"/>
              </w:tabs>
              <w:overflowPunct/>
              <w:autoSpaceDE/>
              <w:autoSpaceDN/>
              <w:adjustRightInd/>
              <w:spacing w:line="240" w:lineRule="auto"/>
              <w:ind w:firstLine="426"/>
              <w:jc w:val="left"/>
              <w:rPr>
                <w:rFonts w:eastAsia="SimSun"/>
                <w:sz w:val="24"/>
                <w:szCs w:val="24"/>
                <w:lang w:eastAsia="zh-CN"/>
              </w:rPr>
            </w:pPr>
          </w:p>
        </w:tc>
      </w:tr>
      <w:tr w:rsidR="00655522" w:rsidRPr="00655522" w:rsidTr="00BF7B87">
        <w:trPr>
          <w:trHeight w:val="1435"/>
        </w:trPr>
        <w:tc>
          <w:tcPr>
            <w:tcW w:w="3227" w:type="dxa"/>
          </w:tcPr>
          <w:p w:rsidR="000D42EC" w:rsidRPr="00655522" w:rsidRDefault="000D42EC" w:rsidP="00BF7B87">
            <w:pPr>
              <w:keepLines w:val="0"/>
              <w:overflowPunct/>
              <w:autoSpaceDE/>
              <w:autoSpaceDN/>
              <w:adjustRightInd/>
              <w:spacing w:line="240" w:lineRule="auto"/>
              <w:ind w:firstLine="0"/>
              <w:jc w:val="left"/>
              <w:rPr>
                <w:rFonts w:eastAsia="SimSun"/>
                <w:sz w:val="24"/>
                <w:szCs w:val="24"/>
                <w:lang w:eastAsia="zh-CN"/>
              </w:rPr>
            </w:pPr>
            <w:r w:rsidRPr="00655522">
              <w:rPr>
                <w:rFonts w:eastAsia="SimSun"/>
                <w:sz w:val="24"/>
                <w:szCs w:val="24"/>
                <w:lang w:eastAsia="zh-CN"/>
              </w:rPr>
              <w:t>[</w:t>
            </w:r>
            <w:r w:rsidRPr="00655522">
              <w:rPr>
                <w:sz w:val="24"/>
                <w:szCs w:val="24"/>
                <w:lang w:eastAsia="zh-CN"/>
              </w:rPr>
              <w:t>5.1</w:t>
            </w:r>
            <w:r w:rsidRPr="00655522">
              <w:rPr>
                <w:rFonts w:eastAsia="SimSun"/>
                <w:sz w:val="24"/>
                <w:szCs w:val="24"/>
                <w:lang w:eastAsia="zh-CN"/>
              </w:rPr>
              <w:t>] - Спорт</w:t>
            </w:r>
          </w:p>
          <w:p w:rsidR="000D42EC" w:rsidRPr="00655522" w:rsidRDefault="000D42EC" w:rsidP="00BF7B87">
            <w:pPr>
              <w:keepLines w:val="0"/>
              <w:overflowPunct/>
              <w:autoSpaceDE/>
              <w:autoSpaceDN/>
              <w:adjustRightInd/>
              <w:spacing w:line="240" w:lineRule="auto"/>
              <w:ind w:firstLine="0"/>
              <w:jc w:val="left"/>
              <w:rPr>
                <w:rFonts w:eastAsia="SimSun"/>
                <w:sz w:val="24"/>
                <w:szCs w:val="24"/>
                <w:lang w:eastAsia="zh-CN"/>
              </w:rPr>
            </w:pPr>
          </w:p>
          <w:p w:rsidR="000D42EC" w:rsidRPr="00655522" w:rsidRDefault="000D42EC" w:rsidP="00BF7B87">
            <w:pPr>
              <w:spacing w:line="240" w:lineRule="auto"/>
              <w:jc w:val="left"/>
              <w:rPr>
                <w:rFonts w:eastAsia="SimSun"/>
                <w:sz w:val="24"/>
                <w:szCs w:val="24"/>
                <w:lang w:eastAsia="zh-CN"/>
              </w:rPr>
            </w:pPr>
          </w:p>
        </w:tc>
        <w:tc>
          <w:tcPr>
            <w:tcW w:w="3260" w:type="dxa"/>
          </w:tcPr>
          <w:p w:rsidR="000D42EC" w:rsidRPr="00655522" w:rsidRDefault="000D42EC" w:rsidP="00BF7B87">
            <w:pPr>
              <w:spacing w:line="240" w:lineRule="auto"/>
              <w:ind w:firstLine="426"/>
              <w:jc w:val="left"/>
              <w:rPr>
                <w:rFonts w:eastAsia="SimSun"/>
                <w:sz w:val="24"/>
                <w:szCs w:val="24"/>
                <w:lang w:eastAsia="zh-CN"/>
              </w:rPr>
            </w:pPr>
            <w:r w:rsidRPr="00655522">
              <w:rPr>
                <w:rFonts w:eastAsia="SimSun"/>
                <w:sz w:val="24"/>
                <w:szCs w:val="24"/>
                <w:lang w:eastAsia="zh-CN"/>
              </w:rPr>
              <w:t xml:space="preserve">здания физкультурно-оздоровительных клубов и </w:t>
            </w:r>
            <w:proofErr w:type="gramStart"/>
            <w:r w:rsidRPr="00655522">
              <w:rPr>
                <w:rFonts w:eastAsia="SimSun"/>
                <w:sz w:val="24"/>
                <w:szCs w:val="24"/>
                <w:lang w:eastAsia="zh-CN"/>
              </w:rPr>
              <w:t>фитнес-центров</w:t>
            </w:r>
            <w:proofErr w:type="gramEnd"/>
            <w:r w:rsidRPr="00655522">
              <w:rPr>
                <w:rFonts w:eastAsia="SimSun"/>
                <w:sz w:val="24"/>
                <w:szCs w:val="24"/>
                <w:lang w:eastAsia="zh-CN"/>
              </w:rPr>
              <w:t>;</w:t>
            </w:r>
          </w:p>
          <w:p w:rsidR="000D42EC" w:rsidRPr="00655522" w:rsidRDefault="000D42EC" w:rsidP="00BF7B87">
            <w:pPr>
              <w:spacing w:line="240" w:lineRule="auto"/>
              <w:ind w:firstLine="426"/>
              <w:jc w:val="left"/>
              <w:rPr>
                <w:rFonts w:eastAsia="SimSun"/>
                <w:sz w:val="24"/>
                <w:szCs w:val="24"/>
                <w:lang w:eastAsia="zh-CN"/>
              </w:rPr>
            </w:pPr>
            <w:r w:rsidRPr="00655522">
              <w:rPr>
                <w:rFonts w:eastAsia="SimSun"/>
                <w:sz w:val="24"/>
                <w:szCs w:val="24"/>
                <w:lang w:eastAsia="zh-CN"/>
              </w:rPr>
              <w:t xml:space="preserve">бассейны; </w:t>
            </w:r>
          </w:p>
          <w:p w:rsidR="000D42EC" w:rsidRPr="00655522" w:rsidRDefault="000D42EC" w:rsidP="00BF7B87">
            <w:pPr>
              <w:spacing w:line="240" w:lineRule="auto"/>
              <w:ind w:firstLine="426"/>
              <w:jc w:val="left"/>
              <w:rPr>
                <w:sz w:val="24"/>
                <w:szCs w:val="24"/>
              </w:rPr>
            </w:pPr>
            <w:r w:rsidRPr="00655522">
              <w:rPr>
                <w:sz w:val="24"/>
                <w:szCs w:val="24"/>
              </w:rPr>
              <w:t>площадки для занятия спортом и физкультурой (беговые дорожки, спортивные сооружения, теннисные корты, поля для спортивной игры, автодромы, мотодромы, трамплины, трассы и спортивные стрельбища);</w:t>
            </w:r>
          </w:p>
          <w:p w:rsidR="000D42EC" w:rsidRPr="00655522" w:rsidRDefault="000D42EC" w:rsidP="00BF7B87">
            <w:pPr>
              <w:spacing w:line="240" w:lineRule="auto"/>
              <w:ind w:firstLine="426"/>
              <w:jc w:val="left"/>
              <w:rPr>
                <w:rFonts w:eastAsia="SimSun"/>
                <w:sz w:val="24"/>
                <w:szCs w:val="24"/>
                <w:lang w:eastAsia="zh-CN"/>
              </w:rPr>
            </w:pPr>
            <w:r w:rsidRPr="00655522">
              <w:rPr>
                <w:sz w:val="24"/>
                <w:szCs w:val="24"/>
              </w:rPr>
              <w:t>детские площадки, площадки для отдыха</w:t>
            </w:r>
          </w:p>
        </w:tc>
        <w:tc>
          <w:tcPr>
            <w:tcW w:w="3260" w:type="dxa"/>
            <w:gridSpan w:val="2"/>
            <w:vMerge/>
          </w:tcPr>
          <w:p w:rsidR="000D42EC" w:rsidRPr="00655522" w:rsidRDefault="000D42EC" w:rsidP="00BF7B87">
            <w:pPr>
              <w:keepLines w:val="0"/>
              <w:tabs>
                <w:tab w:val="left" w:pos="1134"/>
              </w:tabs>
              <w:overflowPunct/>
              <w:autoSpaceDE/>
              <w:autoSpaceDN/>
              <w:adjustRightInd/>
              <w:spacing w:line="240" w:lineRule="auto"/>
              <w:ind w:firstLine="426"/>
              <w:jc w:val="left"/>
              <w:rPr>
                <w:rFonts w:eastAsia="SimSun"/>
                <w:sz w:val="24"/>
                <w:szCs w:val="24"/>
                <w:lang w:eastAsia="zh-CN"/>
              </w:rPr>
            </w:pPr>
          </w:p>
        </w:tc>
      </w:tr>
      <w:tr w:rsidR="000D42EC" w:rsidRPr="00655522" w:rsidTr="00BF7B87">
        <w:trPr>
          <w:trHeight w:val="421"/>
        </w:trPr>
        <w:tc>
          <w:tcPr>
            <w:tcW w:w="3227" w:type="dxa"/>
          </w:tcPr>
          <w:p w:rsidR="000D42EC" w:rsidRPr="00655522" w:rsidRDefault="000D42EC" w:rsidP="00BF7B87">
            <w:pPr>
              <w:widowControl w:val="0"/>
              <w:spacing w:line="240" w:lineRule="auto"/>
              <w:ind w:firstLine="0"/>
              <w:rPr>
                <w:rFonts w:eastAsia="SimSun"/>
                <w:sz w:val="24"/>
                <w:szCs w:val="24"/>
                <w:lang w:eastAsia="zh-CN"/>
              </w:rPr>
            </w:pPr>
            <w:r w:rsidRPr="00655522">
              <w:rPr>
                <w:rFonts w:eastAsia="SimSun"/>
                <w:sz w:val="24"/>
                <w:szCs w:val="24"/>
                <w:lang w:eastAsia="zh-CN"/>
              </w:rPr>
              <w:t>[12.0] – Земельные участки (территории) общего пользования</w:t>
            </w:r>
          </w:p>
        </w:tc>
        <w:tc>
          <w:tcPr>
            <w:tcW w:w="3260" w:type="dxa"/>
          </w:tcPr>
          <w:p w:rsidR="000D42EC" w:rsidRPr="00655522" w:rsidRDefault="000D42EC" w:rsidP="00BF7B87">
            <w:pPr>
              <w:keepLines w:val="0"/>
              <w:overflowPunct/>
              <w:autoSpaceDE/>
              <w:autoSpaceDN/>
              <w:adjustRightInd/>
              <w:spacing w:line="240" w:lineRule="auto"/>
              <w:ind w:firstLine="284"/>
              <w:jc w:val="left"/>
              <w:rPr>
                <w:rFonts w:eastAsia="SimSun"/>
                <w:sz w:val="24"/>
                <w:szCs w:val="24"/>
                <w:lang w:eastAsia="zh-CN"/>
              </w:rPr>
            </w:pPr>
            <w:r w:rsidRPr="00655522">
              <w:rPr>
                <w:sz w:val="24"/>
                <w:szCs w:val="24"/>
                <w:shd w:val="clear" w:color="auto" w:fill="FFFFFF"/>
              </w:rPr>
              <w:t xml:space="preserve">Объекты улично-дорожной сети, автомобильные дороги и пешеходные тротуары в границах населенных пунктов, пешеходные переходы, набережные, скверы, бульвары, площади, проезды, малые </w:t>
            </w:r>
            <w:r w:rsidRPr="00655522">
              <w:rPr>
                <w:sz w:val="24"/>
                <w:szCs w:val="24"/>
                <w:shd w:val="clear" w:color="auto" w:fill="FFFFFF"/>
              </w:rPr>
              <w:lastRenderedPageBreak/>
              <w:t>архитектурные формы благоустройства</w:t>
            </w:r>
          </w:p>
        </w:tc>
        <w:tc>
          <w:tcPr>
            <w:tcW w:w="3260" w:type="dxa"/>
            <w:gridSpan w:val="2"/>
          </w:tcPr>
          <w:p w:rsidR="000D42EC" w:rsidRPr="00655522" w:rsidRDefault="000D42EC" w:rsidP="001B3C07">
            <w:pPr>
              <w:keepLines w:val="0"/>
              <w:overflowPunct/>
              <w:autoSpaceDE/>
              <w:autoSpaceDN/>
              <w:adjustRightInd/>
              <w:spacing w:line="240" w:lineRule="auto"/>
              <w:ind w:firstLine="0"/>
              <w:jc w:val="left"/>
              <w:rPr>
                <w:rFonts w:eastAsia="SimSun"/>
                <w:sz w:val="24"/>
                <w:szCs w:val="24"/>
                <w:lang w:eastAsia="zh-CN"/>
              </w:rPr>
            </w:pPr>
            <w:r w:rsidRPr="00655522">
              <w:rPr>
                <w:rFonts w:eastAsia="SimSun"/>
                <w:sz w:val="24"/>
                <w:szCs w:val="24"/>
                <w:lang w:eastAsia="zh-CN"/>
              </w:rPr>
              <w:lastRenderedPageBreak/>
              <w:t xml:space="preserve">Минимальная/максимальная площадь земельных участков, максимальный процент застройки в границах земельного участка, предельное количество этажей или предельная высота зданий, строений, сооружений и </w:t>
            </w:r>
            <w:r w:rsidRPr="00655522">
              <w:rPr>
                <w:rFonts w:eastAsia="SimSun"/>
                <w:sz w:val="24"/>
                <w:szCs w:val="24"/>
                <w:lang w:eastAsia="zh-CN"/>
              </w:rPr>
              <w:lastRenderedPageBreak/>
              <w:t>минимальные отступы от границ земельных участков – без ограничений</w:t>
            </w:r>
          </w:p>
        </w:tc>
      </w:tr>
    </w:tbl>
    <w:p w:rsidR="000D42EC" w:rsidRPr="00655522" w:rsidRDefault="000D42EC" w:rsidP="0033554D">
      <w:pPr>
        <w:keepLines w:val="0"/>
        <w:tabs>
          <w:tab w:val="left" w:pos="2520"/>
        </w:tabs>
        <w:overflowPunct/>
        <w:autoSpaceDE/>
        <w:autoSpaceDN/>
        <w:adjustRightInd/>
        <w:spacing w:line="240" w:lineRule="auto"/>
        <w:ind w:firstLine="426"/>
        <w:jc w:val="left"/>
        <w:rPr>
          <w:rFonts w:eastAsia="SimSun"/>
          <w:sz w:val="24"/>
          <w:szCs w:val="24"/>
          <w:lang w:eastAsia="zh-CN"/>
        </w:rPr>
      </w:pPr>
    </w:p>
    <w:p w:rsidR="000D42EC" w:rsidRPr="00655522" w:rsidRDefault="000D42EC" w:rsidP="0033554D">
      <w:pPr>
        <w:keepLines w:val="0"/>
        <w:tabs>
          <w:tab w:val="left" w:pos="2520"/>
        </w:tabs>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УСЛОВНО РАЗРЕШЕННЫЕ ВИДЫ И ПАРАМЕТРЫ ИСПОЛЬЗОВАНИЯ</w:t>
      </w:r>
    </w:p>
    <w:p w:rsidR="000D42EC" w:rsidRPr="00655522" w:rsidRDefault="000D42EC" w:rsidP="0033554D">
      <w:pPr>
        <w:keepLines w:val="0"/>
        <w:tabs>
          <w:tab w:val="left" w:pos="2520"/>
        </w:tabs>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ЗЕМЕЛЬНЫХ УЧАСТКОВ И ОБЪЕКТОВ КАПИТАЛЬНОГО СТРОИТЕЛЬСТВА</w:t>
      </w:r>
    </w:p>
    <w:tbl>
      <w:tblPr>
        <w:tblW w:w="9747"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3249"/>
        <w:gridCol w:w="3238"/>
        <w:gridCol w:w="3260"/>
      </w:tblGrid>
      <w:tr w:rsidR="00655522" w:rsidRPr="00655522" w:rsidTr="00BF7B87">
        <w:trPr>
          <w:trHeight w:val="20"/>
        </w:trPr>
        <w:tc>
          <w:tcPr>
            <w:tcW w:w="3249" w:type="dxa"/>
            <w:vAlign w:val="center"/>
          </w:tcPr>
          <w:p w:rsidR="000D42EC" w:rsidRPr="00655522" w:rsidRDefault="000D42EC" w:rsidP="00BF7B87">
            <w:pPr>
              <w:keepLines w:val="0"/>
              <w:tabs>
                <w:tab w:val="left" w:pos="2520"/>
              </w:tabs>
              <w:overflowPunct/>
              <w:autoSpaceDE/>
              <w:autoSpaceDN/>
              <w:adjustRightInd/>
              <w:spacing w:line="240" w:lineRule="auto"/>
              <w:ind w:firstLine="0"/>
              <w:jc w:val="center"/>
              <w:rPr>
                <w:rFonts w:eastAsia="SimSun"/>
                <w:sz w:val="24"/>
                <w:szCs w:val="24"/>
                <w:lang w:eastAsia="zh-CN"/>
              </w:rPr>
            </w:pPr>
            <w:r w:rsidRPr="00655522">
              <w:rPr>
                <w:rFonts w:eastAsia="SimSun"/>
                <w:sz w:val="24"/>
                <w:szCs w:val="24"/>
                <w:lang w:eastAsia="zh-CN"/>
              </w:rPr>
              <w:t>ВИДЫ ИСПОЛЬЗОВАНИЯ ЗЕМЕЛЬНЫХ УЧАСТКОВ</w:t>
            </w:r>
          </w:p>
        </w:tc>
        <w:tc>
          <w:tcPr>
            <w:tcW w:w="3238" w:type="dxa"/>
            <w:vAlign w:val="center"/>
          </w:tcPr>
          <w:p w:rsidR="000D42EC" w:rsidRPr="00655522" w:rsidRDefault="000D42EC" w:rsidP="00BF7B87">
            <w:pPr>
              <w:keepLines w:val="0"/>
              <w:tabs>
                <w:tab w:val="left" w:pos="2520"/>
              </w:tabs>
              <w:overflowPunct/>
              <w:autoSpaceDE/>
              <w:autoSpaceDN/>
              <w:adjustRightInd/>
              <w:spacing w:line="240" w:lineRule="auto"/>
              <w:ind w:left="-170" w:firstLine="0"/>
              <w:jc w:val="center"/>
              <w:rPr>
                <w:rFonts w:eastAsia="SimSun"/>
                <w:sz w:val="24"/>
                <w:szCs w:val="24"/>
                <w:lang w:eastAsia="zh-CN"/>
              </w:rPr>
            </w:pPr>
            <w:r w:rsidRPr="00655522">
              <w:rPr>
                <w:rFonts w:eastAsia="SimSun"/>
                <w:sz w:val="24"/>
                <w:szCs w:val="24"/>
                <w:lang w:eastAsia="zh-CN"/>
              </w:rPr>
              <w:t>ВИДЫ ОБЪЕКТОВ КАПИТАЛЬНОГО СТРОИТЕЛЬСТВА</w:t>
            </w:r>
          </w:p>
        </w:tc>
        <w:tc>
          <w:tcPr>
            <w:tcW w:w="3260" w:type="dxa"/>
            <w:vAlign w:val="center"/>
          </w:tcPr>
          <w:p w:rsidR="000D42EC" w:rsidRPr="00655522" w:rsidRDefault="000D42EC" w:rsidP="00BF7B87">
            <w:pPr>
              <w:keepLines w:val="0"/>
              <w:tabs>
                <w:tab w:val="left" w:pos="2520"/>
              </w:tabs>
              <w:overflowPunct/>
              <w:autoSpaceDE/>
              <w:autoSpaceDN/>
              <w:adjustRightInd/>
              <w:spacing w:line="240" w:lineRule="auto"/>
              <w:ind w:firstLine="34"/>
              <w:jc w:val="center"/>
              <w:rPr>
                <w:rFonts w:eastAsia="SimSun"/>
                <w:sz w:val="24"/>
                <w:szCs w:val="24"/>
                <w:lang w:eastAsia="zh-CN"/>
              </w:rPr>
            </w:pPr>
            <w:r w:rsidRPr="00655522">
              <w:rPr>
                <w:rFonts w:eastAsia="SimSun"/>
                <w:sz w:val="24"/>
                <w:szCs w:val="24"/>
                <w:lang w:eastAsia="zh-CN"/>
              </w:rPr>
              <w:t>ПАРАМЕТРЫ РАЗРЕШЕННОГО ИСПОЛЬЗОВАНИЯ ЗЕМЕЛЬНЫХ УЧАСТКОВ И ОБЪЕКТОВ КАПИТАЛЬНОГО СТРОИТЕЛЬСТВА</w:t>
            </w:r>
          </w:p>
        </w:tc>
      </w:tr>
      <w:tr w:rsidR="00655522" w:rsidRPr="00655522" w:rsidTr="00BF7B87">
        <w:trPr>
          <w:trHeight w:val="20"/>
        </w:trPr>
        <w:tc>
          <w:tcPr>
            <w:tcW w:w="3249" w:type="dxa"/>
            <w:tcBorders>
              <w:bottom w:val="single" w:sz="4" w:space="0" w:color="auto"/>
            </w:tcBorders>
          </w:tcPr>
          <w:p w:rsidR="000D42EC" w:rsidRPr="00655522" w:rsidRDefault="000D42EC" w:rsidP="00BF7B87">
            <w:pPr>
              <w:keepLines w:val="0"/>
              <w:tabs>
                <w:tab w:val="left" w:pos="2520"/>
              </w:tabs>
              <w:overflowPunct/>
              <w:autoSpaceDE/>
              <w:autoSpaceDN/>
              <w:adjustRightInd/>
              <w:spacing w:line="240" w:lineRule="auto"/>
              <w:ind w:firstLine="0"/>
              <w:rPr>
                <w:rFonts w:eastAsia="SimSun"/>
                <w:sz w:val="24"/>
                <w:szCs w:val="24"/>
                <w:lang w:eastAsia="zh-CN"/>
              </w:rPr>
            </w:pPr>
            <w:r w:rsidRPr="00655522">
              <w:rPr>
                <w:rFonts w:eastAsia="SimSun"/>
                <w:sz w:val="24"/>
                <w:szCs w:val="24"/>
                <w:lang w:eastAsia="zh-CN"/>
              </w:rPr>
              <w:t>[3.10.2] - Приюты для животных</w:t>
            </w:r>
          </w:p>
        </w:tc>
        <w:tc>
          <w:tcPr>
            <w:tcW w:w="3238" w:type="dxa"/>
            <w:tcBorders>
              <w:bottom w:val="single" w:sz="4" w:space="0" w:color="auto"/>
            </w:tcBorders>
            <w:vAlign w:val="center"/>
          </w:tcPr>
          <w:p w:rsidR="000D42EC" w:rsidRPr="00655522" w:rsidRDefault="000D42EC" w:rsidP="00BF7B87">
            <w:pPr>
              <w:keepLines w:val="0"/>
              <w:tabs>
                <w:tab w:val="left" w:pos="2520"/>
              </w:tabs>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Объекты капитального строительства, предназначенные для оказания ветеринарных услуг в стационаре;</w:t>
            </w:r>
          </w:p>
          <w:p w:rsidR="000D42EC" w:rsidRPr="00655522" w:rsidRDefault="000D42EC" w:rsidP="00BF7B87">
            <w:pPr>
              <w:keepLines w:val="0"/>
              <w:tabs>
                <w:tab w:val="left" w:pos="2520"/>
              </w:tabs>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Объекты капитального строительства, предназначенные для содержания, разведения животных, не являющихся сельскохозяйственными, под надзором человека, оказания услуг по содержанию и лечению бездомных животных;</w:t>
            </w:r>
          </w:p>
          <w:p w:rsidR="000D42EC" w:rsidRPr="00655522" w:rsidRDefault="000D42EC" w:rsidP="00BF7B87">
            <w:pPr>
              <w:keepLines w:val="0"/>
              <w:tabs>
                <w:tab w:val="left" w:pos="2520"/>
              </w:tabs>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Объекты капитального строительства, предназначенные для организации гостиниц для животных;</w:t>
            </w:r>
          </w:p>
        </w:tc>
        <w:tc>
          <w:tcPr>
            <w:tcW w:w="3260" w:type="dxa"/>
          </w:tcPr>
          <w:p w:rsidR="000D42EC" w:rsidRPr="00655522" w:rsidRDefault="000D42EC" w:rsidP="00BF7B87">
            <w:pPr>
              <w:keepLines w:val="0"/>
              <w:tabs>
                <w:tab w:val="left" w:pos="1134"/>
              </w:tabs>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минимальная/максимальная площадь земельного участка – 100/5000 кв. м;</w:t>
            </w:r>
          </w:p>
          <w:p w:rsidR="000D42EC" w:rsidRPr="00655522" w:rsidRDefault="000D42EC" w:rsidP="00BF7B87">
            <w:pPr>
              <w:keepLines w:val="0"/>
              <w:tabs>
                <w:tab w:val="left" w:pos="1134"/>
              </w:tabs>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 минимальные отступы от границ участка - 6 м, с учетом соблюдения требований технических регламентов;</w:t>
            </w:r>
          </w:p>
          <w:p w:rsidR="000D42EC" w:rsidRPr="00655522" w:rsidRDefault="000D42EC" w:rsidP="00BF7B87">
            <w:pPr>
              <w:keepLines w:val="0"/>
              <w:tabs>
                <w:tab w:val="left" w:pos="1134"/>
              </w:tabs>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 предельное количество этажей - 2;</w:t>
            </w:r>
          </w:p>
          <w:p w:rsidR="000D42EC" w:rsidRPr="00655522" w:rsidRDefault="000D42EC" w:rsidP="00BF7B87">
            <w:pPr>
              <w:keepLines w:val="0"/>
              <w:tabs>
                <w:tab w:val="left" w:pos="1134"/>
              </w:tabs>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 максимальный процент застройки в границах земельного участка - 60%.</w:t>
            </w:r>
          </w:p>
        </w:tc>
      </w:tr>
      <w:tr w:rsidR="000D42EC" w:rsidRPr="00655522" w:rsidTr="00BF7B87">
        <w:trPr>
          <w:trHeight w:val="20"/>
        </w:trPr>
        <w:tc>
          <w:tcPr>
            <w:tcW w:w="3249" w:type="dxa"/>
            <w:tcBorders>
              <w:bottom w:val="single" w:sz="4" w:space="0" w:color="auto"/>
            </w:tcBorders>
          </w:tcPr>
          <w:p w:rsidR="000D42EC" w:rsidRPr="00655522" w:rsidRDefault="000D42EC" w:rsidP="00BF7B87">
            <w:pPr>
              <w:widowControl w:val="0"/>
              <w:spacing w:line="240" w:lineRule="auto"/>
              <w:ind w:firstLine="0"/>
              <w:rPr>
                <w:sz w:val="24"/>
                <w:szCs w:val="24"/>
              </w:rPr>
            </w:pPr>
            <w:r w:rsidRPr="00655522">
              <w:rPr>
                <w:rFonts w:eastAsia="SimSun"/>
                <w:sz w:val="24"/>
                <w:szCs w:val="24"/>
                <w:lang w:eastAsia="zh-CN"/>
              </w:rPr>
              <w:t>[1.17] - Питомники</w:t>
            </w:r>
          </w:p>
        </w:tc>
        <w:tc>
          <w:tcPr>
            <w:tcW w:w="3238" w:type="dxa"/>
            <w:tcBorders>
              <w:bottom w:val="single" w:sz="4" w:space="0" w:color="auto"/>
            </w:tcBorders>
          </w:tcPr>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Питомники;</w:t>
            </w:r>
          </w:p>
        </w:tc>
        <w:tc>
          <w:tcPr>
            <w:tcW w:w="3260" w:type="dxa"/>
            <w:vAlign w:val="center"/>
          </w:tcPr>
          <w:p w:rsidR="000D42EC" w:rsidRPr="00655522" w:rsidRDefault="000D42EC" w:rsidP="00BF7B87">
            <w:pPr>
              <w:keepLines w:val="0"/>
              <w:tabs>
                <w:tab w:val="left" w:pos="1134"/>
              </w:tabs>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минимальная площадь земельных участков – 100 кв. м;</w:t>
            </w:r>
          </w:p>
          <w:p w:rsidR="000D42EC" w:rsidRPr="00655522" w:rsidRDefault="000D42EC" w:rsidP="00BF7B87">
            <w:pPr>
              <w:keepLines w:val="0"/>
              <w:tabs>
                <w:tab w:val="left" w:pos="1134"/>
              </w:tabs>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минимальный отступ от границ участка - 1 м;</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минимальный отступ от красной линии – 5 м.</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максимальная высота зданий, строений, сооружений от уровня земли - 50 м;</w:t>
            </w:r>
          </w:p>
          <w:p w:rsidR="000D42EC" w:rsidRPr="00655522" w:rsidRDefault="000D42EC" w:rsidP="00BF7B87">
            <w:pPr>
              <w:keepLines w:val="0"/>
              <w:tabs>
                <w:tab w:val="left" w:pos="1134"/>
              </w:tabs>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максимальный процент застройки в границах земельного участка – 80%;</w:t>
            </w:r>
          </w:p>
        </w:tc>
      </w:tr>
    </w:tbl>
    <w:p w:rsidR="000D42EC" w:rsidRPr="00655522" w:rsidRDefault="000D42EC" w:rsidP="0033554D">
      <w:pPr>
        <w:keepLines w:val="0"/>
        <w:tabs>
          <w:tab w:val="left" w:pos="2520"/>
        </w:tabs>
        <w:overflowPunct/>
        <w:autoSpaceDE/>
        <w:autoSpaceDN/>
        <w:adjustRightInd/>
        <w:spacing w:line="240" w:lineRule="auto"/>
        <w:ind w:firstLine="426"/>
        <w:jc w:val="center"/>
        <w:rPr>
          <w:rFonts w:eastAsia="SimSun"/>
          <w:sz w:val="24"/>
          <w:szCs w:val="24"/>
          <w:lang w:eastAsia="zh-CN"/>
        </w:rPr>
      </w:pPr>
    </w:p>
    <w:p w:rsidR="000D42EC" w:rsidRPr="00655522" w:rsidRDefault="000D42EC" w:rsidP="0033554D">
      <w:pPr>
        <w:keepLines w:val="0"/>
        <w:tabs>
          <w:tab w:val="left" w:pos="2520"/>
        </w:tabs>
        <w:overflowPunct/>
        <w:autoSpaceDE/>
        <w:autoSpaceDN/>
        <w:adjustRightInd/>
        <w:spacing w:line="240" w:lineRule="auto"/>
        <w:ind w:firstLine="426"/>
        <w:jc w:val="center"/>
        <w:rPr>
          <w:rFonts w:eastAsia="SimSun"/>
          <w:sz w:val="24"/>
          <w:szCs w:val="24"/>
          <w:lang w:eastAsia="zh-CN"/>
        </w:rPr>
      </w:pPr>
    </w:p>
    <w:p w:rsidR="000D42EC" w:rsidRPr="00655522" w:rsidRDefault="000D42EC" w:rsidP="0033554D">
      <w:pPr>
        <w:keepLines w:val="0"/>
        <w:tabs>
          <w:tab w:val="left" w:pos="2520"/>
        </w:tabs>
        <w:overflowPunct/>
        <w:autoSpaceDE/>
        <w:autoSpaceDN/>
        <w:adjustRightInd/>
        <w:spacing w:line="240" w:lineRule="auto"/>
        <w:ind w:firstLine="426"/>
        <w:jc w:val="center"/>
        <w:rPr>
          <w:rFonts w:eastAsia="SimSun"/>
          <w:sz w:val="24"/>
          <w:szCs w:val="24"/>
          <w:lang w:eastAsia="zh-CN"/>
        </w:rPr>
      </w:pPr>
    </w:p>
    <w:p w:rsidR="000D42EC" w:rsidRPr="00655522" w:rsidRDefault="000D42EC" w:rsidP="0033554D">
      <w:pPr>
        <w:keepLines w:val="0"/>
        <w:tabs>
          <w:tab w:val="left" w:pos="2520"/>
        </w:tabs>
        <w:overflowPunct/>
        <w:autoSpaceDE/>
        <w:autoSpaceDN/>
        <w:adjustRightInd/>
        <w:spacing w:line="240" w:lineRule="auto"/>
        <w:ind w:firstLine="426"/>
        <w:jc w:val="center"/>
        <w:rPr>
          <w:rFonts w:eastAsia="SimSun"/>
          <w:sz w:val="24"/>
          <w:szCs w:val="24"/>
          <w:lang w:eastAsia="zh-CN"/>
        </w:rPr>
      </w:pPr>
    </w:p>
    <w:p w:rsidR="000D42EC" w:rsidRPr="00655522" w:rsidRDefault="000D42EC" w:rsidP="0033554D">
      <w:pPr>
        <w:keepLines w:val="0"/>
        <w:tabs>
          <w:tab w:val="left" w:pos="2520"/>
        </w:tabs>
        <w:overflowPunct/>
        <w:autoSpaceDE/>
        <w:autoSpaceDN/>
        <w:adjustRightInd/>
        <w:spacing w:line="240" w:lineRule="auto"/>
        <w:ind w:firstLine="426"/>
        <w:jc w:val="center"/>
        <w:rPr>
          <w:rFonts w:eastAsia="SimSun"/>
          <w:sz w:val="24"/>
          <w:szCs w:val="24"/>
          <w:lang w:eastAsia="zh-CN"/>
        </w:rPr>
      </w:pPr>
      <w:r w:rsidRPr="00655522">
        <w:rPr>
          <w:rFonts w:eastAsia="SimSun"/>
          <w:sz w:val="24"/>
          <w:szCs w:val="24"/>
          <w:lang w:eastAsia="zh-CN"/>
        </w:rPr>
        <w:lastRenderedPageBreak/>
        <w:t>ВСПОМОГАТЕЛЬНЫЕ ВИДЫ И ПАРАМЕТРЫ РАЗРЕШЕННОГО ИСПОЛЬЗОВАНИЯ ЗЕМЕЛЬНЫХ УЧАСТКОВ И ОБЪЕКТОВ КАПИТАЛЬНОГО СТРОИТЕЛЬСТВА</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53"/>
        <w:gridCol w:w="4253"/>
      </w:tblGrid>
      <w:tr w:rsidR="00655522" w:rsidRPr="00655522" w:rsidTr="00BF7B87">
        <w:trPr>
          <w:trHeight w:val="552"/>
        </w:trPr>
        <w:tc>
          <w:tcPr>
            <w:tcW w:w="5353" w:type="dxa"/>
            <w:vAlign w:val="center"/>
          </w:tcPr>
          <w:p w:rsidR="000D42EC" w:rsidRPr="00655522" w:rsidRDefault="000D42EC" w:rsidP="00BF7B87">
            <w:pPr>
              <w:keepLines w:val="0"/>
              <w:tabs>
                <w:tab w:val="left" w:pos="2520"/>
              </w:tabs>
              <w:overflowPunct/>
              <w:autoSpaceDE/>
              <w:autoSpaceDN/>
              <w:adjustRightInd/>
              <w:spacing w:line="240" w:lineRule="auto"/>
              <w:ind w:firstLine="426"/>
              <w:jc w:val="center"/>
              <w:rPr>
                <w:rFonts w:eastAsia="SimSun"/>
                <w:sz w:val="24"/>
                <w:szCs w:val="24"/>
                <w:lang w:eastAsia="zh-CN"/>
              </w:rPr>
            </w:pPr>
            <w:r w:rsidRPr="00655522">
              <w:rPr>
                <w:rFonts w:eastAsia="SimSun"/>
                <w:sz w:val="24"/>
                <w:szCs w:val="24"/>
                <w:lang w:eastAsia="zh-CN"/>
              </w:rPr>
              <w:t xml:space="preserve">ВИДЫ </w:t>
            </w:r>
          </w:p>
        </w:tc>
        <w:tc>
          <w:tcPr>
            <w:tcW w:w="4253" w:type="dxa"/>
            <w:vAlign w:val="center"/>
          </w:tcPr>
          <w:p w:rsidR="000D42EC" w:rsidRPr="00655522" w:rsidRDefault="000D42EC" w:rsidP="00BF7B87">
            <w:pPr>
              <w:keepLines w:val="0"/>
              <w:tabs>
                <w:tab w:val="left" w:pos="2520"/>
              </w:tabs>
              <w:overflowPunct/>
              <w:autoSpaceDE/>
              <w:autoSpaceDN/>
              <w:adjustRightInd/>
              <w:spacing w:line="240" w:lineRule="auto"/>
              <w:ind w:firstLine="426"/>
              <w:jc w:val="center"/>
              <w:rPr>
                <w:rFonts w:eastAsia="SimSun"/>
                <w:sz w:val="24"/>
                <w:szCs w:val="24"/>
                <w:lang w:eastAsia="zh-CN"/>
              </w:rPr>
            </w:pPr>
            <w:r w:rsidRPr="00655522">
              <w:rPr>
                <w:rFonts w:eastAsia="SimSun"/>
                <w:sz w:val="24"/>
                <w:szCs w:val="24"/>
                <w:lang w:eastAsia="zh-CN"/>
              </w:rPr>
              <w:t>ПАРАМЕТРЫ</w:t>
            </w:r>
          </w:p>
        </w:tc>
      </w:tr>
      <w:tr w:rsidR="00655522" w:rsidRPr="00655522" w:rsidTr="00BF7B87">
        <w:trPr>
          <w:trHeight w:val="552"/>
        </w:trPr>
        <w:tc>
          <w:tcPr>
            <w:tcW w:w="5353" w:type="dxa"/>
            <w:vAlign w:val="center"/>
          </w:tcPr>
          <w:p w:rsidR="000D42EC" w:rsidRPr="00655522" w:rsidRDefault="000D42EC" w:rsidP="00BF7B87">
            <w:pPr>
              <w:tabs>
                <w:tab w:val="left" w:pos="2520"/>
              </w:tabs>
              <w:spacing w:line="240" w:lineRule="auto"/>
              <w:ind w:firstLine="426"/>
              <w:rPr>
                <w:rFonts w:eastAsia="SimSun"/>
                <w:sz w:val="24"/>
                <w:szCs w:val="24"/>
                <w:lang w:eastAsia="zh-CN"/>
              </w:rPr>
            </w:pPr>
            <w:r w:rsidRPr="00655522">
              <w:rPr>
                <w:rFonts w:eastAsia="SimSun"/>
                <w:sz w:val="24"/>
                <w:szCs w:val="24"/>
                <w:lang w:eastAsia="zh-CN"/>
              </w:rPr>
              <w:t>объекты обслуживания закрытой сети:</w:t>
            </w:r>
          </w:p>
          <w:p w:rsidR="000D42EC" w:rsidRPr="00655522" w:rsidRDefault="000D42EC" w:rsidP="00BF7B87">
            <w:pPr>
              <w:tabs>
                <w:tab w:val="left" w:pos="2520"/>
              </w:tabs>
              <w:spacing w:line="240" w:lineRule="auto"/>
              <w:ind w:firstLine="426"/>
              <w:rPr>
                <w:rFonts w:eastAsia="SimSun"/>
                <w:sz w:val="24"/>
                <w:szCs w:val="24"/>
                <w:lang w:eastAsia="zh-CN"/>
              </w:rPr>
            </w:pPr>
            <w:r w:rsidRPr="00655522">
              <w:rPr>
                <w:rFonts w:eastAsia="SimSun"/>
                <w:sz w:val="24"/>
                <w:szCs w:val="24"/>
                <w:lang w:eastAsia="zh-CN"/>
              </w:rPr>
              <w:t xml:space="preserve">медицинский пункт (при списочной численности от 50 до 300 </w:t>
            </w:r>
            <w:proofErr w:type="gramStart"/>
            <w:r w:rsidRPr="00655522">
              <w:rPr>
                <w:rFonts w:eastAsia="SimSun"/>
                <w:sz w:val="24"/>
                <w:szCs w:val="24"/>
                <w:lang w:eastAsia="zh-CN"/>
              </w:rPr>
              <w:t>работающих</w:t>
            </w:r>
            <w:proofErr w:type="gramEnd"/>
            <w:r w:rsidRPr="00655522">
              <w:rPr>
                <w:rFonts w:eastAsia="SimSun"/>
                <w:sz w:val="24"/>
                <w:szCs w:val="24"/>
                <w:lang w:eastAsia="zh-CN"/>
              </w:rPr>
              <w:t>);</w:t>
            </w:r>
          </w:p>
          <w:p w:rsidR="000D42EC" w:rsidRPr="00655522" w:rsidRDefault="000D42EC" w:rsidP="00BF7B87">
            <w:pPr>
              <w:tabs>
                <w:tab w:val="left" w:pos="2520"/>
              </w:tabs>
              <w:spacing w:line="240" w:lineRule="auto"/>
              <w:ind w:firstLine="426"/>
              <w:rPr>
                <w:rFonts w:eastAsia="SimSun"/>
                <w:sz w:val="24"/>
                <w:szCs w:val="24"/>
                <w:lang w:eastAsia="zh-CN"/>
              </w:rPr>
            </w:pPr>
            <w:r w:rsidRPr="00655522">
              <w:rPr>
                <w:rFonts w:eastAsia="SimSun"/>
                <w:sz w:val="24"/>
                <w:szCs w:val="24"/>
                <w:lang w:eastAsia="zh-CN"/>
              </w:rPr>
              <w:t xml:space="preserve">фельдшерский или врачебный здравпункт (при списочной численности более 300 </w:t>
            </w:r>
            <w:proofErr w:type="gramStart"/>
            <w:r w:rsidRPr="00655522">
              <w:rPr>
                <w:rFonts w:eastAsia="SimSun"/>
                <w:sz w:val="24"/>
                <w:szCs w:val="24"/>
                <w:lang w:eastAsia="zh-CN"/>
              </w:rPr>
              <w:t>работающих</w:t>
            </w:r>
            <w:proofErr w:type="gramEnd"/>
            <w:r w:rsidRPr="00655522">
              <w:rPr>
                <w:rFonts w:eastAsia="SimSun"/>
                <w:sz w:val="24"/>
                <w:szCs w:val="24"/>
                <w:lang w:eastAsia="zh-CN"/>
              </w:rPr>
              <w:t>);</w:t>
            </w:r>
          </w:p>
          <w:p w:rsidR="000D42EC" w:rsidRPr="00655522" w:rsidRDefault="000D42EC" w:rsidP="00BF7B87">
            <w:pPr>
              <w:tabs>
                <w:tab w:val="left" w:pos="2520"/>
              </w:tabs>
              <w:spacing w:line="240" w:lineRule="auto"/>
              <w:ind w:firstLine="426"/>
              <w:rPr>
                <w:rFonts w:eastAsia="SimSun"/>
                <w:sz w:val="24"/>
                <w:szCs w:val="24"/>
                <w:lang w:eastAsia="zh-CN"/>
              </w:rPr>
            </w:pPr>
            <w:r w:rsidRPr="00655522">
              <w:rPr>
                <w:rFonts w:eastAsia="SimSun"/>
                <w:sz w:val="24"/>
                <w:szCs w:val="24"/>
                <w:lang w:eastAsia="zh-CN"/>
              </w:rPr>
              <w:t>организации общественного питания:</w:t>
            </w:r>
          </w:p>
          <w:p w:rsidR="000D42EC" w:rsidRPr="00655522" w:rsidRDefault="000D42EC" w:rsidP="00BF7B87">
            <w:pPr>
              <w:spacing w:line="240" w:lineRule="auto"/>
              <w:ind w:firstLine="426"/>
              <w:rPr>
                <w:rFonts w:eastAsia="SimSun"/>
                <w:sz w:val="24"/>
                <w:szCs w:val="24"/>
                <w:lang w:eastAsia="zh-CN"/>
              </w:rPr>
            </w:pPr>
            <w:r w:rsidRPr="00655522">
              <w:rPr>
                <w:rFonts w:eastAsia="SimSun"/>
                <w:sz w:val="24"/>
                <w:szCs w:val="24"/>
                <w:lang w:eastAsia="zh-CN"/>
              </w:rPr>
              <w:t>комната приема пищи (при численности работающих в смену менее 30 человек);</w:t>
            </w:r>
          </w:p>
          <w:p w:rsidR="000D42EC" w:rsidRPr="00655522" w:rsidRDefault="000D42EC" w:rsidP="00BF7B87">
            <w:pPr>
              <w:tabs>
                <w:tab w:val="left" w:pos="2520"/>
              </w:tabs>
              <w:spacing w:line="240" w:lineRule="auto"/>
              <w:ind w:firstLine="426"/>
              <w:rPr>
                <w:rFonts w:eastAsia="SimSun"/>
                <w:sz w:val="24"/>
                <w:szCs w:val="24"/>
                <w:lang w:eastAsia="zh-CN"/>
              </w:rPr>
            </w:pPr>
            <w:proofErr w:type="gramStart"/>
            <w:r w:rsidRPr="00655522">
              <w:rPr>
                <w:rFonts w:eastAsia="SimSun"/>
                <w:sz w:val="24"/>
                <w:szCs w:val="24"/>
                <w:lang w:eastAsia="zh-CN"/>
              </w:rPr>
              <w:t>столовая</w:t>
            </w:r>
            <w:proofErr w:type="gramEnd"/>
            <w:r w:rsidRPr="00655522">
              <w:rPr>
                <w:rFonts w:eastAsia="SimSun"/>
                <w:sz w:val="24"/>
                <w:szCs w:val="24"/>
                <w:lang w:eastAsia="zh-CN"/>
              </w:rPr>
              <w:t xml:space="preserve"> работающая на полуфабрикатах (при численности работающих в смену более 200 человек);</w:t>
            </w:r>
          </w:p>
          <w:p w:rsidR="000D42EC" w:rsidRPr="00655522" w:rsidRDefault="000D42EC" w:rsidP="00BF7B87">
            <w:pPr>
              <w:tabs>
                <w:tab w:val="left" w:pos="2520"/>
              </w:tabs>
              <w:spacing w:line="240" w:lineRule="auto"/>
              <w:ind w:firstLine="426"/>
              <w:rPr>
                <w:rFonts w:eastAsia="SimSun"/>
                <w:sz w:val="24"/>
                <w:szCs w:val="24"/>
                <w:lang w:eastAsia="zh-CN"/>
              </w:rPr>
            </w:pPr>
            <w:r w:rsidRPr="00655522">
              <w:rPr>
                <w:rFonts w:eastAsia="SimSun"/>
                <w:sz w:val="24"/>
                <w:szCs w:val="24"/>
                <w:lang w:eastAsia="zh-CN"/>
              </w:rPr>
              <w:t>открытые стоянки краткосрочного хранения автомобилей, площадки транзитного транспорта с местами хранения автобусов, грузовиков, легковых автомобилей;</w:t>
            </w:r>
          </w:p>
          <w:p w:rsidR="000D42EC" w:rsidRPr="00655522" w:rsidRDefault="000D42EC" w:rsidP="00BF7B87">
            <w:pPr>
              <w:tabs>
                <w:tab w:val="left" w:pos="2520"/>
              </w:tabs>
              <w:spacing w:line="240" w:lineRule="auto"/>
              <w:ind w:firstLine="426"/>
              <w:rPr>
                <w:rFonts w:eastAsia="SimSun"/>
                <w:sz w:val="24"/>
                <w:szCs w:val="24"/>
                <w:lang w:eastAsia="zh-CN"/>
              </w:rPr>
            </w:pPr>
            <w:r w:rsidRPr="00655522">
              <w:rPr>
                <w:rFonts w:eastAsia="SimSun"/>
                <w:sz w:val="24"/>
                <w:szCs w:val="24"/>
                <w:lang w:eastAsia="zh-CN"/>
              </w:rPr>
              <w:t>контрольно-пропускные пункты, пункты охраны, проходные.</w:t>
            </w:r>
          </w:p>
        </w:tc>
        <w:tc>
          <w:tcPr>
            <w:tcW w:w="4253" w:type="dxa"/>
          </w:tcPr>
          <w:p w:rsidR="000D42EC" w:rsidRPr="00655522" w:rsidRDefault="000D42EC" w:rsidP="00BF7B87">
            <w:pPr>
              <w:rPr>
                <w:rFonts w:eastAsia="SimSun"/>
                <w:sz w:val="24"/>
                <w:szCs w:val="24"/>
                <w:lang w:eastAsia="zh-CN"/>
              </w:rPr>
            </w:pPr>
            <w:r w:rsidRPr="00655522">
              <w:rPr>
                <w:rFonts w:eastAsia="SimSun"/>
                <w:sz w:val="24"/>
                <w:szCs w:val="24"/>
                <w:lang w:eastAsia="zh-CN"/>
              </w:rPr>
              <w:t>Минимальная/максимальная площадь земельных участков и максимальный процент застройки в границах земельного участка должен соответствовать  параметрам основного или условно разрешенного вида использования земельных участков.</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Максимальное количество надземных этажей – не более 2.</w:t>
            </w:r>
          </w:p>
          <w:p w:rsidR="000D42EC" w:rsidRPr="00655522" w:rsidRDefault="000D42EC" w:rsidP="00BF7B87">
            <w:pPr>
              <w:spacing w:line="240" w:lineRule="auto"/>
              <w:ind w:firstLine="426"/>
              <w:jc w:val="left"/>
              <w:rPr>
                <w:rFonts w:eastAsia="SimSun"/>
                <w:sz w:val="24"/>
                <w:szCs w:val="24"/>
                <w:lang w:eastAsia="zh-CN"/>
              </w:rPr>
            </w:pPr>
            <w:r w:rsidRPr="00655522">
              <w:rPr>
                <w:rFonts w:eastAsia="SimSun"/>
                <w:sz w:val="24"/>
                <w:szCs w:val="24"/>
                <w:lang w:eastAsia="zh-CN"/>
              </w:rPr>
              <w:t>Площадь медицинского пункта следует принимать:</w:t>
            </w:r>
          </w:p>
          <w:p w:rsidR="000D42EC" w:rsidRPr="00655522" w:rsidRDefault="000D42EC" w:rsidP="00BF7B87">
            <w:pPr>
              <w:spacing w:line="240" w:lineRule="auto"/>
              <w:ind w:firstLine="426"/>
              <w:jc w:val="left"/>
              <w:rPr>
                <w:rFonts w:eastAsia="SimSun"/>
                <w:sz w:val="24"/>
                <w:szCs w:val="24"/>
                <w:lang w:eastAsia="zh-CN"/>
              </w:rPr>
            </w:pPr>
            <w:r w:rsidRPr="00655522">
              <w:rPr>
                <w:rFonts w:eastAsia="SimSun"/>
                <w:sz w:val="24"/>
                <w:szCs w:val="24"/>
                <w:lang w:eastAsia="zh-CN"/>
              </w:rPr>
              <w:t>12 м</w:t>
            </w:r>
            <w:proofErr w:type="gramStart"/>
            <w:r w:rsidRPr="00655522">
              <w:rPr>
                <w:rFonts w:eastAsia="SimSun"/>
                <w:sz w:val="24"/>
                <w:szCs w:val="24"/>
                <w:lang w:eastAsia="zh-CN"/>
              </w:rPr>
              <w:t>2</w:t>
            </w:r>
            <w:proofErr w:type="gramEnd"/>
            <w:r w:rsidRPr="00655522">
              <w:rPr>
                <w:rFonts w:eastAsia="SimSun"/>
                <w:sz w:val="24"/>
                <w:szCs w:val="24"/>
                <w:lang w:eastAsia="zh-CN"/>
              </w:rPr>
              <w:t xml:space="preserve"> - при списочной численности от 50 до 150 работающих;</w:t>
            </w:r>
          </w:p>
          <w:p w:rsidR="000D42EC" w:rsidRPr="00655522" w:rsidRDefault="000D42EC" w:rsidP="00BF7B87">
            <w:pPr>
              <w:spacing w:line="240" w:lineRule="auto"/>
              <w:ind w:firstLine="426"/>
              <w:jc w:val="left"/>
              <w:rPr>
                <w:rFonts w:eastAsia="SimSun"/>
                <w:sz w:val="24"/>
                <w:szCs w:val="24"/>
                <w:lang w:eastAsia="zh-CN"/>
              </w:rPr>
            </w:pPr>
            <w:r w:rsidRPr="00655522">
              <w:rPr>
                <w:rFonts w:eastAsia="SimSun"/>
                <w:sz w:val="24"/>
                <w:szCs w:val="24"/>
                <w:lang w:eastAsia="zh-CN"/>
              </w:rPr>
              <w:t>18 м</w:t>
            </w:r>
            <w:proofErr w:type="gramStart"/>
            <w:r w:rsidRPr="00655522">
              <w:rPr>
                <w:rFonts w:eastAsia="SimSun"/>
                <w:sz w:val="24"/>
                <w:szCs w:val="24"/>
                <w:lang w:eastAsia="zh-CN"/>
              </w:rPr>
              <w:t>2</w:t>
            </w:r>
            <w:proofErr w:type="gramEnd"/>
            <w:r w:rsidRPr="00655522">
              <w:rPr>
                <w:rFonts w:eastAsia="SimSun"/>
                <w:sz w:val="24"/>
                <w:szCs w:val="24"/>
                <w:lang w:eastAsia="zh-CN"/>
              </w:rPr>
              <w:t xml:space="preserve"> - при списочной численности от 151 до 300 работающих.</w:t>
            </w:r>
          </w:p>
          <w:p w:rsidR="000D42EC" w:rsidRPr="00655522" w:rsidRDefault="000D42EC" w:rsidP="00BF7B87">
            <w:pPr>
              <w:tabs>
                <w:tab w:val="left" w:pos="2520"/>
              </w:tabs>
              <w:spacing w:line="240" w:lineRule="auto"/>
              <w:ind w:firstLine="426"/>
              <w:jc w:val="left"/>
              <w:rPr>
                <w:rFonts w:eastAsia="SimSun"/>
                <w:sz w:val="24"/>
                <w:szCs w:val="24"/>
                <w:lang w:eastAsia="zh-CN"/>
              </w:rPr>
            </w:pPr>
          </w:p>
        </w:tc>
      </w:tr>
      <w:tr w:rsidR="00655522" w:rsidRPr="00655522" w:rsidTr="00BF7B87">
        <w:trPr>
          <w:trHeight w:val="552"/>
        </w:trPr>
        <w:tc>
          <w:tcPr>
            <w:tcW w:w="5353" w:type="dxa"/>
          </w:tcPr>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площадки для мусоросборников</w:t>
            </w:r>
          </w:p>
        </w:tc>
        <w:tc>
          <w:tcPr>
            <w:tcW w:w="4253" w:type="dxa"/>
          </w:tcPr>
          <w:p w:rsidR="000D42EC" w:rsidRPr="00655522" w:rsidRDefault="000D42EC" w:rsidP="00BF7B87">
            <w:pPr>
              <w:rPr>
                <w:rFonts w:eastAsia="SimSun"/>
                <w:sz w:val="24"/>
                <w:szCs w:val="24"/>
                <w:lang w:eastAsia="zh-CN"/>
              </w:rPr>
            </w:pPr>
            <w:r w:rsidRPr="00655522">
              <w:rPr>
                <w:rFonts w:eastAsia="SimSun"/>
                <w:sz w:val="24"/>
                <w:szCs w:val="24"/>
                <w:lang w:eastAsia="zh-CN"/>
              </w:rPr>
              <w:t>Минимальная/максимальная площадь земельных участков и максимальный процент застройки в границах земельного участка должен соответствовать  параметрам основного или условно разрешенного вида использования земельных участков.</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Максимальная высота – 30 м.</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Расстояние от площадок для мусоросборников до производственных и вспомогательных помещений не менее - 30 м.</w:t>
            </w:r>
          </w:p>
        </w:tc>
      </w:tr>
    </w:tbl>
    <w:p w:rsidR="000D42EC" w:rsidRPr="00655522" w:rsidRDefault="000D42EC" w:rsidP="0033554D">
      <w:pPr>
        <w:keepLines w:val="0"/>
        <w:overflowPunct/>
        <w:spacing w:line="240" w:lineRule="auto"/>
        <w:ind w:firstLine="426"/>
        <w:rPr>
          <w:rFonts w:eastAsia="SimSun"/>
          <w:sz w:val="24"/>
          <w:szCs w:val="24"/>
          <w:lang w:eastAsia="zh-CN"/>
        </w:rPr>
      </w:pPr>
      <w:r w:rsidRPr="00655522">
        <w:rPr>
          <w:rFonts w:eastAsia="SimSun"/>
          <w:sz w:val="24"/>
          <w:szCs w:val="24"/>
          <w:lang w:eastAsia="zh-CN"/>
        </w:rPr>
        <w:t>Минимальные отступы от границ земельных участков для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0D42EC" w:rsidRPr="00655522" w:rsidRDefault="000D42EC" w:rsidP="0033554D">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 xml:space="preserve">- для общественных зданий 3 м; </w:t>
      </w:r>
    </w:p>
    <w:p w:rsidR="000D42EC" w:rsidRPr="00655522" w:rsidRDefault="000D42EC" w:rsidP="0033554D">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 для зданий производственного назначения - 5 м.</w:t>
      </w:r>
    </w:p>
    <w:p w:rsidR="000D42EC" w:rsidRPr="00655522" w:rsidRDefault="000D42EC" w:rsidP="0033554D">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 для остальных зданий и сооружений - 1 м.</w:t>
      </w:r>
    </w:p>
    <w:p w:rsidR="000D42EC" w:rsidRPr="00655522" w:rsidRDefault="000D42EC" w:rsidP="0033554D">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Расстояния между крайними строениями и группами строений следует принимать на основе расчетов инсоляции и освещенности, учета противопожарных, зооветеринарных требований.</w:t>
      </w:r>
    </w:p>
    <w:p w:rsidR="000D42EC" w:rsidRPr="00655522" w:rsidRDefault="000D42EC" w:rsidP="0033554D">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Расстояние до красной линии:</w:t>
      </w:r>
    </w:p>
    <w:p w:rsidR="000D42EC" w:rsidRPr="00655522" w:rsidRDefault="000D42EC" w:rsidP="0033554D">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 xml:space="preserve">1) от Пожарных депо - 10 м (15 м - для депо </w:t>
      </w:r>
      <w:r w:rsidRPr="00655522">
        <w:rPr>
          <w:rFonts w:eastAsia="SimSun"/>
          <w:sz w:val="24"/>
          <w:szCs w:val="24"/>
          <w:lang w:val="en-US" w:eastAsia="zh-CN"/>
        </w:rPr>
        <w:t>I</w:t>
      </w:r>
      <w:r w:rsidRPr="00655522">
        <w:rPr>
          <w:rFonts w:eastAsia="SimSun"/>
          <w:sz w:val="24"/>
          <w:szCs w:val="24"/>
          <w:lang w:eastAsia="zh-CN"/>
        </w:rPr>
        <w:t xml:space="preserve"> типа);</w:t>
      </w:r>
    </w:p>
    <w:p w:rsidR="000D42EC" w:rsidRPr="00655522" w:rsidRDefault="000D42EC" w:rsidP="0033554D">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3) улиц, от общественных зданий  – 3 м;</w:t>
      </w:r>
    </w:p>
    <w:p w:rsidR="000D42EC" w:rsidRPr="00655522" w:rsidRDefault="000D42EC" w:rsidP="0033554D">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4) проездов, от общественных зданий – 3 м;</w:t>
      </w:r>
    </w:p>
    <w:p w:rsidR="000D42EC" w:rsidRPr="00655522" w:rsidRDefault="000D42EC" w:rsidP="0033554D">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lastRenderedPageBreak/>
        <w:t>5) от контрольно-пропускных пунктов, пунктов охраны, проходных – 1 м.</w:t>
      </w:r>
    </w:p>
    <w:p w:rsidR="000D42EC" w:rsidRPr="00655522" w:rsidRDefault="000D42EC" w:rsidP="0033554D">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6) от остальных зданий - 5 м.</w:t>
      </w:r>
    </w:p>
    <w:p w:rsidR="000D42EC" w:rsidRPr="00655522" w:rsidRDefault="000D42EC" w:rsidP="0033554D">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Допускается блокировка зданий и сооружений, а также хозяйственных построек на смежных земельных участках по взаимному (удостоверенному) согласию владельцев при новом строительстве с соблюдением технических регламентов.</w:t>
      </w:r>
    </w:p>
    <w:p w:rsidR="000D42EC" w:rsidRPr="00655522" w:rsidRDefault="000D42EC" w:rsidP="0033554D">
      <w:pPr>
        <w:keepLines w:val="0"/>
        <w:overflowPunct/>
        <w:autoSpaceDE/>
        <w:autoSpaceDN/>
        <w:adjustRightInd/>
        <w:spacing w:line="240" w:lineRule="auto"/>
        <w:ind w:firstLine="426"/>
        <w:rPr>
          <w:rFonts w:eastAsia="SimSun"/>
          <w:sz w:val="24"/>
          <w:szCs w:val="24"/>
          <w:lang w:eastAsia="zh-CN"/>
        </w:rPr>
      </w:pPr>
    </w:p>
    <w:p w:rsidR="000D42EC" w:rsidRPr="00655522" w:rsidRDefault="000D42EC" w:rsidP="0033554D">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Примечание (общее):</w:t>
      </w:r>
    </w:p>
    <w:p w:rsidR="000D42EC" w:rsidRPr="00655522" w:rsidRDefault="000D42EC" w:rsidP="0033554D">
      <w:pPr>
        <w:keepLines w:val="0"/>
        <w:overflowPunct/>
        <w:autoSpaceDE/>
        <w:autoSpaceDN/>
        <w:adjustRightInd/>
        <w:spacing w:line="240" w:lineRule="auto"/>
        <w:ind w:firstLine="426"/>
        <w:rPr>
          <w:rFonts w:eastAsia="SimSun"/>
          <w:sz w:val="24"/>
          <w:szCs w:val="24"/>
          <w:lang w:eastAsia="zh-CN"/>
        </w:rPr>
      </w:pPr>
      <w:proofErr w:type="gramStart"/>
      <w:r w:rsidRPr="00655522">
        <w:rPr>
          <w:rFonts w:eastAsia="SimSun"/>
          <w:sz w:val="24"/>
          <w:szCs w:val="24"/>
          <w:lang w:eastAsia="zh-CN"/>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roofErr w:type="gramEnd"/>
    </w:p>
    <w:p w:rsidR="000D42EC" w:rsidRPr="00655522" w:rsidRDefault="000D42EC" w:rsidP="0033554D">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Размещение новых населенных пунктов и строительство объектов капитального строительства без проведения специальных защитных мероприятий по предотвращению негативного воздействия вод в границах зон затопления, подтопления запрещаются.</w:t>
      </w:r>
    </w:p>
    <w:p w:rsidR="000D42EC" w:rsidRPr="00655522" w:rsidRDefault="000D42EC" w:rsidP="0033554D">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В границах зон затопления, подтопления запрещаются:</w:t>
      </w:r>
    </w:p>
    <w:p w:rsidR="000D42EC" w:rsidRPr="00655522" w:rsidRDefault="000D42EC" w:rsidP="0033554D">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1) использование сточных вод в целях регулирования плодородия почв;</w:t>
      </w:r>
    </w:p>
    <w:p w:rsidR="000D42EC" w:rsidRPr="00655522" w:rsidRDefault="000D42EC" w:rsidP="0033554D">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2) размещение кладбищ, скотомогильников, мест захоронения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rsidR="000D42EC" w:rsidRPr="00655522" w:rsidRDefault="000D42EC" w:rsidP="0033554D">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3) осуществление авиационных мер по борьбе с вредными организмами.</w:t>
      </w:r>
    </w:p>
    <w:p w:rsidR="000D42EC" w:rsidRPr="00655522" w:rsidRDefault="000D42EC" w:rsidP="0033554D">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rsidR="000D42EC" w:rsidRPr="00655522" w:rsidRDefault="000D42EC" w:rsidP="0033554D">
      <w:pPr>
        <w:keepLines w:val="0"/>
        <w:overflowPunct/>
        <w:spacing w:line="240" w:lineRule="auto"/>
        <w:ind w:firstLine="426"/>
        <w:rPr>
          <w:rFonts w:eastAsia="SimSun"/>
          <w:sz w:val="24"/>
          <w:szCs w:val="24"/>
          <w:lang w:eastAsia="zh-CN"/>
        </w:rPr>
      </w:pPr>
      <w:r w:rsidRPr="00655522">
        <w:rPr>
          <w:rFonts w:eastAsia="SimSun"/>
          <w:sz w:val="24"/>
          <w:szCs w:val="24"/>
          <w:lang w:eastAsia="zh-CN"/>
        </w:rPr>
        <w:t>Размещение производственной территориальной зоны не допускается:</w:t>
      </w:r>
    </w:p>
    <w:p w:rsidR="000D42EC" w:rsidRPr="00655522" w:rsidRDefault="000D42EC" w:rsidP="0033554D">
      <w:pPr>
        <w:keepLines w:val="0"/>
        <w:overflowPunct/>
        <w:spacing w:line="240" w:lineRule="auto"/>
        <w:ind w:firstLine="426"/>
        <w:rPr>
          <w:rFonts w:eastAsia="SimSun"/>
          <w:sz w:val="24"/>
          <w:szCs w:val="24"/>
          <w:lang w:eastAsia="zh-CN"/>
        </w:rPr>
      </w:pPr>
      <w:r w:rsidRPr="00655522">
        <w:rPr>
          <w:rFonts w:eastAsia="SimSun"/>
          <w:sz w:val="24"/>
          <w:szCs w:val="24"/>
          <w:lang w:eastAsia="zh-CN"/>
        </w:rPr>
        <w:t>а) в составе рекреационных зон;</w:t>
      </w:r>
    </w:p>
    <w:p w:rsidR="000D42EC" w:rsidRPr="00655522" w:rsidRDefault="000D42EC" w:rsidP="0033554D">
      <w:pPr>
        <w:keepLines w:val="0"/>
        <w:overflowPunct/>
        <w:spacing w:line="240" w:lineRule="auto"/>
        <w:ind w:firstLine="426"/>
        <w:rPr>
          <w:rFonts w:eastAsia="SimSun"/>
          <w:sz w:val="24"/>
          <w:szCs w:val="24"/>
          <w:lang w:eastAsia="zh-CN"/>
        </w:rPr>
      </w:pPr>
      <w:r w:rsidRPr="00655522">
        <w:rPr>
          <w:rFonts w:eastAsia="SimSun"/>
          <w:sz w:val="24"/>
          <w:szCs w:val="24"/>
          <w:lang w:eastAsia="zh-CN"/>
        </w:rPr>
        <w:t>б) на землях особо охраняемых территорий, в том числе:</w:t>
      </w:r>
    </w:p>
    <w:p w:rsidR="000D42EC" w:rsidRPr="00655522" w:rsidRDefault="000D42EC" w:rsidP="0033554D">
      <w:pPr>
        <w:keepLines w:val="0"/>
        <w:overflowPunct/>
        <w:spacing w:line="240" w:lineRule="auto"/>
        <w:ind w:firstLine="426"/>
        <w:rPr>
          <w:rFonts w:eastAsia="SimSun"/>
          <w:sz w:val="24"/>
          <w:szCs w:val="24"/>
          <w:lang w:eastAsia="zh-CN"/>
        </w:rPr>
      </w:pPr>
      <w:r w:rsidRPr="00655522">
        <w:rPr>
          <w:rFonts w:eastAsia="SimSun"/>
          <w:sz w:val="24"/>
          <w:szCs w:val="24"/>
          <w:lang w:eastAsia="zh-CN"/>
        </w:rPr>
        <w:t>в первом поясе зоны санитарной охраны источников водоснабжения;</w:t>
      </w:r>
    </w:p>
    <w:p w:rsidR="000D42EC" w:rsidRPr="00655522" w:rsidRDefault="000D42EC" w:rsidP="0033554D">
      <w:pPr>
        <w:keepLines w:val="0"/>
        <w:overflowPunct/>
        <w:spacing w:line="240" w:lineRule="auto"/>
        <w:ind w:firstLine="426"/>
        <w:rPr>
          <w:rFonts w:eastAsia="SimSun"/>
          <w:sz w:val="24"/>
          <w:szCs w:val="24"/>
          <w:lang w:eastAsia="zh-CN"/>
        </w:rPr>
      </w:pPr>
      <w:r w:rsidRPr="00655522">
        <w:rPr>
          <w:rFonts w:eastAsia="SimSun"/>
          <w:sz w:val="24"/>
          <w:szCs w:val="24"/>
          <w:lang w:eastAsia="zh-CN"/>
        </w:rPr>
        <w:t>в первой зоне округа санитарной охраны курортов, если проектируемые объекты не связаны непосредственно с эксплуатацией природных лечебных средств курорта;</w:t>
      </w:r>
    </w:p>
    <w:p w:rsidR="000D42EC" w:rsidRPr="00655522" w:rsidRDefault="000D42EC" w:rsidP="0033554D">
      <w:pPr>
        <w:keepLines w:val="0"/>
        <w:overflowPunct/>
        <w:spacing w:line="240" w:lineRule="auto"/>
        <w:ind w:firstLine="426"/>
        <w:rPr>
          <w:rFonts w:eastAsia="SimSun"/>
          <w:sz w:val="24"/>
          <w:szCs w:val="24"/>
          <w:lang w:eastAsia="zh-CN"/>
        </w:rPr>
      </w:pPr>
      <w:r w:rsidRPr="00655522">
        <w:rPr>
          <w:rFonts w:eastAsia="SimSun"/>
          <w:sz w:val="24"/>
          <w:szCs w:val="24"/>
          <w:lang w:eastAsia="zh-CN"/>
        </w:rPr>
        <w:t xml:space="preserve">в </w:t>
      </w:r>
      <w:proofErr w:type="spellStart"/>
      <w:r w:rsidRPr="00655522">
        <w:rPr>
          <w:rFonts w:eastAsia="SimSun"/>
          <w:sz w:val="24"/>
          <w:szCs w:val="24"/>
          <w:lang w:eastAsia="zh-CN"/>
        </w:rPr>
        <w:t>водоохранных</w:t>
      </w:r>
      <w:proofErr w:type="spellEnd"/>
      <w:r w:rsidRPr="00655522">
        <w:rPr>
          <w:rFonts w:eastAsia="SimSun"/>
          <w:sz w:val="24"/>
          <w:szCs w:val="24"/>
          <w:lang w:eastAsia="zh-CN"/>
        </w:rPr>
        <w:t xml:space="preserve"> и прибрежных зонах рек, морей;</w:t>
      </w:r>
    </w:p>
    <w:p w:rsidR="000D42EC" w:rsidRPr="00655522" w:rsidRDefault="000D42EC" w:rsidP="0033554D">
      <w:pPr>
        <w:keepLines w:val="0"/>
        <w:overflowPunct/>
        <w:spacing w:line="240" w:lineRule="auto"/>
        <w:ind w:firstLine="426"/>
        <w:rPr>
          <w:rFonts w:eastAsia="SimSun"/>
          <w:sz w:val="24"/>
          <w:szCs w:val="24"/>
          <w:lang w:eastAsia="zh-CN"/>
        </w:rPr>
      </w:pPr>
      <w:r w:rsidRPr="00655522">
        <w:rPr>
          <w:rFonts w:eastAsia="SimSun"/>
          <w:sz w:val="24"/>
          <w:szCs w:val="24"/>
          <w:lang w:eastAsia="zh-CN"/>
        </w:rPr>
        <w:t>в зонах охраны памятников истории и культуры без согласования с соответствующими органами охраны памятников;</w:t>
      </w:r>
    </w:p>
    <w:p w:rsidR="000D42EC" w:rsidRPr="00655522" w:rsidRDefault="000D42EC" w:rsidP="0033554D">
      <w:pPr>
        <w:keepLines w:val="0"/>
        <w:overflowPunct/>
        <w:spacing w:line="240" w:lineRule="auto"/>
        <w:ind w:firstLine="426"/>
        <w:rPr>
          <w:rFonts w:eastAsia="SimSun"/>
          <w:sz w:val="24"/>
          <w:szCs w:val="24"/>
          <w:lang w:eastAsia="zh-CN"/>
        </w:rPr>
      </w:pPr>
      <w:r w:rsidRPr="00655522">
        <w:rPr>
          <w:rFonts w:eastAsia="SimSun"/>
          <w:sz w:val="24"/>
          <w:szCs w:val="24"/>
          <w:lang w:eastAsia="zh-CN"/>
        </w:rPr>
        <w:t>в зонах активного карста, оползней, оседания или обрушения поверхности, которые могут угрожать застройке и эксплуатации предприятий;</w:t>
      </w:r>
    </w:p>
    <w:p w:rsidR="000D42EC" w:rsidRPr="00655522" w:rsidRDefault="000D42EC" w:rsidP="0033554D">
      <w:pPr>
        <w:keepLines w:val="0"/>
        <w:overflowPunct/>
        <w:spacing w:line="240" w:lineRule="auto"/>
        <w:ind w:firstLine="426"/>
        <w:rPr>
          <w:rFonts w:eastAsia="SimSun"/>
          <w:sz w:val="24"/>
          <w:szCs w:val="24"/>
          <w:lang w:eastAsia="zh-CN"/>
        </w:rPr>
      </w:pPr>
      <w:r w:rsidRPr="00655522">
        <w:rPr>
          <w:rFonts w:eastAsia="SimSun"/>
          <w:sz w:val="24"/>
          <w:szCs w:val="24"/>
          <w:lang w:eastAsia="zh-CN"/>
        </w:rPr>
        <w:t>на участках, загрязненных органическими и радиоактивными отбросами, до истечения сроков, установленных органами санитарно-эпидемиологического надзора;</w:t>
      </w:r>
    </w:p>
    <w:p w:rsidR="000D42EC" w:rsidRPr="00655522" w:rsidRDefault="000D42EC" w:rsidP="0033554D">
      <w:pPr>
        <w:keepLines w:val="0"/>
        <w:overflowPunct/>
        <w:spacing w:line="240" w:lineRule="auto"/>
        <w:ind w:firstLine="426"/>
        <w:rPr>
          <w:rFonts w:eastAsia="SimSun"/>
          <w:sz w:val="24"/>
          <w:szCs w:val="24"/>
          <w:lang w:eastAsia="zh-CN"/>
        </w:rPr>
      </w:pPr>
      <w:r w:rsidRPr="00655522">
        <w:rPr>
          <w:rFonts w:eastAsia="SimSun"/>
          <w:sz w:val="24"/>
          <w:szCs w:val="24"/>
          <w:lang w:eastAsia="zh-CN"/>
        </w:rPr>
        <w:t>в зонах возможного катастрофического затопления в результате разрушения плотин или дамб.</w:t>
      </w:r>
    </w:p>
    <w:p w:rsidR="000D42EC" w:rsidRPr="00655522" w:rsidRDefault="000D42EC" w:rsidP="0033554D">
      <w:pPr>
        <w:keepLines w:val="0"/>
        <w:overflowPunct/>
        <w:spacing w:line="240" w:lineRule="auto"/>
        <w:ind w:firstLine="426"/>
        <w:rPr>
          <w:rFonts w:eastAsia="SimSun"/>
          <w:sz w:val="24"/>
          <w:szCs w:val="24"/>
          <w:lang w:eastAsia="zh-CN"/>
        </w:rPr>
      </w:pPr>
      <w:proofErr w:type="gramStart"/>
      <w:r w:rsidRPr="00655522">
        <w:rPr>
          <w:rFonts w:eastAsia="SimSun"/>
          <w:sz w:val="24"/>
          <w:szCs w:val="24"/>
          <w:lang w:eastAsia="zh-CN"/>
        </w:rPr>
        <w:t>При размещении производственной зоны на прибрежных участках рек и других водоемов планировочные отметки площадок предприятий должны приниматься не менее чем на 0,5 м выше расчетного наивысшего горизонта вод с учетом подпора и уклона водотока, а также нагона от расчетной высоты волны, определяемой в соответствии с требованиями по нагрузкам и воздействиям на гидротехнические сооружения.</w:t>
      </w:r>
      <w:proofErr w:type="gramEnd"/>
      <w:r w:rsidRPr="00655522">
        <w:rPr>
          <w:rFonts w:eastAsia="SimSun"/>
          <w:sz w:val="24"/>
          <w:szCs w:val="24"/>
          <w:lang w:eastAsia="zh-CN"/>
        </w:rPr>
        <w:t xml:space="preserve"> За расчетный горизонт следует принимать наивысший уровень воды с вероятностью его превышения для предприятий, имеющих народнохозяйственное и оборонное значение, один раз в 100 лет, для остальных предприятий - один раз в 50 лет, а для предприятий со сроком эксплуатации до 10 лет - один раз в 10 лет.</w:t>
      </w:r>
    </w:p>
    <w:p w:rsidR="000D42EC" w:rsidRPr="00655522" w:rsidRDefault="000D42EC" w:rsidP="0033554D">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На территориях предприятий I - II классов и в пределах их санитарно-защитных зон не допускается размещать предприятия пищевой, легкой, медицинской, фармацевтической и других отраслей промышленности с санитарно-защитной зоной 50 - 100 м.</w:t>
      </w:r>
    </w:p>
    <w:p w:rsidR="000D42EC" w:rsidRPr="00655522" w:rsidRDefault="000D42EC" w:rsidP="0033554D">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lastRenderedPageBreak/>
        <w:t>Не допускается расширение производственных предприятий, если при этом требуется увеличение размера санитарно-защитных зон.</w:t>
      </w:r>
    </w:p>
    <w:p w:rsidR="000D42EC" w:rsidRPr="00655522" w:rsidRDefault="000D42EC" w:rsidP="0033554D">
      <w:pPr>
        <w:keepLines w:val="0"/>
        <w:overflowPunct/>
        <w:spacing w:line="240" w:lineRule="auto"/>
        <w:ind w:firstLine="426"/>
        <w:rPr>
          <w:rFonts w:eastAsia="SimSun"/>
          <w:sz w:val="24"/>
          <w:szCs w:val="24"/>
          <w:lang w:eastAsia="zh-CN"/>
        </w:rPr>
      </w:pPr>
      <w:r w:rsidRPr="00655522">
        <w:rPr>
          <w:rFonts w:eastAsia="SimSun"/>
          <w:sz w:val="24"/>
          <w:szCs w:val="24"/>
          <w:lang w:eastAsia="zh-CN"/>
        </w:rPr>
        <w:t>Размер санитарно-защитной зоны предприятий мясной промышленности до границы животноводческих, птицеводческих и звероводческих ферм должен быть 1000 м.</w:t>
      </w:r>
    </w:p>
    <w:p w:rsidR="000D42EC" w:rsidRPr="00655522" w:rsidRDefault="000D42EC" w:rsidP="0033554D">
      <w:pPr>
        <w:keepLines w:val="0"/>
        <w:overflowPunct/>
        <w:spacing w:line="240" w:lineRule="auto"/>
        <w:ind w:firstLine="426"/>
        <w:rPr>
          <w:rFonts w:eastAsia="SimSun"/>
          <w:sz w:val="24"/>
          <w:szCs w:val="24"/>
          <w:lang w:eastAsia="zh-CN"/>
        </w:rPr>
      </w:pPr>
      <w:r w:rsidRPr="00655522">
        <w:rPr>
          <w:rFonts w:eastAsia="SimSun"/>
          <w:sz w:val="24"/>
          <w:szCs w:val="24"/>
          <w:lang w:eastAsia="zh-CN"/>
        </w:rPr>
        <w:t>При проектировании предприятий мясной промышленности на берегах рек и других водоемов общественного пользования их следует размещать ниже по течению от населенных пунктов.</w:t>
      </w:r>
    </w:p>
    <w:p w:rsidR="000D42EC" w:rsidRPr="00655522" w:rsidRDefault="000D42EC" w:rsidP="0033554D">
      <w:pPr>
        <w:keepLines w:val="0"/>
        <w:overflowPunct/>
        <w:spacing w:line="240" w:lineRule="auto"/>
        <w:ind w:firstLine="426"/>
        <w:rPr>
          <w:rFonts w:eastAsia="SimSun"/>
          <w:sz w:val="24"/>
          <w:szCs w:val="24"/>
          <w:lang w:eastAsia="zh-CN"/>
        </w:rPr>
      </w:pPr>
      <w:r w:rsidRPr="00655522">
        <w:rPr>
          <w:rFonts w:eastAsia="SimSun"/>
          <w:sz w:val="24"/>
          <w:szCs w:val="24"/>
          <w:lang w:eastAsia="zh-CN"/>
        </w:rPr>
        <w:t>Запрещается проектирование указанных предприятий на территории бывших кладбищ, скотомогильников, свалок.</w:t>
      </w:r>
    </w:p>
    <w:p w:rsidR="000D42EC" w:rsidRPr="00655522" w:rsidRDefault="000D42EC" w:rsidP="0033554D">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Размещение зданий, строений и сооружений возможно при соблюдении требований статей 31, 32, 33, 34, 35 настоящих Правил.</w:t>
      </w:r>
    </w:p>
    <w:p w:rsidR="000D42EC" w:rsidRPr="00655522" w:rsidRDefault="000D42EC" w:rsidP="0033554D">
      <w:pPr>
        <w:keepLines w:val="0"/>
        <w:overflowPunct/>
        <w:spacing w:line="240" w:lineRule="auto"/>
        <w:ind w:firstLine="426"/>
        <w:rPr>
          <w:rFonts w:eastAsia="SimSun"/>
          <w:sz w:val="24"/>
          <w:szCs w:val="24"/>
          <w:lang w:eastAsia="zh-CN"/>
        </w:rPr>
      </w:pPr>
    </w:p>
    <w:p w:rsidR="000D42EC" w:rsidRPr="00655522" w:rsidRDefault="000D42EC" w:rsidP="0033554D">
      <w:pPr>
        <w:keepLines w:val="0"/>
        <w:overflowPunct/>
        <w:autoSpaceDE/>
        <w:autoSpaceDN/>
        <w:adjustRightInd/>
        <w:spacing w:line="240" w:lineRule="auto"/>
        <w:ind w:firstLine="426"/>
        <w:jc w:val="left"/>
        <w:rPr>
          <w:rFonts w:eastAsia="SimSun"/>
          <w:sz w:val="24"/>
          <w:szCs w:val="24"/>
          <w:lang w:eastAsia="zh-CN"/>
        </w:rPr>
      </w:pPr>
    </w:p>
    <w:p w:rsidR="000D42EC" w:rsidRPr="00655522" w:rsidRDefault="000D42EC" w:rsidP="0033554D">
      <w:pPr>
        <w:keepLines w:val="0"/>
        <w:overflowPunct/>
        <w:autoSpaceDE/>
        <w:autoSpaceDN/>
        <w:adjustRightInd/>
        <w:spacing w:line="240" w:lineRule="auto"/>
        <w:ind w:firstLine="426"/>
        <w:jc w:val="center"/>
        <w:rPr>
          <w:rFonts w:eastAsia="SimSun"/>
          <w:bCs/>
          <w:caps/>
          <w:sz w:val="24"/>
          <w:szCs w:val="24"/>
          <w:lang w:eastAsia="zh-CN"/>
        </w:rPr>
      </w:pPr>
      <w:r w:rsidRPr="00655522">
        <w:rPr>
          <w:rFonts w:eastAsia="SimSun"/>
          <w:bCs/>
          <w:caps/>
          <w:sz w:val="24"/>
          <w:szCs w:val="24"/>
          <w:lang w:eastAsia="zh-CN"/>
        </w:rPr>
        <w:t>Зоны инженерной и транспортной инфраструктур:</w:t>
      </w:r>
    </w:p>
    <w:p w:rsidR="000D42EC" w:rsidRPr="00655522" w:rsidRDefault="000D42EC" w:rsidP="0033554D">
      <w:pPr>
        <w:keepLines w:val="0"/>
        <w:overflowPunct/>
        <w:autoSpaceDE/>
        <w:autoSpaceDN/>
        <w:adjustRightInd/>
        <w:spacing w:line="240" w:lineRule="auto"/>
        <w:ind w:firstLine="426"/>
        <w:rPr>
          <w:rFonts w:eastAsia="SimSun"/>
          <w:bCs/>
          <w:i/>
          <w:sz w:val="24"/>
          <w:szCs w:val="24"/>
          <w:lang w:eastAsia="zh-CN"/>
        </w:rPr>
      </w:pPr>
      <w:proofErr w:type="gramStart"/>
      <w:r w:rsidRPr="00655522">
        <w:rPr>
          <w:rFonts w:eastAsia="SimSun"/>
          <w:bCs/>
          <w:i/>
          <w:sz w:val="24"/>
          <w:szCs w:val="24"/>
          <w:lang w:eastAsia="zh-CN"/>
        </w:rPr>
        <w:t>Земельные участки в составе зон инженерной и транспортной инфраструктур предназначены для застройки объектами железнодорожного, автомобильного, речного, морского, воздушного и трубопроводного транспорта, связи, инженерной инфраструктуры, а также объектами иного назначения согласно градостроительным регламентам.</w:t>
      </w:r>
      <w:proofErr w:type="gramEnd"/>
    </w:p>
    <w:p w:rsidR="000D42EC" w:rsidRPr="00655522" w:rsidRDefault="000D42EC" w:rsidP="0033554D">
      <w:pPr>
        <w:keepLines w:val="0"/>
        <w:overflowPunct/>
        <w:autoSpaceDE/>
        <w:autoSpaceDN/>
        <w:adjustRightInd/>
        <w:spacing w:line="240" w:lineRule="auto"/>
        <w:ind w:firstLine="426"/>
        <w:jc w:val="center"/>
        <w:rPr>
          <w:rFonts w:eastAsia="SimSun"/>
          <w:bCs/>
          <w:caps/>
          <w:sz w:val="24"/>
          <w:szCs w:val="24"/>
          <w:lang w:eastAsia="zh-CN"/>
        </w:rPr>
      </w:pPr>
    </w:p>
    <w:p w:rsidR="000D42EC" w:rsidRPr="00655522" w:rsidRDefault="000D42EC" w:rsidP="0033554D">
      <w:pPr>
        <w:keepLines w:val="0"/>
        <w:overflowPunct/>
        <w:autoSpaceDE/>
        <w:autoSpaceDN/>
        <w:adjustRightInd/>
        <w:spacing w:line="240" w:lineRule="auto"/>
        <w:ind w:firstLine="426"/>
        <w:jc w:val="center"/>
        <w:rPr>
          <w:rFonts w:eastAsia="SimSun"/>
          <w:bCs/>
          <w:sz w:val="24"/>
          <w:szCs w:val="24"/>
          <w:u w:val="single"/>
          <w:lang w:eastAsia="zh-CN"/>
        </w:rPr>
      </w:pPr>
      <w:r w:rsidRPr="00655522">
        <w:rPr>
          <w:rFonts w:eastAsia="SimSun"/>
          <w:bCs/>
          <w:sz w:val="24"/>
          <w:szCs w:val="24"/>
          <w:u w:val="single"/>
          <w:lang w:eastAsia="zh-CN"/>
        </w:rPr>
        <w:t>ИТ-1. Зона инженерной инфраструктуры.</w:t>
      </w:r>
    </w:p>
    <w:p w:rsidR="000D42EC" w:rsidRPr="00655522" w:rsidRDefault="000D42EC" w:rsidP="0033554D">
      <w:pPr>
        <w:keepLines w:val="0"/>
        <w:overflowPunct/>
        <w:autoSpaceDE/>
        <w:autoSpaceDN/>
        <w:adjustRightInd/>
        <w:spacing w:line="240" w:lineRule="auto"/>
        <w:ind w:firstLine="426"/>
        <w:jc w:val="center"/>
        <w:rPr>
          <w:rFonts w:eastAsia="SimSun"/>
          <w:bCs/>
          <w:sz w:val="24"/>
          <w:szCs w:val="24"/>
          <w:u w:val="single"/>
          <w:lang w:eastAsia="zh-CN"/>
        </w:rPr>
      </w:pPr>
    </w:p>
    <w:p w:rsidR="000D42EC" w:rsidRPr="00655522" w:rsidRDefault="000D42EC" w:rsidP="0033554D">
      <w:pPr>
        <w:keepLines w:val="0"/>
        <w:tabs>
          <w:tab w:val="left" w:pos="2520"/>
        </w:tabs>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ОСНОВНЫЕ ВИДЫ И ПАРАМЕТРЫ РАЗРЕШЕННОГО ИСПОЛЬЗОВАНИЯ</w:t>
      </w:r>
    </w:p>
    <w:p w:rsidR="000D42EC" w:rsidRPr="00655522" w:rsidRDefault="000D42EC" w:rsidP="0033554D">
      <w:pPr>
        <w:keepLines w:val="0"/>
        <w:tabs>
          <w:tab w:val="left" w:pos="2520"/>
        </w:tabs>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ЗЕМЕЛЬНЫХ УЧАСТКОВ И ОБЪЕКТОВ КАПИТАЛЬНОГО СТРОИТЕЛЬСТВА</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49"/>
        <w:gridCol w:w="3249"/>
        <w:gridCol w:w="3249"/>
      </w:tblGrid>
      <w:tr w:rsidR="00655522" w:rsidRPr="00655522" w:rsidTr="00BF7B87">
        <w:trPr>
          <w:trHeight w:val="20"/>
        </w:trPr>
        <w:tc>
          <w:tcPr>
            <w:tcW w:w="3249" w:type="dxa"/>
            <w:vAlign w:val="center"/>
          </w:tcPr>
          <w:p w:rsidR="000D42EC" w:rsidRPr="00655522" w:rsidRDefault="000D42EC" w:rsidP="00BF7B87">
            <w:pPr>
              <w:keepLines w:val="0"/>
              <w:tabs>
                <w:tab w:val="left" w:pos="2520"/>
              </w:tabs>
              <w:overflowPunct/>
              <w:autoSpaceDE/>
              <w:autoSpaceDN/>
              <w:adjustRightInd/>
              <w:spacing w:line="240" w:lineRule="auto"/>
              <w:ind w:firstLine="0"/>
              <w:jc w:val="center"/>
              <w:rPr>
                <w:rFonts w:eastAsia="SimSun"/>
                <w:sz w:val="24"/>
                <w:szCs w:val="24"/>
                <w:lang w:eastAsia="zh-CN"/>
              </w:rPr>
            </w:pPr>
            <w:r w:rsidRPr="00655522">
              <w:rPr>
                <w:rFonts w:eastAsia="SimSun"/>
                <w:sz w:val="24"/>
                <w:szCs w:val="24"/>
                <w:lang w:eastAsia="zh-CN"/>
              </w:rPr>
              <w:t>ВИДЫ ИСПОЛЬЗОВАНИЯ ЗЕМЕЛЬНЫХ УЧАСТКОВ</w:t>
            </w:r>
          </w:p>
        </w:tc>
        <w:tc>
          <w:tcPr>
            <w:tcW w:w="3249" w:type="dxa"/>
            <w:vAlign w:val="center"/>
          </w:tcPr>
          <w:p w:rsidR="000D42EC" w:rsidRPr="00655522" w:rsidRDefault="000D42EC" w:rsidP="00BF7B87">
            <w:pPr>
              <w:keepLines w:val="0"/>
              <w:tabs>
                <w:tab w:val="left" w:pos="2520"/>
              </w:tabs>
              <w:overflowPunct/>
              <w:autoSpaceDE/>
              <w:autoSpaceDN/>
              <w:adjustRightInd/>
              <w:spacing w:line="240" w:lineRule="auto"/>
              <w:ind w:left="-170" w:firstLine="0"/>
              <w:jc w:val="center"/>
              <w:rPr>
                <w:rFonts w:eastAsia="SimSun"/>
                <w:sz w:val="24"/>
                <w:szCs w:val="24"/>
                <w:lang w:eastAsia="zh-CN"/>
              </w:rPr>
            </w:pPr>
            <w:r w:rsidRPr="00655522">
              <w:rPr>
                <w:rFonts w:eastAsia="SimSun"/>
                <w:sz w:val="24"/>
                <w:szCs w:val="24"/>
                <w:lang w:eastAsia="zh-CN"/>
              </w:rPr>
              <w:t>ВИДЫ ОБЪЕКТОВ КАПИТАЛЬНОГО СТРОИТЕЛЬСТВА</w:t>
            </w:r>
          </w:p>
        </w:tc>
        <w:tc>
          <w:tcPr>
            <w:tcW w:w="3249" w:type="dxa"/>
            <w:vAlign w:val="center"/>
          </w:tcPr>
          <w:p w:rsidR="000D42EC" w:rsidRPr="00655522" w:rsidRDefault="000D42EC" w:rsidP="00BF7B87">
            <w:pPr>
              <w:keepLines w:val="0"/>
              <w:tabs>
                <w:tab w:val="left" w:pos="2520"/>
              </w:tabs>
              <w:overflowPunct/>
              <w:autoSpaceDE/>
              <w:autoSpaceDN/>
              <w:adjustRightInd/>
              <w:spacing w:line="240" w:lineRule="auto"/>
              <w:ind w:firstLine="34"/>
              <w:jc w:val="center"/>
              <w:rPr>
                <w:rFonts w:eastAsia="SimSun"/>
                <w:sz w:val="24"/>
                <w:szCs w:val="24"/>
                <w:lang w:eastAsia="zh-CN"/>
              </w:rPr>
            </w:pPr>
            <w:r w:rsidRPr="00655522">
              <w:rPr>
                <w:rFonts w:eastAsia="SimSun"/>
                <w:sz w:val="24"/>
                <w:szCs w:val="24"/>
                <w:lang w:eastAsia="zh-CN"/>
              </w:rPr>
              <w:t>ПАРАМЕТРЫ РАЗРЕШЕННОГО ИСПОЛЬЗОВАНИЯ ЗЕМЕЛЬНЫХ УЧАСТКОВ И ОБЪЕКТОВ КАПИТАЛЬНОГО СТРОИТЕЛЬСТВА</w:t>
            </w:r>
          </w:p>
        </w:tc>
      </w:tr>
      <w:tr w:rsidR="00655522" w:rsidRPr="00655522" w:rsidTr="00BF7B87">
        <w:trPr>
          <w:trHeight w:val="808"/>
        </w:trPr>
        <w:tc>
          <w:tcPr>
            <w:tcW w:w="3249" w:type="dxa"/>
          </w:tcPr>
          <w:p w:rsidR="000D42EC" w:rsidRPr="00655522" w:rsidRDefault="000D42EC" w:rsidP="00BF7B87">
            <w:pPr>
              <w:spacing w:line="240" w:lineRule="auto"/>
              <w:ind w:firstLine="0"/>
              <w:jc w:val="left"/>
              <w:rPr>
                <w:sz w:val="24"/>
                <w:szCs w:val="24"/>
              </w:rPr>
            </w:pPr>
            <w:r w:rsidRPr="00655522">
              <w:rPr>
                <w:rFonts w:eastAsia="SimSun"/>
                <w:sz w:val="24"/>
                <w:szCs w:val="24"/>
                <w:lang w:eastAsia="zh-CN"/>
              </w:rPr>
              <w:t>[3.1] - Коммунальное обслуживание</w:t>
            </w:r>
          </w:p>
        </w:tc>
        <w:tc>
          <w:tcPr>
            <w:tcW w:w="3249" w:type="dxa"/>
          </w:tcPr>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 xml:space="preserve">Объекты инженерного обеспечения и объекты вспомогательного инженерного назначения. </w:t>
            </w:r>
          </w:p>
          <w:p w:rsidR="000D42EC" w:rsidRPr="00655522" w:rsidRDefault="000D42EC" w:rsidP="00BF7B87">
            <w:pPr>
              <w:spacing w:line="240" w:lineRule="auto"/>
              <w:ind w:firstLine="426"/>
              <w:jc w:val="left"/>
              <w:rPr>
                <w:rFonts w:eastAsia="SimSun"/>
                <w:sz w:val="24"/>
                <w:szCs w:val="24"/>
                <w:lang w:eastAsia="zh-CN"/>
              </w:rPr>
            </w:pPr>
            <w:r w:rsidRPr="00655522">
              <w:rPr>
                <w:rFonts w:eastAsia="SimSun"/>
                <w:sz w:val="24"/>
                <w:szCs w:val="24"/>
                <w:lang w:eastAsia="zh-CN"/>
              </w:rPr>
              <w:t xml:space="preserve">Котельные, водозаборы, насосные станции, трансформаторные подстанции, телефонные станции, стоянки, гаражи и мастерские для обслуживания уборочной и аварийной техники, а также здания или помещения, предназначенные для приема физических и юридических лиц в связи с предоставлением им коммунальных услуг, сооружения связи; </w:t>
            </w:r>
          </w:p>
        </w:tc>
        <w:tc>
          <w:tcPr>
            <w:tcW w:w="3249" w:type="dxa"/>
          </w:tcPr>
          <w:p w:rsidR="000D42EC" w:rsidRPr="00655522" w:rsidRDefault="000D42EC" w:rsidP="00BF7B87">
            <w:pPr>
              <w:keepLines w:val="0"/>
              <w:tabs>
                <w:tab w:val="left" w:pos="1134"/>
              </w:tabs>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минимальная площадь земельных участков - 5 кв. м;</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максимальное количество надземных этажей – 5 этажей;</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максимальная высота зданий, строений, сооружений от уровня земли - 20 м;</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максимальный процент застройки в границах земельного участка – 80%</w:t>
            </w:r>
          </w:p>
        </w:tc>
      </w:tr>
      <w:tr w:rsidR="00655522" w:rsidRPr="00655522" w:rsidTr="00BF7B87">
        <w:trPr>
          <w:trHeight w:val="787"/>
        </w:trPr>
        <w:tc>
          <w:tcPr>
            <w:tcW w:w="3249" w:type="dxa"/>
          </w:tcPr>
          <w:p w:rsidR="000D42EC" w:rsidRPr="00655522" w:rsidRDefault="000D42EC" w:rsidP="00BF7B87">
            <w:pPr>
              <w:spacing w:line="240" w:lineRule="auto"/>
              <w:ind w:firstLine="0"/>
              <w:jc w:val="left"/>
              <w:rPr>
                <w:rFonts w:eastAsia="SimSun"/>
                <w:sz w:val="24"/>
                <w:szCs w:val="24"/>
                <w:lang w:eastAsia="zh-CN"/>
              </w:rPr>
            </w:pPr>
            <w:r w:rsidRPr="00655522">
              <w:rPr>
                <w:rFonts w:eastAsia="SimSun"/>
                <w:sz w:val="24"/>
                <w:szCs w:val="24"/>
                <w:lang w:eastAsia="zh-CN"/>
              </w:rPr>
              <w:t>[6.7] - Энергетика</w:t>
            </w:r>
          </w:p>
        </w:tc>
        <w:tc>
          <w:tcPr>
            <w:tcW w:w="3249" w:type="dxa"/>
            <w:vMerge w:val="restart"/>
          </w:tcPr>
          <w:p w:rsidR="000D42EC" w:rsidRPr="00655522" w:rsidRDefault="000D42EC" w:rsidP="00BF7B87">
            <w:pPr>
              <w:keepLines w:val="0"/>
              <w:tabs>
                <w:tab w:val="left" w:pos="0"/>
              </w:tabs>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 xml:space="preserve">Головные объекты (энергоснабжения, </w:t>
            </w:r>
            <w:r w:rsidRPr="00655522">
              <w:rPr>
                <w:rFonts w:eastAsia="SimSun"/>
                <w:sz w:val="24"/>
                <w:szCs w:val="24"/>
                <w:lang w:eastAsia="zh-CN"/>
              </w:rPr>
              <w:lastRenderedPageBreak/>
              <w:t>газоснабжения, водоснабжения, водоотведения, теплоснабжения, связи, телекоммуникации);</w:t>
            </w:r>
          </w:p>
        </w:tc>
        <w:tc>
          <w:tcPr>
            <w:tcW w:w="3249" w:type="dxa"/>
            <w:vMerge w:val="restart"/>
          </w:tcPr>
          <w:p w:rsidR="000D42EC" w:rsidRPr="00655522" w:rsidRDefault="000D42EC" w:rsidP="00BF7B87">
            <w:pPr>
              <w:keepLines w:val="0"/>
              <w:tabs>
                <w:tab w:val="left" w:pos="1134"/>
              </w:tabs>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lastRenderedPageBreak/>
              <w:t xml:space="preserve">минимальная/максимальная площадь земельных </w:t>
            </w:r>
            <w:r w:rsidRPr="00655522">
              <w:rPr>
                <w:rFonts w:eastAsia="SimSun"/>
                <w:sz w:val="24"/>
                <w:szCs w:val="24"/>
                <w:lang w:eastAsia="zh-CN"/>
              </w:rPr>
              <w:lastRenderedPageBreak/>
              <w:t>участков – 10/10000 кв. м;</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максимальный процент застройки в границах земельного участка – 80%;</w:t>
            </w:r>
          </w:p>
          <w:p w:rsidR="000D42EC" w:rsidRPr="00655522" w:rsidRDefault="000D42EC" w:rsidP="00BF7B87">
            <w:pPr>
              <w:tabs>
                <w:tab w:val="left" w:pos="1134"/>
              </w:tabs>
              <w:spacing w:line="240" w:lineRule="auto"/>
              <w:ind w:firstLine="426"/>
              <w:jc w:val="left"/>
              <w:rPr>
                <w:rFonts w:eastAsia="SimSun"/>
                <w:sz w:val="24"/>
                <w:szCs w:val="24"/>
                <w:lang w:eastAsia="zh-CN"/>
              </w:rPr>
            </w:pPr>
            <w:r w:rsidRPr="00655522">
              <w:rPr>
                <w:rFonts w:eastAsia="SimSun"/>
                <w:sz w:val="24"/>
                <w:szCs w:val="24"/>
                <w:lang w:eastAsia="zh-CN"/>
              </w:rPr>
              <w:t>максимальная высота зданий, строений, сооружений от уровня земли - 100 м;</w:t>
            </w:r>
          </w:p>
        </w:tc>
      </w:tr>
      <w:tr w:rsidR="00655522" w:rsidRPr="00655522" w:rsidTr="00BF7B87">
        <w:trPr>
          <w:trHeight w:val="300"/>
        </w:trPr>
        <w:tc>
          <w:tcPr>
            <w:tcW w:w="3249" w:type="dxa"/>
          </w:tcPr>
          <w:p w:rsidR="000D42EC" w:rsidRPr="00655522" w:rsidRDefault="000D42EC" w:rsidP="00BF7B87">
            <w:pPr>
              <w:spacing w:line="240" w:lineRule="auto"/>
              <w:ind w:firstLine="0"/>
              <w:jc w:val="left"/>
              <w:rPr>
                <w:rFonts w:eastAsia="SimSun"/>
                <w:sz w:val="24"/>
                <w:szCs w:val="24"/>
                <w:lang w:eastAsia="zh-CN"/>
              </w:rPr>
            </w:pPr>
            <w:r w:rsidRPr="00655522">
              <w:rPr>
                <w:rFonts w:eastAsia="SimSun"/>
                <w:sz w:val="24"/>
                <w:szCs w:val="24"/>
                <w:lang w:eastAsia="zh-CN"/>
              </w:rPr>
              <w:lastRenderedPageBreak/>
              <w:t>[6.8] - Связь</w:t>
            </w:r>
          </w:p>
        </w:tc>
        <w:tc>
          <w:tcPr>
            <w:tcW w:w="3249" w:type="dxa"/>
            <w:vMerge/>
          </w:tcPr>
          <w:p w:rsidR="000D42EC" w:rsidRPr="00655522" w:rsidRDefault="000D42EC" w:rsidP="00BF7B87">
            <w:pPr>
              <w:keepLines w:val="0"/>
              <w:tabs>
                <w:tab w:val="left" w:pos="0"/>
              </w:tabs>
              <w:overflowPunct/>
              <w:autoSpaceDE/>
              <w:autoSpaceDN/>
              <w:adjustRightInd/>
              <w:spacing w:line="240" w:lineRule="auto"/>
              <w:ind w:firstLine="426"/>
              <w:jc w:val="left"/>
              <w:rPr>
                <w:rFonts w:eastAsia="SimSun"/>
                <w:sz w:val="24"/>
                <w:szCs w:val="24"/>
                <w:lang w:eastAsia="zh-CN"/>
              </w:rPr>
            </w:pPr>
          </w:p>
        </w:tc>
        <w:tc>
          <w:tcPr>
            <w:tcW w:w="3249" w:type="dxa"/>
            <w:vMerge/>
          </w:tcPr>
          <w:p w:rsidR="000D42EC" w:rsidRPr="00655522" w:rsidRDefault="000D42EC" w:rsidP="00BF7B87">
            <w:pPr>
              <w:keepLines w:val="0"/>
              <w:tabs>
                <w:tab w:val="left" w:pos="1134"/>
              </w:tabs>
              <w:overflowPunct/>
              <w:autoSpaceDE/>
              <w:autoSpaceDN/>
              <w:adjustRightInd/>
              <w:spacing w:line="240" w:lineRule="auto"/>
              <w:ind w:firstLine="426"/>
              <w:jc w:val="left"/>
              <w:rPr>
                <w:rFonts w:eastAsia="SimSun"/>
                <w:sz w:val="24"/>
                <w:szCs w:val="24"/>
                <w:lang w:eastAsia="zh-CN"/>
              </w:rPr>
            </w:pPr>
          </w:p>
        </w:tc>
      </w:tr>
      <w:tr w:rsidR="00655522" w:rsidRPr="00655522" w:rsidTr="00BF7B87">
        <w:trPr>
          <w:trHeight w:val="679"/>
        </w:trPr>
        <w:tc>
          <w:tcPr>
            <w:tcW w:w="3249" w:type="dxa"/>
          </w:tcPr>
          <w:p w:rsidR="000D42EC" w:rsidRPr="00655522" w:rsidRDefault="000D42EC" w:rsidP="00BF7B87">
            <w:pPr>
              <w:keepLines w:val="0"/>
              <w:overflowPunct/>
              <w:autoSpaceDE/>
              <w:autoSpaceDN/>
              <w:adjustRightInd/>
              <w:spacing w:line="240" w:lineRule="auto"/>
              <w:ind w:firstLine="0"/>
              <w:jc w:val="left"/>
              <w:rPr>
                <w:rFonts w:eastAsia="SimSun"/>
                <w:sz w:val="24"/>
                <w:szCs w:val="24"/>
                <w:lang w:eastAsia="zh-CN"/>
              </w:rPr>
            </w:pPr>
            <w:r w:rsidRPr="00655522">
              <w:rPr>
                <w:rFonts w:eastAsia="SimSun"/>
                <w:sz w:val="24"/>
                <w:szCs w:val="24"/>
                <w:lang w:eastAsia="zh-CN"/>
              </w:rPr>
              <w:lastRenderedPageBreak/>
              <w:t>[7.5] – Трубопроводный транспорт</w:t>
            </w:r>
          </w:p>
        </w:tc>
        <w:tc>
          <w:tcPr>
            <w:tcW w:w="3249" w:type="dxa"/>
            <w:vMerge/>
          </w:tcPr>
          <w:p w:rsidR="000D42EC" w:rsidRPr="00655522" w:rsidRDefault="000D42EC" w:rsidP="00BF7B87">
            <w:pPr>
              <w:keepLines w:val="0"/>
              <w:tabs>
                <w:tab w:val="left" w:pos="0"/>
              </w:tabs>
              <w:overflowPunct/>
              <w:autoSpaceDE/>
              <w:autoSpaceDN/>
              <w:adjustRightInd/>
              <w:spacing w:line="240" w:lineRule="auto"/>
              <w:ind w:firstLine="426"/>
              <w:jc w:val="left"/>
              <w:rPr>
                <w:rFonts w:eastAsia="SimSun"/>
                <w:sz w:val="24"/>
                <w:szCs w:val="24"/>
                <w:lang w:eastAsia="zh-CN"/>
              </w:rPr>
            </w:pPr>
          </w:p>
        </w:tc>
        <w:tc>
          <w:tcPr>
            <w:tcW w:w="3249" w:type="dxa"/>
            <w:vMerge/>
          </w:tcPr>
          <w:p w:rsidR="000D42EC" w:rsidRPr="00655522" w:rsidRDefault="000D42EC" w:rsidP="00BF7B87">
            <w:pPr>
              <w:keepLines w:val="0"/>
              <w:tabs>
                <w:tab w:val="left" w:pos="1134"/>
              </w:tabs>
              <w:overflowPunct/>
              <w:autoSpaceDE/>
              <w:autoSpaceDN/>
              <w:adjustRightInd/>
              <w:spacing w:line="240" w:lineRule="auto"/>
              <w:ind w:firstLine="426"/>
              <w:jc w:val="left"/>
              <w:rPr>
                <w:rFonts w:eastAsia="SimSun"/>
                <w:sz w:val="24"/>
                <w:szCs w:val="24"/>
                <w:lang w:eastAsia="zh-CN"/>
              </w:rPr>
            </w:pPr>
          </w:p>
        </w:tc>
      </w:tr>
      <w:tr w:rsidR="00655522" w:rsidRPr="00655522" w:rsidTr="00BF7B87">
        <w:trPr>
          <w:trHeight w:val="704"/>
        </w:trPr>
        <w:tc>
          <w:tcPr>
            <w:tcW w:w="3249" w:type="dxa"/>
          </w:tcPr>
          <w:p w:rsidR="000D42EC" w:rsidRPr="00655522" w:rsidRDefault="000D42EC" w:rsidP="00BF7B87">
            <w:pPr>
              <w:widowControl w:val="0"/>
              <w:spacing w:line="240" w:lineRule="auto"/>
              <w:ind w:firstLine="0"/>
              <w:rPr>
                <w:rFonts w:eastAsia="SimSun"/>
                <w:sz w:val="24"/>
                <w:szCs w:val="24"/>
                <w:lang w:eastAsia="zh-CN"/>
              </w:rPr>
            </w:pPr>
            <w:r w:rsidRPr="00655522">
              <w:rPr>
                <w:rFonts w:eastAsia="SimSun"/>
                <w:sz w:val="24"/>
                <w:szCs w:val="24"/>
                <w:lang w:eastAsia="zh-CN"/>
              </w:rPr>
              <w:t>[11.3] – Гидротехнические сооружения</w:t>
            </w:r>
          </w:p>
        </w:tc>
        <w:tc>
          <w:tcPr>
            <w:tcW w:w="3249" w:type="dxa"/>
          </w:tcPr>
          <w:p w:rsidR="000D42EC" w:rsidRPr="00655522" w:rsidRDefault="000D42EC" w:rsidP="00BF7B87">
            <w:pPr>
              <w:keepLines w:val="0"/>
              <w:tabs>
                <w:tab w:val="left" w:pos="0"/>
              </w:tabs>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Гидротехнические сооружения;</w:t>
            </w:r>
          </w:p>
        </w:tc>
        <w:tc>
          <w:tcPr>
            <w:tcW w:w="3249" w:type="dxa"/>
            <w:vMerge/>
          </w:tcPr>
          <w:p w:rsidR="000D42EC" w:rsidRPr="00655522" w:rsidRDefault="000D42EC" w:rsidP="00BF7B87">
            <w:pPr>
              <w:keepLines w:val="0"/>
              <w:tabs>
                <w:tab w:val="left" w:pos="1134"/>
              </w:tabs>
              <w:overflowPunct/>
              <w:autoSpaceDE/>
              <w:autoSpaceDN/>
              <w:adjustRightInd/>
              <w:spacing w:line="240" w:lineRule="auto"/>
              <w:ind w:firstLine="426"/>
              <w:jc w:val="left"/>
              <w:rPr>
                <w:rFonts w:eastAsia="SimSun"/>
                <w:sz w:val="24"/>
                <w:szCs w:val="24"/>
                <w:lang w:eastAsia="zh-CN"/>
              </w:rPr>
            </w:pPr>
          </w:p>
        </w:tc>
      </w:tr>
      <w:tr w:rsidR="00655522" w:rsidRPr="00655522" w:rsidTr="00BF7B87">
        <w:trPr>
          <w:trHeight w:val="1141"/>
        </w:trPr>
        <w:tc>
          <w:tcPr>
            <w:tcW w:w="3249" w:type="dxa"/>
          </w:tcPr>
          <w:p w:rsidR="000D42EC" w:rsidRPr="00655522" w:rsidRDefault="000D42EC" w:rsidP="00BF7B87">
            <w:pPr>
              <w:spacing w:line="240" w:lineRule="auto"/>
              <w:ind w:firstLine="0"/>
              <w:jc w:val="left"/>
              <w:rPr>
                <w:rFonts w:eastAsia="SimSun"/>
                <w:sz w:val="24"/>
                <w:szCs w:val="24"/>
                <w:lang w:eastAsia="zh-CN"/>
              </w:rPr>
            </w:pPr>
            <w:r w:rsidRPr="00655522">
              <w:rPr>
                <w:rFonts w:eastAsia="SimSun"/>
                <w:sz w:val="24"/>
                <w:szCs w:val="24"/>
                <w:lang w:eastAsia="zh-CN"/>
              </w:rPr>
              <w:t>[3.8] – Общественное управление</w:t>
            </w:r>
          </w:p>
        </w:tc>
        <w:tc>
          <w:tcPr>
            <w:tcW w:w="3249" w:type="dxa"/>
            <w:vMerge w:val="restart"/>
          </w:tcPr>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proofErr w:type="gramStart"/>
            <w:r w:rsidRPr="00655522">
              <w:rPr>
                <w:rFonts w:eastAsia="SimSun"/>
                <w:sz w:val="24"/>
                <w:szCs w:val="24"/>
                <w:lang w:eastAsia="zh-CN"/>
              </w:rPr>
              <w:t>Офисы, конторы, административные службы (энергоснабжения, газоснабжения, водоснабжения, водоотведения, теплоснабжения, связи, телекоммуникации);</w:t>
            </w:r>
            <w:proofErr w:type="gramEnd"/>
          </w:p>
          <w:p w:rsidR="000D42EC" w:rsidRPr="00655522" w:rsidRDefault="000D42EC" w:rsidP="00BF7B87">
            <w:pPr>
              <w:spacing w:line="240" w:lineRule="auto"/>
              <w:ind w:firstLine="426"/>
              <w:rPr>
                <w:rFonts w:eastAsia="SimSun"/>
                <w:sz w:val="24"/>
                <w:szCs w:val="24"/>
                <w:lang w:eastAsia="zh-CN"/>
              </w:rPr>
            </w:pPr>
          </w:p>
        </w:tc>
        <w:tc>
          <w:tcPr>
            <w:tcW w:w="3249" w:type="dxa"/>
            <w:vMerge w:val="restart"/>
          </w:tcPr>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минимальная/максимальная площадь земельных участков  – 100/15000 кв. м;</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максимальный процент застройки в границах земельного участка – 80%;</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максимальное количество надземных этажей – 5 этажей;</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максимальная высота зданий, строений, сооружений от уровня земли - 20 м;</w:t>
            </w:r>
          </w:p>
          <w:p w:rsidR="000D42EC" w:rsidRPr="00655522" w:rsidRDefault="000D42EC" w:rsidP="00BF7B87">
            <w:pPr>
              <w:keepLines w:val="0"/>
              <w:overflowPunct/>
              <w:autoSpaceDE/>
              <w:adjustRightInd/>
              <w:spacing w:line="240" w:lineRule="auto"/>
              <w:ind w:left="33" w:firstLine="426"/>
              <w:jc w:val="left"/>
              <w:rPr>
                <w:rFonts w:eastAsia="SimSun"/>
                <w:sz w:val="24"/>
                <w:szCs w:val="24"/>
                <w:lang w:eastAsia="zh-CN"/>
              </w:rPr>
            </w:pPr>
            <w:r w:rsidRPr="00655522">
              <w:rPr>
                <w:rFonts w:eastAsia="SimSun"/>
                <w:sz w:val="24"/>
                <w:szCs w:val="24"/>
                <w:lang w:eastAsia="zh-CN"/>
              </w:rPr>
              <w:t xml:space="preserve">минимальный отступ строений от передней границы участка  - </w:t>
            </w:r>
            <w:r w:rsidR="00FF66C8" w:rsidRPr="00655522">
              <w:rPr>
                <w:rFonts w:eastAsia="SimSun"/>
                <w:sz w:val="24"/>
                <w:szCs w:val="24"/>
                <w:lang w:eastAsia="zh-CN"/>
              </w:rPr>
              <w:t>без ограничений</w:t>
            </w:r>
            <w:r w:rsidRPr="00655522">
              <w:rPr>
                <w:rFonts w:eastAsia="SimSun"/>
                <w:sz w:val="24"/>
                <w:szCs w:val="24"/>
                <w:lang w:eastAsia="zh-CN"/>
              </w:rPr>
              <w:t>;</w:t>
            </w:r>
          </w:p>
          <w:p w:rsidR="000D42EC" w:rsidRPr="00655522" w:rsidRDefault="000D42EC" w:rsidP="00BF7B87">
            <w:pPr>
              <w:keepLines w:val="0"/>
              <w:overflowPunct/>
              <w:autoSpaceDE/>
              <w:adjustRightInd/>
              <w:spacing w:line="240" w:lineRule="auto"/>
              <w:ind w:firstLine="426"/>
              <w:jc w:val="left"/>
              <w:rPr>
                <w:rFonts w:eastAsia="SimSun"/>
                <w:sz w:val="24"/>
                <w:szCs w:val="24"/>
                <w:lang w:eastAsia="zh-CN"/>
              </w:rPr>
            </w:pPr>
            <w:r w:rsidRPr="00655522">
              <w:rPr>
                <w:rFonts w:eastAsia="SimSun"/>
                <w:sz w:val="24"/>
                <w:szCs w:val="24"/>
                <w:lang w:eastAsia="zh-CN"/>
              </w:rPr>
              <w:t>минимальный отступ от границ соседнего участка до строений - 1 м;</w:t>
            </w:r>
          </w:p>
        </w:tc>
      </w:tr>
      <w:tr w:rsidR="000D42EC" w:rsidRPr="00655522" w:rsidTr="00BF7B87">
        <w:trPr>
          <w:trHeight w:val="1528"/>
        </w:trPr>
        <w:tc>
          <w:tcPr>
            <w:tcW w:w="3249" w:type="dxa"/>
          </w:tcPr>
          <w:p w:rsidR="000D42EC" w:rsidRPr="00655522" w:rsidRDefault="000D42EC" w:rsidP="00BF7B87">
            <w:pPr>
              <w:spacing w:line="240" w:lineRule="auto"/>
              <w:ind w:firstLine="0"/>
              <w:jc w:val="left"/>
              <w:rPr>
                <w:rFonts w:eastAsia="SimSun"/>
                <w:sz w:val="24"/>
                <w:szCs w:val="24"/>
                <w:lang w:eastAsia="zh-CN"/>
              </w:rPr>
            </w:pPr>
            <w:r w:rsidRPr="00655522">
              <w:rPr>
                <w:rFonts w:eastAsia="SimSun"/>
                <w:sz w:val="24"/>
                <w:szCs w:val="24"/>
                <w:lang w:eastAsia="zh-CN"/>
              </w:rPr>
              <w:t>[4.1] – Деловое управление</w:t>
            </w:r>
          </w:p>
        </w:tc>
        <w:tc>
          <w:tcPr>
            <w:tcW w:w="3249" w:type="dxa"/>
            <w:vMerge/>
          </w:tcPr>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p>
        </w:tc>
        <w:tc>
          <w:tcPr>
            <w:tcW w:w="3249" w:type="dxa"/>
            <w:vMerge/>
          </w:tcPr>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p>
        </w:tc>
      </w:tr>
    </w:tbl>
    <w:p w:rsidR="000D42EC" w:rsidRPr="00655522" w:rsidRDefault="000D42EC" w:rsidP="0033554D">
      <w:pPr>
        <w:keepLines w:val="0"/>
        <w:tabs>
          <w:tab w:val="left" w:pos="2520"/>
        </w:tabs>
        <w:overflowPunct/>
        <w:autoSpaceDE/>
        <w:autoSpaceDN/>
        <w:adjustRightInd/>
        <w:spacing w:line="240" w:lineRule="auto"/>
        <w:ind w:firstLine="426"/>
        <w:jc w:val="left"/>
        <w:rPr>
          <w:rFonts w:eastAsia="SimSun"/>
          <w:sz w:val="24"/>
          <w:szCs w:val="24"/>
          <w:lang w:eastAsia="zh-CN"/>
        </w:rPr>
      </w:pPr>
    </w:p>
    <w:p w:rsidR="000D42EC" w:rsidRPr="00655522" w:rsidRDefault="000D42EC" w:rsidP="0033554D">
      <w:pPr>
        <w:keepLines w:val="0"/>
        <w:tabs>
          <w:tab w:val="left" w:pos="2520"/>
        </w:tabs>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УСЛОВНО РАЗРЕШЕННЫЕ ВИДЫ И ПАРАМЕТРЫ ИСПОЛЬЗОВАНИЯ</w:t>
      </w:r>
    </w:p>
    <w:p w:rsidR="000D42EC" w:rsidRPr="00655522" w:rsidRDefault="000D42EC" w:rsidP="0033554D">
      <w:pPr>
        <w:keepLines w:val="0"/>
        <w:tabs>
          <w:tab w:val="left" w:pos="2520"/>
        </w:tabs>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ЗЕМЕЛЬНЫХ УЧАСТКОВ И ОБЪЕКТОВ КАПИТАЛЬНОГО СТРОИТЕЛЬСТВА</w:t>
      </w:r>
    </w:p>
    <w:tbl>
      <w:tblPr>
        <w:tblW w:w="9747"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3249"/>
        <w:gridCol w:w="3238"/>
        <w:gridCol w:w="3260"/>
      </w:tblGrid>
      <w:tr w:rsidR="00655522" w:rsidRPr="00655522" w:rsidTr="00BF7B87">
        <w:trPr>
          <w:trHeight w:val="20"/>
        </w:trPr>
        <w:tc>
          <w:tcPr>
            <w:tcW w:w="3249" w:type="dxa"/>
            <w:tcBorders>
              <w:bottom w:val="single" w:sz="4" w:space="0" w:color="auto"/>
            </w:tcBorders>
            <w:vAlign w:val="center"/>
          </w:tcPr>
          <w:p w:rsidR="000D42EC" w:rsidRPr="00655522" w:rsidRDefault="000D42EC" w:rsidP="00BF7B87">
            <w:pPr>
              <w:keepLines w:val="0"/>
              <w:tabs>
                <w:tab w:val="left" w:pos="2520"/>
              </w:tabs>
              <w:overflowPunct/>
              <w:autoSpaceDE/>
              <w:autoSpaceDN/>
              <w:adjustRightInd/>
              <w:spacing w:line="240" w:lineRule="auto"/>
              <w:ind w:firstLine="0"/>
              <w:jc w:val="center"/>
              <w:rPr>
                <w:rFonts w:eastAsia="SimSun"/>
                <w:sz w:val="24"/>
                <w:szCs w:val="24"/>
                <w:lang w:eastAsia="zh-CN"/>
              </w:rPr>
            </w:pPr>
            <w:r w:rsidRPr="00655522">
              <w:rPr>
                <w:rFonts w:eastAsia="SimSun"/>
                <w:sz w:val="24"/>
                <w:szCs w:val="24"/>
                <w:lang w:eastAsia="zh-CN"/>
              </w:rPr>
              <w:t>ВИДЫ ИСПОЛЬЗОВАНИЯ ЗЕМЕЛЬНЫХ УЧАСТКОВ</w:t>
            </w:r>
          </w:p>
        </w:tc>
        <w:tc>
          <w:tcPr>
            <w:tcW w:w="3238" w:type="dxa"/>
            <w:tcBorders>
              <w:bottom w:val="single" w:sz="4" w:space="0" w:color="auto"/>
            </w:tcBorders>
            <w:vAlign w:val="center"/>
          </w:tcPr>
          <w:p w:rsidR="000D42EC" w:rsidRPr="00655522" w:rsidRDefault="000D42EC" w:rsidP="00BF7B87">
            <w:pPr>
              <w:keepLines w:val="0"/>
              <w:tabs>
                <w:tab w:val="left" w:pos="2520"/>
              </w:tabs>
              <w:overflowPunct/>
              <w:autoSpaceDE/>
              <w:autoSpaceDN/>
              <w:adjustRightInd/>
              <w:spacing w:line="240" w:lineRule="auto"/>
              <w:ind w:left="-170" w:firstLine="0"/>
              <w:jc w:val="center"/>
              <w:rPr>
                <w:rFonts w:eastAsia="SimSun"/>
                <w:sz w:val="24"/>
                <w:szCs w:val="24"/>
                <w:lang w:eastAsia="zh-CN"/>
              </w:rPr>
            </w:pPr>
            <w:r w:rsidRPr="00655522">
              <w:rPr>
                <w:rFonts w:eastAsia="SimSun"/>
                <w:sz w:val="24"/>
                <w:szCs w:val="24"/>
                <w:lang w:eastAsia="zh-CN"/>
              </w:rPr>
              <w:t>ВИДЫ ОБЪЕКТОВ КАПИТАЛЬНОГО СТРОИТЕЛЬСТВА</w:t>
            </w:r>
          </w:p>
        </w:tc>
        <w:tc>
          <w:tcPr>
            <w:tcW w:w="3260" w:type="dxa"/>
            <w:vAlign w:val="center"/>
          </w:tcPr>
          <w:p w:rsidR="000D42EC" w:rsidRPr="00655522" w:rsidRDefault="000D42EC" w:rsidP="00BF7B87">
            <w:pPr>
              <w:keepLines w:val="0"/>
              <w:tabs>
                <w:tab w:val="left" w:pos="2520"/>
              </w:tabs>
              <w:overflowPunct/>
              <w:autoSpaceDE/>
              <w:autoSpaceDN/>
              <w:adjustRightInd/>
              <w:spacing w:line="240" w:lineRule="auto"/>
              <w:ind w:firstLine="34"/>
              <w:jc w:val="center"/>
              <w:rPr>
                <w:rFonts w:eastAsia="SimSun"/>
                <w:sz w:val="24"/>
                <w:szCs w:val="24"/>
                <w:lang w:eastAsia="zh-CN"/>
              </w:rPr>
            </w:pPr>
            <w:r w:rsidRPr="00655522">
              <w:rPr>
                <w:rFonts w:eastAsia="SimSun"/>
                <w:sz w:val="24"/>
                <w:szCs w:val="24"/>
                <w:lang w:eastAsia="zh-CN"/>
              </w:rPr>
              <w:t>ПАРАМЕТРЫ РАЗРЕШЕННОГО ИСПОЛЬЗОВАНИЯ ЗЕМЕЛЬНЫХ УЧАСТКОВ И ОБЪЕКТОВ КАПИТАЛЬНОГО СТРОИТЕЛЬСТВА</w:t>
            </w:r>
          </w:p>
        </w:tc>
      </w:tr>
      <w:tr w:rsidR="000D42EC" w:rsidRPr="00655522" w:rsidTr="00BF7B87">
        <w:trPr>
          <w:trHeight w:val="369"/>
        </w:trPr>
        <w:tc>
          <w:tcPr>
            <w:tcW w:w="3249" w:type="dxa"/>
            <w:tcBorders>
              <w:top w:val="single" w:sz="4" w:space="0" w:color="auto"/>
            </w:tcBorders>
            <w:vAlign w:val="center"/>
          </w:tcPr>
          <w:p w:rsidR="000D42EC" w:rsidRPr="00655522" w:rsidRDefault="000D42EC" w:rsidP="00BF7B87">
            <w:pPr>
              <w:tabs>
                <w:tab w:val="left" w:pos="2520"/>
              </w:tabs>
              <w:spacing w:line="240" w:lineRule="auto"/>
              <w:ind w:firstLine="0"/>
              <w:jc w:val="center"/>
              <w:rPr>
                <w:rFonts w:eastAsia="SimSun"/>
                <w:sz w:val="24"/>
                <w:szCs w:val="24"/>
                <w:lang w:eastAsia="zh-CN"/>
              </w:rPr>
            </w:pPr>
            <w:r w:rsidRPr="00655522">
              <w:rPr>
                <w:rFonts w:eastAsia="SimSun"/>
                <w:sz w:val="24"/>
                <w:szCs w:val="24"/>
                <w:lang w:eastAsia="zh-CN"/>
              </w:rPr>
              <w:t>нет</w:t>
            </w:r>
          </w:p>
        </w:tc>
        <w:tc>
          <w:tcPr>
            <w:tcW w:w="3238" w:type="dxa"/>
            <w:vAlign w:val="center"/>
          </w:tcPr>
          <w:p w:rsidR="000D42EC" w:rsidRPr="00655522" w:rsidRDefault="000D42EC" w:rsidP="00BF7B87">
            <w:pPr>
              <w:keepLines w:val="0"/>
              <w:tabs>
                <w:tab w:val="left" w:pos="2520"/>
              </w:tabs>
              <w:overflowPunct/>
              <w:autoSpaceDE/>
              <w:autoSpaceDN/>
              <w:adjustRightInd/>
              <w:spacing w:line="240" w:lineRule="auto"/>
              <w:ind w:firstLine="0"/>
              <w:jc w:val="center"/>
              <w:rPr>
                <w:rFonts w:eastAsia="SimSun"/>
                <w:sz w:val="24"/>
                <w:szCs w:val="24"/>
                <w:lang w:eastAsia="zh-CN"/>
              </w:rPr>
            </w:pPr>
            <w:r w:rsidRPr="00655522">
              <w:rPr>
                <w:rFonts w:eastAsia="SimSun"/>
                <w:sz w:val="24"/>
                <w:szCs w:val="24"/>
                <w:lang w:eastAsia="zh-CN"/>
              </w:rPr>
              <w:t>нет</w:t>
            </w:r>
          </w:p>
        </w:tc>
        <w:tc>
          <w:tcPr>
            <w:tcW w:w="3260" w:type="dxa"/>
            <w:vAlign w:val="center"/>
          </w:tcPr>
          <w:p w:rsidR="000D42EC" w:rsidRPr="00655522" w:rsidRDefault="000D42EC" w:rsidP="00BF7B87">
            <w:pPr>
              <w:keepLines w:val="0"/>
              <w:tabs>
                <w:tab w:val="left" w:pos="1134"/>
              </w:tabs>
              <w:overflowPunct/>
              <w:autoSpaceDE/>
              <w:autoSpaceDN/>
              <w:adjustRightInd/>
              <w:spacing w:line="240" w:lineRule="auto"/>
              <w:ind w:firstLine="0"/>
              <w:jc w:val="center"/>
              <w:rPr>
                <w:rFonts w:eastAsia="SimSun"/>
                <w:sz w:val="24"/>
                <w:szCs w:val="24"/>
                <w:lang w:eastAsia="zh-CN"/>
              </w:rPr>
            </w:pPr>
            <w:r w:rsidRPr="00655522">
              <w:rPr>
                <w:rFonts w:eastAsia="SimSun"/>
                <w:sz w:val="24"/>
                <w:szCs w:val="24"/>
                <w:lang w:eastAsia="zh-CN"/>
              </w:rPr>
              <w:t>нет</w:t>
            </w:r>
          </w:p>
        </w:tc>
      </w:tr>
    </w:tbl>
    <w:p w:rsidR="000D42EC" w:rsidRPr="00655522" w:rsidRDefault="000D42EC" w:rsidP="0033554D">
      <w:pPr>
        <w:keepLines w:val="0"/>
        <w:tabs>
          <w:tab w:val="left" w:pos="2520"/>
        </w:tabs>
        <w:overflowPunct/>
        <w:autoSpaceDE/>
        <w:autoSpaceDN/>
        <w:adjustRightInd/>
        <w:spacing w:line="240" w:lineRule="auto"/>
        <w:ind w:firstLine="426"/>
        <w:jc w:val="left"/>
        <w:rPr>
          <w:rFonts w:eastAsia="SimSun"/>
          <w:sz w:val="24"/>
          <w:szCs w:val="24"/>
          <w:lang w:eastAsia="zh-CN"/>
        </w:rPr>
      </w:pPr>
    </w:p>
    <w:p w:rsidR="000D42EC" w:rsidRPr="00655522" w:rsidRDefault="000D42EC" w:rsidP="0033554D">
      <w:pPr>
        <w:keepLines w:val="0"/>
        <w:tabs>
          <w:tab w:val="left" w:pos="2520"/>
        </w:tabs>
        <w:overflowPunct/>
        <w:autoSpaceDE/>
        <w:autoSpaceDN/>
        <w:adjustRightInd/>
        <w:spacing w:line="240" w:lineRule="auto"/>
        <w:ind w:firstLine="426"/>
        <w:jc w:val="center"/>
        <w:rPr>
          <w:rFonts w:eastAsia="SimSun"/>
          <w:sz w:val="24"/>
          <w:szCs w:val="24"/>
          <w:lang w:eastAsia="zh-CN"/>
        </w:rPr>
      </w:pPr>
      <w:r w:rsidRPr="00655522">
        <w:rPr>
          <w:rFonts w:eastAsia="SimSun"/>
          <w:sz w:val="24"/>
          <w:szCs w:val="24"/>
          <w:lang w:eastAsia="zh-CN"/>
        </w:rPr>
        <w:t>ВСПОМОГАТЕЛЬНЫЕ ВИДЫ И ПАРАМЕТРЫ РАЗРЕШЕННОГО ИСПОЛЬЗОВАНИЯ ЗЕМЕЛЬНЫХ УЧАСТКОВ И ОБЪЕКТОВ КАПИТАЛЬНОГО СТРОИТЕЛЬСТВА</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77"/>
        <w:gridCol w:w="5529"/>
      </w:tblGrid>
      <w:tr w:rsidR="00655522" w:rsidRPr="00655522" w:rsidTr="00BF7B87">
        <w:trPr>
          <w:trHeight w:val="552"/>
        </w:trPr>
        <w:tc>
          <w:tcPr>
            <w:tcW w:w="4077" w:type="dxa"/>
            <w:vAlign w:val="center"/>
          </w:tcPr>
          <w:p w:rsidR="000D42EC" w:rsidRPr="00655522" w:rsidRDefault="000D42EC" w:rsidP="00BF7B87">
            <w:pPr>
              <w:keepLines w:val="0"/>
              <w:tabs>
                <w:tab w:val="left" w:pos="2520"/>
              </w:tabs>
              <w:overflowPunct/>
              <w:autoSpaceDE/>
              <w:autoSpaceDN/>
              <w:adjustRightInd/>
              <w:spacing w:line="240" w:lineRule="auto"/>
              <w:ind w:firstLine="426"/>
              <w:jc w:val="center"/>
              <w:rPr>
                <w:rFonts w:eastAsia="SimSun"/>
                <w:sz w:val="24"/>
                <w:szCs w:val="24"/>
                <w:lang w:eastAsia="zh-CN"/>
              </w:rPr>
            </w:pPr>
            <w:r w:rsidRPr="00655522">
              <w:rPr>
                <w:rFonts w:eastAsia="SimSun"/>
                <w:sz w:val="24"/>
                <w:szCs w:val="24"/>
                <w:lang w:eastAsia="zh-CN"/>
              </w:rPr>
              <w:t xml:space="preserve">ВИДЫ </w:t>
            </w:r>
          </w:p>
        </w:tc>
        <w:tc>
          <w:tcPr>
            <w:tcW w:w="5529" w:type="dxa"/>
            <w:vAlign w:val="center"/>
          </w:tcPr>
          <w:p w:rsidR="000D42EC" w:rsidRPr="00655522" w:rsidRDefault="000D42EC" w:rsidP="00BF7B87">
            <w:pPr>
              <w:keepLines w:val="0"/>
              <w:tabs>
                <w:tab w:val="left" w:pos="2520"/>
              </w:tabs>
              <w:overflowPunct/>
              <w:autoSpaceDE/>
              <w:autoSpaceDN/>
              <w:adjustRightInd/>
              <w:spacing w:line="240" w:lineRule="auto"/>
              <w:ind w:firstLine="426"/>
              <w:jc w:val="center"/>
              <w:rPr>
                <w:rFonts w:eastAsia="SimSun"/>
                <w:sz w:val="24"/>
                <w:szCs w:val="24"/>
                <w:lang w:eastAsia="zh-CN"/>
              </w:rPr>
            </w:pPr>
            <w:r w:rsidRPr="00655522">
              <w:rPr>
                <w:rFonts w:eastAsia="SimSun"/>
                <w:sz w:val="24"/>
                <w:szCs w:val="24"/>
                <w:lang w:eastAsia="zh-CN"/>
              </w:rPr>
              <w:t>ПАРАМЕТРЫ</w:t>
            </w:r>
          </w:p>
        </w:tc>
      </w:tr>
      <w:tr w:rsidR="00655522" w:rsidRPr="00655522" w:rsidTr="00BF7B87">
        <w:trPr>
          <w:trHeight w:val="918"/>
        </w:trPr>
        <w:tc>
          <w:tcPr>
            <w:tcW w:w="4077" w:type="dxa"/>
          </w:tcPr>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proofErr w:type="gramStart"/>
            <w:r w:rsidRPr="00655522">
              <w:rPr>
                <w:rFonts w:eastAsia="SimSun"/>
                <w:sz w:val="24"/>
                <w:szCs w:val="24"/>
                <w:lang w:eastAsia="zh-CN"/>
              </w:rPr>
              <w:t xml:space="preserve">Объекты подсобного назначения,  и иные вспомогательные объекты для обслуживания и эксплуатации строений, сооружений и коммуникаций (энергоснабжения, газоснабжения, водоснабжения, </w:t>
            </w:r>
            <w:r w:rsidRPr="00655522">
              <w:rPr>
                <w:rFonts w:eastAsia="SimSun"/>
                <w:sz w:val="24"/>
                <w:szCs w:val="24"/>
                <w:lang w:eastAsia="zh-CN"/>
              </w:rPr>
              <w:lastRenderedPageBreak/>
              <w:t>канализации, теплоснабжения, связи, телекоммуникации).</w:t>
            </w:r>
            <w:proofErr w:type="gramEnd"/>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контрольно-пропускные пункты, пункты охраны, проходные.</w:t>
            </w:r>
          </w:p>
        </w:tc>
        <w:tc>
          <w:tcPr>
            <w:tcW w:w="5529" w:type="dxa"/>
          </w:tcPr>
          <w:p w:rsidR="000D42EC" w:rsidRPr="00655522" w:rsidRDefault="000D42EC" w:rsidP="001B3C07">
            <w:pPr>
              <w:jc w:val="left"/>
              <w:rPr>
                <w:rFonts w:eastAsia="SimSun"/>
                <w:sz w:val="24"/>
                <w:szCs w:val="24"/>
                <w:lang w:eastAsia="zh-CN"/>
              </w:rPr>
            </w:pPr>
            <w:r w:rsidRPr="00655522">
              <w:rPr>
                <w:rFonts w:eastAsia="SimSun"/>
                <w:sz w:val="24"/>
                <w:szCs w:val="24"/>
                <w:lang w:eastAsia="zh-CN"/>
              </w:rPr>
              <w:lastRenderedPageBreak/>
              <w:t xml:space="preserve">Минимальная/максимальная площадь земельных участков и максимальный процент застройки в границах земельного участка должен соответствовать  параметрам основного или условно разрешенного вида использования </w:t>
            </w:r>
            <w:r w:rsidRPr="00655522">
              <w:rPr>
                <w:rFonts w:eastAsia="SimSun"/>
                <w:sz w:val="24"/>
                <w:szCs w:val="24"/>
                <w:lang w:eastAsia="zh-CN"/>
              </w:rPr>
              <w:lastRenderedPageBreak/>
              <w:t>земельных участков.</w:t>
            </w:r>
          </w:p>
          <w:p w:rsidR="000D42EC" w:rsidRPr="00655522" w:rsidRDefault="000D42EC" w:rsidP="001B3C0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Максимальное количество надземных этажей – не более 2.</w:t>
            </w:r>
          </w:p>
          <w:p w:rsidR="000D42EC" w:rsidRPr="00655522" w:rsidRDefault="000D42EC" w:rsidP="001B3C0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Максимальная высота-30 м.</w:t>
            </w:r>
          </w:p>
        </w:tc>
      </w:tr>
    </w:tbl>
    <w:p w:rsidR="000D42EC" w:rsidRPr="00655522" w:rsidRDefault="000D42EC" w:rsidP="0033554D">
      <w:pPr>
        <w:keepLines w:val="0"/>
        <w:overflowPunct/>
        <w:spacing w:line="240" w:lineRule="auto"/>
        <w:ind w:firstLine="426"/>
        <w:rPr>
          <w:rFonts w:eastAsia="SimSun"/>
          <w:sz w:val="24"/>
          <w:szCs w:val="24"/>
          <w:lang w:eastAsia="zh-CN"/>
        </w:rPr>
      </w:pPr>
      <w:r w:rsidRPr="00655522">
        <w:rPr>
          <w:rFonts w:eastAsia="SimSun"/>
          <w:sz w:val="24"/>
          <w:szCs w:val="24"/>
          <w:lang w:eastAsia="zh-CN"/>
        </w:rPr>
        <w:lastRenderedPageBreak/>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 </w:t>
      </w:r>
    </w:p>
    <w:p w:rsidR="000D42EC" w:rsidRPr="00655522" w:rsidRDefault="000D42EC" w:rsidP="0033554D">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Допускается блокировка зданий и сооружений, а также хозяйственных построек на смежных земельных участках по взаимному (удостоверенному) согласию владельцев при новом строительстве с соблюдением технических регламентов.</w:t>
      </w:r>
    </w:p>
    <w:p w:rsidR="000D42EC" w:rsidRPr="00655522" w:rsidRDefault="000D42EC" w:rsidP="0033554D">
      <w:pPr>
        <w:keepLines w:val="0"/>
        <w:overflowPunct/>
        <w:spacing w:line="240" w:lineRule="auto"/>
        <w:ind w:firstLine="426"/>
        <w:rPr>
          <w:rFonts w:eastAsia="SimSun"/>
          <w:sz w:val="24"/>
          <w:szCs w:val="24"/>
          <w:lang w:eastAsia="zh-CN"/>
        </w:rPr>
      </w:pPr>
      <w:r w:rsidRPr="00655522">
        <w:rPr>
          <w:rFonts w:eastAsia="SimSun"/>
          <w:sz w:val="24"/>
          <w:szCs w:val="24"/>
          <w:lang w:eastAsia="zh-CN"/>
        </w:rPr>
        <w:t>Минимальный отступ зданий, строений и сооружений от красной линии улиц, проездов - 5 м;</w:t>
      </w:r>
    </w:p>
    <w:p w:rsidR="000D42EC" w:rsidRPr="00655522" w:rsidRDefault="000D42EC" w:rsidP="0033554D">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Допускается уменьшение отступа либо расположение зданий, строений и сооружений; по красной линии с учетом сложившейся градостроительной ситуации и линией застройки;</w:t>
      </w:r>
    </w:p>
    <w:p w:rsidR="000D42EC" w:rsidRPr="00655522" w:rsidRDefault="000D42EC" w:rsidP="0033554D">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Примечание (общее):</w:t>
      </w:r>
    </w:p>
    <w:p w:rsidR="000D42EC" w:rsidRPr="00655522" w:rsidRDefault="000D42EC" w:rsidP="0033554D">
      <w:pPr>
        <w:keepLines w:val="0"/>
        <w:overflowPunct/>
        <w:autoSpaceDE/>
        <w:autoSpaceDN/>
        <w:adjustRightInd/>
        <w:spacing w:line="240" w:lineRule="auto"/>
        <w:ind w:firstLine="426"/>
        <w:rPr>
          <w:rFonts w:eastAsia="SimSun"/>
          <w:sz w:val="24"/>
          <w:szCs w:val="24"/>
          <w:lang w:eastAsia="zh-CN"/>
        </w:rPr>
      </w:pPr>
      <w:proofErr w:type="gramStart"/>
      <w:r w:rsidRPr="00655522">
        <w:rPr>
          <w:rFonts w:eastAsia="SimSun"/>
          <w:sz w:val="24"/>
          <w:szCs w:val="24"/>
          <w:lang w:eastAsia="zh-CN"/>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roofErr w:type="gramEnd"/>
    </w:p>
    <w:p w:rsidR="000D42EC" w:rsidRPr="00655522" w:rsidRDefault="000D42EC" w:rsidP="0033554D">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Размещение новых населенных пунктов и строительство объектов капитального строительства без проведения специальных защитных мероприятий по предотвращению негативного воздействия вод в границах зон затопления, подтопления запрещаются.</w:t>
      </w:r>
    </w:p>
    <w:p w:rsidR="000D42EC" w:rsidRPr="00655522" w:rsidRDefault="000D42EC" w:rsidP="0033554D">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В границах зон затопления, подтопления запрещаются:</w:t>
      </w:r>
    </w:p>
    <w:p w:rsidR="000D42EC" w:rsidRPr="00655522" w:rsidRDefault="000D42EC" w:rsidP="0033554D">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1) использование сточных вод в целях регулирования плодородия почв;</w:t>
      </w:r>
    </w:p>
    <w:p w:rsidR="000D42EC" w:rsidRPr="00655522" w:rsidRDefault="000D42EC" w:rsidP="0033554D">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2) размещение кладбищ, скотомогильников, мест захоронения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rsidR="000D42EC" w:rsidRPr="00655522" w:rsidRDefault="000D42EC" w:rsidP="0033554D">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3) осуществление авиационных мер по борьбе с вредными организмами.</w:t>
      </w:r>
    </w:p>
    <w:p w:rsidR="000D42EC" w:rsidRPr="00655522" w:rsidRDefault="000D42EC" w:rsidP="0033554D">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rsidR="000D42EC" w:rsidRPr="00655522" w:rsidRDefault="000D42EC" w:rsidP="0033554D">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Размещение зданий, строений и сооружений возможно при соблюдении требований статей 31, 32, 33, 34, 35 настоящих Правил.</w:t>
      </w:r>
    </w:p>
    <w:p w:rsidR="000D42EC" w:rsidRPr="00655522" w:rsidRDefault="000D42EC" w:rsidP="0033554D">
      <w:pPr>
        <w:keepLines w:val="0"/>
        <w:overflowPunct/>
        <w:autoSpaceDE/>
        <w:autoSpaceDN/>
        <w:adjustRightInd/>
        <w:spacing w:line="240" w:lineRule="auto"/>
        <w:ind w:firstLine="426"/>
        <w:rPr>
          <w:rFonts w:eastAsia="SimSun"/>
          <w:sz w:val="24"/>
          <w:szCs w:val="24"/>
          <w:lang w:eastAsia="zh-CN"/>
        </w:rPr>
      </w:pPr>
    </w:p>
    <w:p w:rsidR="000D42EC" w:rsidRPr="00655522" w:rsidRDefault="000D42EC" w:rsidP="0033554D">
      <w:pPr>
        <w:keepLines w:val="0"/>
        <w:overflowPunct/>
        <w:autoSpaceDE/>
        <w:autoSpaceDN/>
        <w:adjustRightInd/>
        <w:spacing w:line="240" w:lineRule="auto"/>
        <w:ind w:firstLine="426"/>
        <w:jc w:val="center"/>
        <w:rPr>
          <w:rFonts w:eastAsia="SimSun"/>
          <w:sz w:val="24"/>
          <w:szCs w:val="24"/>
          <w:u w:val="single"/>
          <w:lang w:eastAsia="zh-CN"/>
        </w:rPr>
      </w:pPr>
      <w:r w:rsidRPr="00655522">
        <w:rPr>
          <w:rFonts w:eastAsia="SimSun"/>
          <w:sz w:val="24"/>
          <w:szCs w:val="24"/>
          <w:u w:val="single"/>
          <w:lang w:eastAsia="zh-CN"/>
        </w:rPr>
        <w:t>ИТ-2. Зона транспортной инфраструктуры.</w:t>
      </w:r>
    </w:p>
    <w:p w:rsidR="000D42EC" w:rsidRPr="00655522" w:rsidRDefault="000D42EC" w:rsidP="0033554D">
      <w:pPr>
        <w:keepLines w:val="0"/>
        <w:overflowPunct/>
        <w:autoSpaceDE/>
        <w:autoSpaceDN/>
        <w:adjustRightInd/>
        <w:spacing w:line="240" w:lineRule="auto"/>
        <w:ind w:firstLine="426"/>
        <w:jc w:val="center"/>
        <w:rPr>
          <w:rFonts w:eastAsia="SimSun"/>
          <w:sz w:val="24"/>
          <w:szCs w:val="24"/>
          <w:u w:val="single"/>
          <w:lang w:eastAsia="zh-CN"/>
        </w:rPr>
      </w:pPr>
    </w:p>
    <w:p w:rsidR="000D42EC" w:rsidRPr="00655522" w:rsidRDefault="000D42EC" w:rsidP="0033554D">
      <w:pPr>
        <w:keepLines w:val="0"/>
        <w:tabs>
          <w:tab w:val="left" w:pos="2520"/>
        </w:tabs>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ОСНОВНЫЕ ВИДЫ И ПАРАМЕТРЫ РАЗРЕШЕННОГО ИСПОЛЬЗОВАНИЯ</w:t>
      </w:r>
    </w:p>
    <w:p w:rsidR="000D42EC" w:rsidRPr="00655522" w:rsidRDefault="000D42EC" w:rsidP="0033554D">
      <w:pPr>
        <w:keepLines w:val="0"/>
        <w:tabs>
          <w:tab w:val="left" w:pos="2520"/>
        </w:tabs>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ЗЕМЕЛЬНЫХ УЧАСТКОВ И ОБЪЕКТОВ КАПИТАЛЬНОГО СТРОИТЕЛЬСТВА</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49"/>
        <w:gridCol w:w="3249"/>
        <w:gridCol w:w="3249"/>
      </w:tblGrid>
      <w:tr w:rsidR="00655522" w:rsidRPr="00655522" w:rsidTr="00BF7B87">
        <w:trPr>
          <w:trHeight w:val="20"/>
        </w:trPr>
        <w:tc>
          <w:tcPr>
            <w:tcW w:w="3249" w:type="dxa"/>
            <w:vAlign w:val="center"/>
          </w:tcPr>
          <w:p w:rsidR="000D42EC" w:rsidRPr="00655522" w:rsidRDefault="000D42EC" w:rsidP="00BF7B87">
            <w:pPr>
              <w:keepLines w:val="0"/>
              <w:tabs>
                <w:tab w:val="left" w:pos="2520"/>
              </w:tabs>
              <w:overflowPunct/>
              <w:autoSpaceDE/>
              <w:autoSpaceDN/>
              <w:adjustRightInd/>
              <w:spacing w:line="240" w:lineRule="auto"/>
              <w:ind w:firstLine="0"/>
              <w:jc w:val="center"/>
              <w:rPr>
                <w:rFonts w:eastAsia="SimSun"/>
                <w:sz w:val="24"/>
                <w:szCs w:val="24"/>
                <w:lang w:eastAsia="zh-CN"/>
              </w:rPr>
            </w:pPr>
            <w:r w:rsidRPr="00655522">
              <w:rPr>
                <w:rFonts w:eastAsia="SimSun"/>
                <w:sz w:val="24"/>
                <w:szCs w:val="24"/>
                <w:lang w:eastAsia="zh-CN"/>
              </w:rPr>
              <w:t>ВИДЫ ИСПОЛЬЗОВАНИЯ ЗЕМЕЛЬНЫХ УЧАСТКОВ</w:t>
            </w:r>
          </w:p>
        </w:tc>
        <w:tc>
          <w:tcPr>
            <w:tcW w:w="3249" w:type="dxa"/>
            <w:vAlign w:val="center"/>
          </w:tcPr>
          <w:p w:rsidR="000D42EC" w:rsidRPr="00655522" w:rsidRDefault="000D42EC" w:rsidP="00BF7B87">
            <w:pPr>
              <w:keepLines w:val="0"/>
              <w:tabs>
                <w:tab w:val="left" w:pos="2520"/>
              </w:tabs>
              <w:overflowPunct/>
              <w:autoSpaceDE/>
              <w:autoSpaceDN/>
              <w:adjustRightInd/>
              <w:spacing w:line="240" w:lineRule="auto"/>
              <w:ind w:left="-170" w:firstLine="0"/>
              <w:jc w:val="center"/>
              <w:rPr>
                <w:rFonts w:eastAsia="SimSun"/>
                <w:sz w:val="24"/>
                <w:szCs w:val="24"/>
                <w:lang w:eastAsia="zh-CN"/>
              </w:rPr>
            </w:pPr>
            <w:r w:rsidRPr="00655522">
              <w:rPr>
                <w:rFonts w:eastAsia="SimSun"/>
                <w:sz w:val="24"/>
                <w:szCs w:val="24"/>
                <w:lang w:eastAsia="zh-CN"/>
              </w:rPr>
              <w:t>ВИДЫ ОБЪЕКТОВ КАПИТАЛЬНОГО СТРОИТЕЛЬСТВА</w:t>
            </w:r>
          </w:p>
        </w:tc>
        <w:tc>
          <w:tcPr>
            <w:tcW w:w="3249" w:type="dxa"/>
            <w:vAlign w:val="center"/>
          </w:tcPr>
          <w:p w:rsidR="000D42EC" w:rsidRPr="00655522" w:rsidRDefault="000D42EC" w:rsidP="00BF7B87">
            <w:pPr>
              <w:keepLines w:val="0"/>
              <w:tabs>
                <w:tab w:val="left" w:pos="2520"/>
              </w:tabs>
              <w:overflowPunct/>
              <w:autoSpaceDE/>
              <w:autoSpaceDN/>
              <w:adjustRightInd/>
              <w:spacing w:line="240" w:lineRule="auto"/>
              <w:ind w:firstLine="34"/>
              <w:jc w:val="center"/>
              <w:rPr>
                <w:rFonts w:eastAsia="SimSun"/>
                <w:sz w:val="24"/>
                <w:szCs w:val="24"/>
                <w:lang w:eastAsia="zh-CN"/>
              </w:rPr>
            </w:pPr>
            <w:r w:rsidRPr="00655522">
              <w:rPr>
                <w:rFonts w:eastAsia="SimSun"/>
                <w:sz w:val="24"/>
                <w:szCs w:val="24"/>
                <w:lang w:eastAsia="zh-CN"/>
              </w:rPr>
              <w:t>ПАРАМЕТРЫ РАЗРЕШЕННОГО ИСПОЛЬЗОВАНИЯ ЗЕМЕЛЬНЫХ УЧАСТКОВ И ОБЪЕКТОВ КАПИТАЛЬНОГО СТРОИТЕЛЬСТВА</w:t>
            </w:r>
          </w:p>
        </w:tc>
      </w:tr>
      <w:tr w:rsidR="00655522" w:rsidRPr="00655522" w:rsidTr="00BF7B87">
        <w:trPr>
          <w:trHeight w:val="3607"/>
        </w:trPr>
        <w:tc>
          <w:tcPr>
            <w:tcW w:w="3249" w:type="dxa"/>
          </w:tcPr>
          <w:p w:rsidR="000D42EC" w:rsidRPr="00655522" w:rsidRDefault="000D42EC" w:rsidP="00BF7B87">
            <w:pPr>
              <w:widowControl w:val="0"/>
              <w:spacing w:line="240" w:lineRule="auto"/>
              <w:ind w:firstLine="0"/>
              <w:rPr>
                <w:sz w:val="24"/>
                <w:szCs w:val="24"/>
              </w:rPr>
            </w:pPr>
            <w:r w:rsidRPr="00655522">
              <w:rPr>
                <w:rFonts w:eastAsia="SimSun"/>
                <w:sz w:val="24"/>
                <w:szCs w:val="24"/>
                <w:lang w:eastAsia="zh-CN"/>
              </w:rPr>
              <w:lastRenderedPageBreak/>
              <w:t>[</w:t>
            </w:r>
            <w:r w:rsidRPr="00655522">
              <w:rPr>
                <w:sz w:val="24"/>
                <w:szCs w:val="24"/>
                <w:lang w:eastAsia="zh-CN"/>
              </w:rPr>
              <w:t>7.2</w:t>
            </w:r>
            <w:r w:rsidRPr="00655522">
              <w:rPr>
                <w:rFonts w:eastAsia="SimSun"/>
                <w:sz w:val="24"/>
                <w:szCs w:val="24"/>
                <w:lang w:eastAsia="zh-CN"/>
              </w:rPr>
              <w:t>] – Автомобильный транспорт</w:t>
            </w:r>
          </w:p>
        </w:tc>
        <w:tc>
          <w:tcPr>
            <w:tcW w:w="3249" w:type="dxa"/>
          </w:tcPr>
          <w:p w:rsidR="000D42EC" w:rsidRPr="00655522" w:rsidRDefault="000D42EC" w:rsidP="00BF7B87">
            <w:pPr>
              <w:keepLines w:val="0"/>
              <w:overflowPunct/>
              <w:autoSpaceDE/>
              <w:autoSpaceDN/>
              <w:adjustRightInd/>
              <w:spacing w:line="240" w:lineRule="auto"/>
              <w:ind w:firstLine="540"/>
              <w:jc w:val="left"/>
              <w:rPr>
                <w:rFonts w:eastAsia="SimSun"/>
                <w:sz w:val="24"/>
                <w:szCs w:val="24"/>
                <w:lang w:eastAsia="zh-CN"/>
              </w:rPr>
            </w:pPr>
            <w:r w:rsidRPr="00655522">
              <w:rPr>
                <w:rFonts w:eastAsia="SimSun"/>
                <w:sz w:val="24"/>
                <w:szCs w:val="24"/>
                <w:lang w:eastAsia="zh-CN"/>
              </w:rPr>
              <w:t>Автобусные парки и таксопарки; автодорожные вокзалы, автостанции; остановки общественного транспорта; стоянки  и иные объекты автомобильного транспорта;</w:t>
            </w:r>
          </w:p>
          <w:p w:rsidR="000D42EC" w:rsidRPr="00655522" w:rsidRDefault="000D42EC" w:rsidP="00BF7B87">
            <w:pPr>
              <w:spacing w:line="240" w:lineRule="auto"/>
              <w:ind w:firstLine="540"/>
              <w:jc w:val="left"/>
              <w:rPr>
                <w:rFonts w:eastAsia="SimSun"/>
                <w:sz w:val="24"/>
                <w:szCs w:val="24"/>
                <w:lang w:eastAsia="zh-CN"/>
              </w:rPr>
            </w:pPr>
            <w:r w:rsidRPr="00655522">
              <w:rPr>
                <w:rFonts w:eastAsia="SimSun"/>
                <w:sz w:val="24"/>
                <w:szCs w:val="24"/>
                <w:lang w:eastAsia="zh-CN"/>
              </w:rPr>
              <w:t xml:space="preserve">Объекты по обеспечению </w:t>
            </w:r>
            <w:proofErr w:type="gramStart"/>
            <w:r w:rsidRPr="00655522">
              <w:rPr>
                <w:rFonts w:eastAsia="SimSun"/>
                <w:sz w:val="24"/>
                <w:szCs w:val="24"/>
                <w:lang w:eastAsia="zh-CN"/>
              </w:rPr>
              <w:t>безопасности дорожного движения Министерства внутренних дел Российской Федерации</w:t>
            </w:r>
            <w:proofErr w:type="gramEnd"/>
            <w:r w:rsidRPr="00655522">
              <w:rPr>
                <w:rFonts w:eastAsia="SimSun"/>
                <w:sz w:val="24"/>
                <w:szCs w:val="24"/>
                <w:lang w:eastAsia="zh-CN"/>
              </w:rPr>
              <w:t>;</w:t>
            </w:r>
          </w:p>
        </w:tc>
        <w:tc>
          <w:tcPr>
            <w:tcW w:w="3249" w:type="dxa"/>
            <w:vMerge w:val="restart"/>
          </w:tcPr>
          <w:p w:rsidR="000D42EC" w:rsidRPr="00655522" w:rsidRDefault="000D42EC" w:rsidP="00BF7B87">
            <w:pPr>
              <w:keepLines w:val="0"/>
              <w:overflowPunct/>
              <w:autoSpaceDE/>
              <w:autoSpaceDN/>
              <w:adjustRightInd/>
              <w:spacing w:line="240" w:lineRule="auto"/>
              <w:ind w:firstLine="515"/>
              <w:jc w:val="left"/>
              <w:rPr>
                <w:rFonts w:eastAsia="SimSun"/>
                <w:sz w:val="24"/>
                <w:szCs w:val="24"/>
                <w:lang w:eastAsia="zh-CN"/>
              </w:rPr>
            </w:pPr>
            <w:r w:rsidRPr="00655522">
              <w:rPr>
                <w:rFonts w:eastAsia="SimSun"/>
                <w:sz w:val="24"/>
                <w:szCs w:val="24"/>
                <w:lang w:eastAsia="zh-CN"/>
              </w:rPr>
              <w:t>минимальная площадь земельных участков  – 10 кв. м;</w:t>
            </w:r>
          </w:p>
          <w:p w:rsidR="000D42EC" w:rsidRPr="00655522" w:rsidRDefault="000D42EC" w:rsidP="00BF7B87">
            <w:pPr>
              <w:keepLines w:val="0"/>
              <w:overflowPunct/>
              <w:autoSpaceDE/>
              <w:autoSpaceDN/>
              <w:adjustRightInd/>
              <w:spacing w:line="240" w:lineRule="auto"/>
              <w:ind w:firstLine="515"/>
              <w:jc w:val="left"/>
              <w:rPr>
                <w:rFonts w:eastAsia="SimSun"/>
                <w:sz w:val="24"/>
                <w:szCs w:val="24"/>
                <w:lang w:eastAsia="zh-CN"/>
              </w:rPr>
            </w:pPr>
            <w:r w:rsidRPr="00655522">
              <w:rPr>
                <w:rFonts w:eastAsia="SimSun"/>
                <w:sz w:val="24"/>
                <w:szCs w:val="24"/>
                <w:lang w:eastAsia="zh-CN"/>
              </w:rPr>
              <w:t>максимальный процент застройки в границах земельного участка – 70%;</w:t>
            </w:r>
          </w:p>
          <w:p w:rsidR="000D42EC" w:rsidRPr="00655522" w:rsidRDefault="000D42EC" w:rsidP="00BF7B87">
            <w:pPr>
              <w:keepLines w:val="0"/>
              <w:overflowPunct/>
              <w:autoSpaceDE/>
              <w:autoSpaceDN/>
              <w:adjustRightInd/>
              <w:spacing w:line="240" w:lineRule="auto"/>
              <w:ind w:firstLine="515"/>
              <w:jc w:val="left"/>
              <w:rPr>
                <w:rFonts w:eastAsia="SimSun"/>
                <w:sz w:val="24"/>
                <w:szCs w:val="24"/>
                <w:lang w:eastAsia="zh-CN"/>
              </w:rPr>
            </w:pPr>
            <w:r w:rsidRPr="00655522">
              <w:rPr>
                <w:rFonts w:eastAsia="SimSun"/>
                <w:sz w:val="24"/>
                <w:szCs w:val="24"/>
                <w:lang w:eastAsia="zh-CN"/>
              </w:rPr>
              <w:t>максимальная высота зданий, строений, сооружений от уровня земли - 50 м;</w:t>
            </w:r>
          </w:p>
          <w:p w:rsidR="000D42EC" w:rsidRPr="00655522" w:rsidRDefault="000D42EC" w:rsidP="00BF7B87">
            <w:pPr>
              <w:keepLines w:val="0"/>
              <w:overflowPunct/>
              <w:autoSpaceDE/>
              <w:autoSpaceDN/>
              <w:adjustRightInd/>
              <w:spacing w:line="240" w:lineRule="auto"/>
              <w:ind w:firstLine="515"/>
              <w:jc w:val="left"/>
              <w:rPr>
                <w:rFonts w:eastAsia="SimSun"/>
                <w:sz w:val="24"/>
                <w:szCs w:val="24"/>
                <w:lang w:eastAsia="zh-CN"/>
              </w:rPr>
            </w:pPr>
            <w:r w:rsidRPr="00655522">
              <w:rPr>
                <w:rFonts w:eastAsia="SimSun"/>
                <w:sz w:val="24"/>
                <w:szCs w:val="24"/>
                <w:lang w:eastAsia="zh-CN"/>
              </w:rPr>
              <w:t>Минимальный отступ зданий, строений и сооружений от красной линии улиц, проездов - 5м;</w:t>
            </w:r>
          </w:p>
          <w:p w:rsidR="000D42EC" w:rsidRPr="00655522" w:rsidRDefault="000D42EC" w:rsidP="00BF7B87">
            <w:pPr>
              <w:keepLines w:val="0"/>
              <w:overflowPunct/>
              <w:autoSpaceDE/>
              <w:autoSpaceDN/>
              <w:adjustRightInd/>
              <w:spacing w:line="240" w:lineRule="auto"/>
              <w:ind w:firstLine="515"/>
              <w:jc w:val="left"/>
              <w:rPr>
                <w:rFonts w:eastAsia="SimSun"/>
                <w:sz w:val="24"/>
                <w:szCs w:val="24"/>
                <w:lang w:eastAsia="zh-CN"/>
              </w:rPr>
            </w:pPr>
            <w:r w:rsidRPr="00655522">
              <w:rPr>
                <w:rFonts w:eastAsia="SimSun"/>
                <w:sz w:val="24"/>
                <w:szCs w:val="24"/>
                <w:lang w:eastAsia="zh-CN"/>
              </w:rPr>
              <w:t>Допускается уменьшение отступа либо расположение зданий, строений и сооружений; по красной линии с учетом сложившейся градостроительной ситуации и линией застройки.</w:t>
            </w:r>
          </w:p>
        </w:tc>
      </w:tr>
      <w:tr w:rsidR="00655522" w:rsidRPr="00655522" w:rsidTr="00BF7B87">
        <w:trPr>
          <w:trHeight w:val="1563"/>
        </w:trPr>
        <w:tc>
          <w:tcPr>
            <w:tcW w:w="3249" w:type="dxa"/>
          </w:tcPr>
          <w:p w:rsidR="000D42EC" w:rsidRPr="00655522" w:rsidRDefault="000D42EC" w:rsidP="00BF7B87">
            <w:pPr>
              <w:widowControl w:val="0"/>
              <w:spacing w:line="240" w:lineRule="auto"/>
              <w:ind w:firstLine="0"/>
              <w:rPr>
                <w:sz w:val="24"/>
                <w:szCs w:val="24"/>
              </w:rPr>
            </w:pPr>
            <w:r w:rsidRPr="00655522">
              <w:rPr>
                <w:rFonts w:eastAsia="SimSun"/>
                <w:sz w:val="24"/>
                <w:szCs w:val="24"/>
                <w:lang w:eastAsia="zh-CN"/>
              </w:rPr>
              <w:t>[</w:t>
            </w:r>
            <w:r w:rsidRPr="00655522">
              <w:rPr>
                <w:sz w:val="24"/>
                <w:szCs w:val="24"/>
                <w:lang w:eastAsia="zh-CN"/>
              </w:rPr>
              <w:t>7.3</w:t>
            </w:r>
            <w:r w:rsidRPr="00655522">
              <w:rPr>
                <w:rFonts w:eastAsia="SimSun"/>
                <w:sz w:val="24"/>
                <w:szCs w:val="24"/>
                <w:lang w:eastAsia="zh-CN"/>
              </w:rPr>
              <w:t>] – Водный транспорт</w:t>
            </w:r>
          </w:p>
        </w:tc>
        <w:tc>
          <w:tcPr>
            <w:tcW w:w="3249" w:type="dxa"/>
          </w:tcPr>
          <w:p w:rsidR="000D42EC" w:rsidRPr="00655522" w:rsidRDefault="000D42EC" w:rsidP="00BF7B87">
            <w:pPr>
              <w:keepLines w:val="0"/>
              <w:overflowPunct/>
              <w:autoSpaceDE/>
              <w:autoSpaceDN/>
              <w:adjustRightInd/>
              <w:spacing w:line="240" w:lineRule="auto"/>
              <w:ind w:firstLine="540"/>
              <w:jc w:val="left"/>
              <w:rPr>
                <w:rFonts w:eastAsia="SimSun"/>
                <w:sz w:val="24"/>
                <w:szCs w:val="24"/>
                <w:lang w:eastAsia="zh-CN"/>
              </w:rPr>
            </w:pPr>
            <w:r w:rsidRPr="00655522">
              <w:rPr>
                <w:rFonts w:eastAsia="SimSun"/>
                <w:sz w:val="24"/>
                <w:szCs w:val="24"/>
                <w:lang w:eastAsia="zh-CN"/>
              </w:rPr>
              <w:t>Порты, причалы, пристани, гидротехнические сооружения, объекты, необходимые для обеспечения судоходства и водных перевозок;</w:t>
            </w:r>
          </w:p>
        </w:tc>
        <w:tc>
          <w:tcPr>
            <w:tcW w:w="3249" w:type="dxa"/>
            <w:vMerge/>
          </w:tcPr>
          <w:p w:rsidR="000D42EC" w:rsidRPr="00655522" w:rsidRDefault="000D42EC" w:rsidP="00BF7B87">
            <w:pPr>
              <w:keepLines w:val="0"/>
              <w:overflowPunct/>
              <w:autoSpaceDE/>
              <w:autoSpaceDN/>
              <w:adjustRightInd/>
              <w:spacing w:line="240" w:lineRule="auto"/>
              <w:ind w:firstLine="515"/>
              <w:jc w:val="left"/>
              <w:rPr>
                <w:rFonts w:eastAsia="SimSun"/>
                <w:sz w:val="24"/>
                <w:szCs w:val="24"/>
                <w:lang w:eastAsia="zh-CN"/>
              </w:rPr>
            </w:pPr>
          </w:p>
        </w:tc>
      </w:tr>
      <w:tr w:rsidR="00655522" w:rsidRPr="00655522" w:rsidTr="00BF7B87">
        <w:trPr>
          <w:trHeight w:val="3870"/>
        </w:trPr>
        <w:tc>
          <w:tcPr>
            <w:tcW w:w="3249" w:type="dxa"/>
          </w:tcPr>
          <w:p w:rsidR="000D42EC" w:rsidRPr="00655522" w:rsidRDefault="000D42EC" w:rsidP="00BF7B87">
            <w:pPr>
              <w:widowControl w:val="0"/>
              <w:spacing w:line="240" w:lineRule="auto"/>
              <w:ind w:firstLine="0"/>
              <w:rPr>
                <w:sz w:val="24"/>
                <w:szCs w:val="24"/>
              </w:rPr>
            </w:pPr>
            <w:r w:rsidRPr="00655522">
              <w:rPr>
                <w:rFonts w:eastAsia="SimSun"/>
                <w:sz w:val="24"/>
                <w:szCs w:val="24"/>
                <w:lang w:eastAsia="zh-CN"/>
              </w:rPr>
              <w:t>[</w:t>
            </w:r>
            <w:r w:rsidRPr="00655522">
              <w:rPr>
                <w:sz w:val="24"/>
                <w:szCs w:val="24"/>
                <w:lang w:eastAsia="zh-CN"/>
              </w:rPr>
              <w:t>7.4</w:t>
            </w:r>
            <w:r w:rsidRPr="00655522">
              <w:rPr>
                <w:rFonts w:eastAsia="SimSun"/>
                <w:sz w:val="24"/>
                <w:szCs w:val="24"/>
                <w:lang w:eastAsia="zh-CN"/>
              </w:rPr>
              <w:t>] – Воздушный транспорт</w:t>
            </w:r>
          </w:p>
        </w:tc>
        <w:tc>
          <w:tcPr>
            <w:tcW w:w="3249" w:type="dxa"/>
          </w:tcPr>
          <w:p w:rsidR="000D42EC" w:rsidRPr="00655522" w:rsidRDefault="000D42EC" w:rsidP="00BF7B87">
            <w:pPr>
              <w:keepLines w:val="0"/>
              <w:overflowPunct/>
              <w:autoSpaceDE/>
              <w:autoSpaceDN/>
              <w:adjustRightInd/>
              <w:spacing w:line="240" w:lineRule="auto"/>
              <w:ind w:firstLine="540"/>
              <w:jc w:val="left"/>
              <w:rPr>
                <w:rFonts w:eastAsia="SimSun"/>
                <w:sz w:val="24"/>
                <w:szCs w:val="24"/>
                <w:lang w:eastAsia="zh-CN"/>
              </w:rPr>
            </w:pPr>
            <w:r w:rsidRPr="00655522">
              <w:rPr>
                <w:rFonts w:eastAsia="SimSun"/>
                <w:sz w:val="24"/>
                <w:szCs w:val="24"/>
                <w:lang w:eastAsia="zh-CN"/>
              </w:rPr>
              <w:t>Аэродромы, вертолетные площадки, места для приводнения и причаливания гидросамолетов, объекты, необходимые для взлета и приземления (приводнения) воздушных судов, аэропорты (аэровокзалы), объекты, необходимые для посадки и высадки пассажиров и их сопутствующего обслуживания и обеспечения их безопасности;</w:t>
            </w:r>
          </w:p>
        </w:tc>
        <w:tc>
          <w:tcPr>
            <w:tcW w:w="3249" w:type="dxa"/>
            <w:vMerge/>
          </w:tcPr>
          <w:p w:rsidR="000D42EC" w:rsidRPr="00655522" w:rsidRDefault="000D42EC" w:rsidP="00BF7B87">
            <w:pPr>
              <w:keepLines w:val="0"/>
              <w:overflowPunct/>
              <w:autoSpaceDE/>
              <w:autoSpaceDN/>
              <w:adjustRightInd/>
              <w:spacing w:line="240" w:lineRule="auto"/>
              <w:ind w:firstLine="515"/>
              <w:jc w:val="left"/>
              <w:rPr>
                <w:rFonts w:eastAsia="SimSun"/>
                <w:sz w:val="24"/>
                <w:szCs w:val="24"/>
                <w:lang w:eastAsia="zh-CN"/>
              </w:rPr>
            </w:pPr>
          </w:p>
        </w:tc>
      </w:tr>
      <w:tr w:rsidR="00655522" w:rsidRPr="00655522" w:rsidTr="00BF7B87">
        <w:trPr>
          <w:trHeight w:val="4032"/>
        </w:trPr>
        <w:tc>
          <w:tcPr>
            <w:tcW w:w="3249" w:type="dxa"/>
          </w:tcPr>
          <w:p w:rsidR="000D42EC" w:rsidRPr="00655522" w:rsidRDefault="000D42EC" w:rsidP="00BF7B87">
            <w:pPr>
              <w:widowControl w:val="0"/>
              <w:spacing w:line="240" w:lineRule="auto"/>
              <w:ind w:firstLine="0"/>
              <w:rPr>
                <w:sz w:val="24"/>
                <w:szCs w:val="24"/>
              </w:rPr>
            </w:pPr>
            <w:r w:rsidRPr="00655522">
              <w:rPr>
                <w:rFonts w:eastAsia="SimSun"/>
                <w:sz w:val="24"/>
                <w:szCs w:val="24"/>
                <w:lang w:eastAsia="zh-CN"/>
              </w:rPr>
              <w:t>[</w:t>
            </w:r>
            <w:r w:rsidRPr="00655522">
              <w:rPr>
                <w:sz w:val="24"/>
                <w:szCs w:val="24"/>
                <w:lang w:eastAsia="zh-CN"/>
              </w:rPr>
              <w:t>7.1</w:t>
            </w:r>
            <w:r w:rsidRPr="00655522">
              <w:rPr>
                <w:rFonts w:eastAsia="SimSun"/>
                <w:sz w:val="24"/>
                <w:szCs w:val="24"/>
                <w:lang w:eastAsia="zh-CN"/>
              </w:rPr>
              <w:t>] – Железнодорожный транспорт</w:t>
            </w:r>
          </w:p>
        </w:tc>
        <w:tc>
          <w:tcPr>
            <w:tcW w:w="3249" w:type="dxa"/>
          </w:tcPr>
          <w:p w:rsidR="000D42EC" w:rsidRPr="00655522" w:rsidRDefault="000D42EC" w:rsidP="00BF7B87">
            <w:pPr>
              <w:keepLines w:val="0"/>
              <w:overflowPunct/>
              <w:autoSpaceDE/>
              <w:autoSpaceDN/>
              <w:adjustRightInd/>
              <w:spacing w:line="240" w:lineRule="auto"/>
              <w:ind w:firstLine="540"/>
              <w:jc w:val="left"/>
              <w:rPr>
                <w:rFonts w:eastAsia="SimSun"/>
                <w:sz w:val="24"/>
                <w:szCs w:val="24"/>
                <w:lang w:eastAsia="zh-CN"/>
              </w:rPr>
            </w:pPr>
            <w:r w:rsidRPr="00655522">
              <w:rPr>
                <w:rFonts w:eastAsia="SimSun"/>
                <w:sz w:val="24"/>
                <w:szCs w:val="24"/>
                <w:lang w:eastAsia="zh-CN"/>
              </w:rPr>
              <w:t>Железнодорожные вокзалы, железнодорожные станции и иные объекты железнодорожного транспорта; магистрали и коммуникации железнодорожного транспорта; объекты необходимые для обеспечения железнодорожного движения, посадки и высадки пассажиров и их сопутствующего обслуживания;</w:t>
            </w:r>
          </w:p>
        </w:tc>
        <w:tc>
          <w:tcPr>
            <w:tcW w:w="3249" w:type="dxa"/>
            <w:vMerge/>
          </w:tcPr>
          <w:p w:rsidR="000D42EC" w:rsidRPr="00655522" w:rsidRDefault="000D42EC" w:rsidP="00BF7B87">
            <w:pPr>
              <w:keepLines w:val="0"/>
              <w:overflowPunct/>
              <w:autoSpaceDE/>
              <w:autoSpaceDN/>
              <w:adjustRightInd/>
              <w:spacing w:line="240" w:lineRule="auto"/>
              <w:ind w:firstLine="515"/>
              <w:jc w:val="left"/>
              <w:rPr>
                <w:rFonts w:eastAsia="SimSun"/>
                <w:sz w:val="24"/>
                <w:szCs w:val="24"/>
                <w:lang w:eastAsia="zh-CN"/>
              </w:rPr>
            </w:pPr>
          </w:p>
        </w:tc>
      </w:tr>
      <w:tr w:rsidR="00655522" w:rsidRPr="00655522" w:rsidTr="00BF7B87">
        <w:trPr>
          <w:trHeight w:val="714"/>
        </w:trPr>
        <w:tc>
          <w:tcPr>
            <w:tcW w:w="3249" w:type="dxa"/>
          </w:tcPr>
          <w:p w:rsidR="000D42EC" w:rsidRPr="00655522" w:rsidRDefault="000D42EC" w:rsidP="00BF7B87">
            <w:pPr>
              <w:widowControl w:val="0"/>
              <w:spacing w:line="240" w:lineRule="auto"/>
              <w:ind w:firstLine="0"/>
              <w:rPr>
                <w:sz w:val="24"/>
                <w:szCs w:val="24"/>
              </w:rPr>
            </w:pPr>
            <w:r w:rsidRPr="00655522">
              <w:rPr>
                <w:rFonts w:eastAsia="SimSun"/>
                <w:sz w:val="24"/>
                <w:szCs w:val="24"/>
                <w:lang w:eastAsia="zh-CN"/>
              </w:rPr>
              <w:t>[4.1] - Деловое управление</w:t>
            </w:r>
          </w:p>
        </w:tc>
        <w:tc>
          <w:tcPr>
            <w:tcW w:w="3249" w:type="dxa"/>
          </w:tcPr>
          <w:p w:rsidR="000D42EC" w:rsidRPr="00655522" w:rsidRDefault="000D42EC" w:rsidP="00BF7B87">
            <w:pPr>
              <w:keepLines w:val="0"/>
              <w:overflowPunct/>
              <w:autoSpaceDE/>
              <w:autoSpaceDN/>
              <w:adjustRightInd/>
              <w:spacing w:line="240" w:lineRule="auto"/>
              <w:ind w:firstLine="540"/>
              <w:jc w:val="left"/>
              <w:rPr>
                <w:rFonts w:eastAsia="SimSun"/>
                <w:sz w:val="24"/>
                <w:szCs w:val="24"/>
                <w:lang w:eastAsia="zh-CN"/>
              </w:rPr>
            </w:pPr>
            <w:r w:rsidRPr="00655522">
              <w:rPr>
                <w:rFonts w:eastAsia="SimSun"/>
                <w:sz w:val="24"/>
                <w:szCs w:val="24"/>
                <w:lang w:eastAsia="zh-CN"/>
              </w:rPr>
              <w:t xml:space="preserve">Офисы, конторы, административные службы </w:t>
            </w:r>
          </w:p>
        </w:tc>
        <w:tc>
          <w:tcPr>
            <w:tcW w:w="3249" w:type="dxa"/>
            <w:vMerge/>
          </w:tcPr>
          <w:p w:rsidR="000D42EC" w:rsidRPr="00655522" w:rsidRDefault="000D42EC" w:rsidP="00BF7B87">
            <w:pPr>
              <w:keepLines w:val="0"/>
              <w:overflowPunct/>
              <w:autoSpaceDE/>
              <w:autoSpaceDN/>
              <w:adjustRightInd/>
              <w:spacing w:line="240" w:lineRule="auto"/>
              <w:ind w:firstLine="515"/>
              <w:jc w:val="left"/>
              <w:rPr>
                <w:rFonts w:eastAsia="SimSun"/>
                <w:sz w:val="24"/>
                <w:szCs w:val="24"/>
                <w:lang w:eastAsia="zh-CN"/>
              </w:rPr>
            </w:pPr>
          </w:p>
        </w:tc>
      </w:tr>
      <w:tr w:rsidR="00655522" w:rsidRPr="00655522" w:rsidTr="00BF7B87">
        <w:trPr>
          <w:trHeight w:val="2047"/>
        </w:trPr>
        <w:tc>
          <w:tcPr>
            <w:tcW w:w="3249" w:type="dxa"/>
          </w:tcPr>
          <w:p w:rsidR="000D42EC" w:rsidRPr="00655522" w:rsidRDefault="000D42EC" w:rsidP="00BF7B87">
            <w:pPr>
              <w:widowControl w:val="0"/>
              <w:spacing w:line="240" w:lineRule="auto"/>
              <w:ind w:firstLine="0"/>
              <w:rPr>
                <w:sz w:val="24"/>
                <w:szCs w:val="24"/>
              </w:rPr>
            </w:pPr>
            <w:r w:rsidRPr="00655522">
              <w:rPr>
                <w:rFonts w:eastAsia="SimSun"/>
                <w:sz w:val="24"/>
                <w:szCs w:val="24"/>
                <w:lang w:eastAsia="zh-CN"/>
              </w:rPr>
              <w:lastRenderedPageBreak/>
              <w:t>[</w:t>
            </w:r>
            <w:r w:rsidRPr="00655522">
              <w:rPr>
                <w:sz w:val="24"/>
                <w:szCs w:val="24"/>
                <w:lang w:eastAsia="zh-CN"/>
              </w:rPr>
              <w:t>6.9</w:t>
            </w:r>
            <w:r w:rsidRPr="00655522">
              <w:rPr>
                <w:rFonts w:eastAsia="SimSun"/>
                <w:sz w:val="24"/>
                <w:szCs w:val="24"/>
                <w:lang w:eastAsia="zh-CN"/>
              </w:rPr>
              <w:t>] – Склады</w:t>
            </w:r>
          </w:p>
        </w:tc>
        <w:tc>
          <w:tcPr>
            <w:tcW w:w="3249" w:type="dxa"/>
          </w:tcPr>
          <w:p w:rsidR="000D42EC" w:rsidRPr="00655522" w:rsidRDefault="000D42EC" w:rsidP="00BF7B87">
            <w:pPr>
              <w:keepLines w:val="0"/>
              <w:overflowPunct/>
              <w:autoSpaceDE/>
              <w:autoSpaceDN/>
              <w:adjustRightInd/>
              <w:spacing w:line="240" w:lineRule="auto"/>
              <w:ind w:firstLine="540"/>
              <w:jc w:val="left"/>
              <w:rPr>
                <w:rFonts w:eastAsia="SimSun"/>
                <w:sz w:val="24"/>
                <w:szCs w:val="24"/>
                <w:lang w:eastAsia="zh-CN"/>
              </w:rPr>
            </w:pPr>
            <w:r w:rsidRPr="00655522">
              <w:rPr>
                <w:rFonts w:eastAsia="SimSun"/>
                <w:sz w:val="24"/>
                <w:szCs w:val="24"/>
                <w:lang w:eastAsia="zh-CN"/>
              </w:rPr>
              <w:t>Промышленные базы, склады, погрузочные терминалы и доки (связанные с функционированием объектов данной территориальной зоны);</w:t>
            </w:r>
          </w:p>
        </w:tc>
        <w:tc>
          <w:tcPr>
            <w:tcW w:w="3249" w:type="dxa"/>
            <w:vMerge/>
          </w:tcPr>
          <w:p w:rsidR="000D42EC" w:rsidRPr="00655522" w:rsidRDefault="000D42EC" w:rsidP="00BF7B87">
            <w:pPr>
              <w:keepLines w:val="0"/>
              <w:overflowPunct/>
              <w:autoSpaceDE/>
              <w:autoSpaceDN/>
              <w:adjustRightInd/>
              <w:spacing w:line="240" w:lineRule="auto"/>
              <w:ind w:firstLine="515"/>
              <w:jc w:val="left"/>
              <w:rPr>
                <w:rFonts w:eastAsia="SimSun"/>
                <w:sz w:val="24"/>
                <w:szCs w:val="24"/>
                <w:lang w:eastAsia="zh-CN"/>
              </w:rPr>
            </w:pPr>
          </w:p>
        </w:tc>
      </w:tr>
      <w:tr w:rsidR="00655522" w:rsidRPr="00655522" w:rsidTr="00BF7B87">
        <w:trPr>
          <w:trHeight w:val="3607"/>
        </w:trPr>
        <w:tc>
          <w:tcPr>
            <w:tcW w:w="3249" w:type="dxa"/>
          </w:tcPr>
          <w:p w:rsidR="000D42EC" w:rsidRPr="00655522" w:rsidRDefault="000D42EC" w:rsidP="00BF7B87">
            <w:pPr>
              <w:widowControl w:val="0"/>
              <w:spacing w:line="240" w:lineRule="auto"/>
              <w:ind w:firstLine="0"/>
              <w:rPr>
                <w:sz w:val="24"/>
                <w:szCs w:val="24"/>
              </w:rPr>
            </w:pPr>
            <w:r w:rsidRPr="00655522">
              <w:rPr>
                <w:rFonts w:eastAsia="SimSun"/>
                <w:sz w:val="24"/>
                <w:szCs w:val="24"/>
                <w:lang w:eastAsia="zh-CN"/>
              </w:rPr>
              <w:t>[</w:t>
            </w:r>
            <w:r w:rsidRPr="00655522">
              <w:rPr>
                <w:sz w:val="24"/>
                <w:szCs w:val="24"/>
                <w:lang w:eastAsia="zh-CN"/>
              </w:rPr>
              <w:t>8.3</w:t>
            </w:r>
            <w:r w:rsidRPr="00655522">
              <w:rPr>
                <w:rFonts w:eastAsia="SimSun"/>
                <w:sz w:val="24"/>
                <w:szCs w:val="24"/>
                <w:lang w:eastAsia="zh-CN"/>
              </w:rPr>
              <w:t>] - Обеспечение внутреннего правопорядка</w:t>
            </w:r>
          </w:p>
        </w:tc>
        <w:tc>
          <w:tcPr>
            <w:tcW w:w="3249" w:type="dxa"/>
          </w:tcPr>
          <w:p w:rsidR="000D42EC" w:rsidRPr="00655522" w:rsidRDefault="000D42EC" w:rsidP="00BF7B87">
            <w:pPr>
              <w:keepLines w:val="0"/>
              <w:overflowPunct/>
              <w:autoSpaceDE/>
              <w:autoSpaceDN/>
              <w:adjustRightInd/>
              <w:spacing w:line="240" w:lineRule="auto"/>
              <w:ind w:firstLine="540"/>
              <w:jc w:val="left"/>
              <w:rPr>
                <w:rFonts w:eastAsia="SimSun"/>
                <w:sz w:val="24"/>
                <w:szCs w:val="24"/>
                <w:lang w:eastAsia="zh-CN"/>
              </w:rPr>
            </w:pPr>
            <w:r w:rsidRPr="00655522">
              <w:rPr>
                <w:rFonts w:eastAsia="SimSun"/>
                <w:sz w:val="24"/>
                <w:szCs w:val="24"/>
                <w:lang w:eastAsia="zh-CN"/>
              </w:rPr>
              <w:t>Объекты единой государственной системы предупреждения и ликвидации чрезвычайных ситуаций; объекты охраны правопорядка, опорные пункты полиции;</w:t>
            </w:r>
          </w:p>
          <w:p w:rsidR="000D42EC" w:rsidRPr="00655522" w:rsidRDefault="000D42EC" w:rsidP="00BF7B87">
            <w:pPr>
              <w:keepLines w:val="0"/>
              <w:overflowPunct/>
              <w:spacing w:line="240" w:lineRule="auto"/>
              <w:ind w:firstLine="426"/>
              <w:rPr>
                <w:rFonts w:eastAsia="SimSun"/>
                <w:sz w:val="24"/>
                <w:szCs w:val="24"/>
                <w:lang w:eastAsia="zh-CN"/>
              </w:rPr>
            </w:pPr>
            <w:r w:rsidRPr="00655522">
              <w:rPr>
                <w:rFonts w:eastAsia="SimSun"/>
                <w:sz w:val="24"/>
                <w:szCs w:val="24"/>
                <w:lang w:eastAsia="zh-CN"/>
              </w:rPr>
              <w:t>Объекты гражданской обороны (убежища, противорадиационные укрытия и т.п.); объекты пожарной охраны, пожарные депо;</w:t>
            </w:r>
          </w:p>
        </w:tc>
        <w:tc>
          <w:tcPr>
            <w:tcW w:w="3249" w:type="dxa"/>
            <w:vMerge/>
          </w:tcPr>
          <w:p w:rsidR="000D42EC" w:rsidRPr="00655522" w:rsidRDefault="000D42EC" w:rsidP="00BF7B87">
            <w:pPr>
              <w:keepLines w:val="0"/>
              <w:overflowPunct/>
              <w:autoSpaceDE/>
              <w:autoSpaceDN/>
              <w:adjustRightInd/>
              <w:spacing w:line="240" w:lineRule="auto"/>
              <w:ind w:firstLine="515"/>
              <w:jc w:val="left"/>
              <w:rPr>
                <w:rFonts w:eastAsia="SimSun"/>
                <w:sz w:val="24"/>
                <w:szCs w:val="24"/>
                <w:lang w:eastAsia="zh-CN"/>
              </w:rPr>
            </w:pPr>
          </w:p>
        </w:tc>
      </w:tr>
      <w:tr w:rsidR="00655522" w:rsidRPr="00655522" w:rsidTr="00BF7B87">
        <w:trPr>
          <w:trHeight w:val="5831"/>
        </w:trPr>
        <w:tc>
          <w:tcPr>
            <w:tcW w:w="3249" w:type="dxa"/>
          </w:tcPr>
          <w:p w:rsidR="000D42EC" w:rsidRPr="00655522" w:rsidRDefault="000D42EC" w:rsidP="00BF7B87">
            <w:pPr>
              <w:spacing w:line="240" w:lineRule="auto"/>
              <w:ind w:firstLine="0"/>
              <w:jc w:val="left"/>
              <w:rPr>
                <w:rFonts w:eastAsia="SimSun"/>
                <w:sz w:val="24"/>
                <w:szCs w:val="24"/>
                <w:lang w:eastAsia="zh-CN"/>
              </w:rPr>
            </w:pPr>
            <w:r w:rsidRPr="00655522">
              <w:rPr>
                <w:rFonts w:eastAsia="SimSun"/>
                <w:sz w:val="24"/>
                <w:szCs w:val="24"/>
                <w:lang w:eastAsia="zh-CN"/>
              </w:rPr>
              <w:t>[3.1] - Коммунальное обслуживание</w:t>
            </w:r>
          </w:p>
        </w:tc>
        <w:tc>
          <w:tcPr>
            <w:tcW w:w="3249" w:type="dxa"/>
          </w:tcPr>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 xml:space="preserve">Объекты инженерного обеспечения и объекты вспомогательного инженерного назначения. </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 xml:space="preserve">Котельные, водозаборы, насосные станции, трансформаторные подстанции, телефонные станции, стоянки, гаражи и мастерские для обслуживания уборочной и аварийной техники, а также здания или помещения, предназначенные для приема физических и юридических лиц в связи с предоставлением им коммунальных услуг; сооружения связи; </w:t>
            </w:r>
          </w:p>
          <w:p w:rsidR="000D42EC" w:rsidRPr="00655522" w:rsidRDefault="000D42EC" w:rsidP="00BF7B87">
            <w:pPr>
              <w:spacing w:line="240" w:lineRule="auto"/>
              <w:ind w:firstLine="426"/>
              <w:jc w:val="left"/>
              <w:rPr>
                <w:rFonts w:eastAsia="SimSun"/>
                <w:sz w:val="24"/>
                <w:szCs w:val="24"/>
                <w:lang w:eastAsia="zh-CN"/>
              </w:rPr>
            </w:pPr>
            <w:r w:rsidRPr="00655522">
              <w:rPr>
                <w:rFonts w:eastAsia="SimSun"/>
                <w:sz w:val="24"/>
                <w:szCs w:val="24"/>
                <w:lang w:eastAsia="zh-CN"/>
              </w:rPr>
              <w:t>Площадки для сбора твердых бытовых отходов</w:t>
            </w:r>
          </w:p>
        </w:tc>
        <w:tc>
          <w:tcPr>
            <w:tcW w:w="3249" w:type="dxa"/>
          </w:tcPr>
          <w:p w:rsidR="000D42EC" w:rsidRPr="00655522" w:rsidRDefault="000D42EC" w:rsidP="00BF7B87">
            <w:pPr>
              <w:keepLines w:val="0"/>
              <w:tabs>
                <w:tab w:val="left" w:pos="1134"/>
              </w:tabs>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минимальная площадь земельных участков - 5 кв. м;</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максимальное количество надземных этажей – 5 этажей;</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максимальная высота зданий, строений, сооружений от уровня земли - 100 м;</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максимальный процент застройки в границах земельного участка – 80%</w:t>
            </w:r>
          </w:p>
        </w:tc>
      </w:tr>
      <w:tr w:rsidR="00655522" w:rsidRPr="00655522" w:rsidTr="00BF7B87">
        <w:trPr>
          <w:trHeight w:val="20"/>
        </w:trPr>
        <w:tc>
          <w:tcPr>
            <w:tcW w:w="3249" w:type="dxa"/>
            <w:vAlign w:val="center"/>
          </w:tcPr>
          <w:p w:rsidR="000D42EC" w:rsidRPr="00655522" w:rsidRDefault="000D42EC" w:rsidP="00BF7B87">
            <w:pPr>
              <w:keepLines w:val="0"/>
              <w:widowControl w:val="0"/>
              <w:overflowPunct/>
              <w:autoSpaceDE/>
              <w:autoSpaceDN/>
              <w:adjustRightInd/>
              <w:spacing w:line="240" w:lineRule="auto"/>
              <w:ind w:firstLine="0"/>
              <w:rPr>
                <w:rFonts w:eastAsia="SimSun"/>
                <w:sz w:val="24"/>
                <w:szCs w:val="24"/>
                <w:lang w:eastAsia="zh-CN"/>
              </w:rPr>
            </w:pPr>
            <w:r w:rsidRPr="00655522">
              <w:rPr>
                <w:rFonts w:eastAsia="SimSun"/>
                <w:sz w:val="24"/>
                <w:szCs w:val="24"/>
                <w:lang w:eastAsia="zh-CN"/>
              </w:rPr>
              <w:t>[3.8] - Общественное управление.</w:t>
            </w:r>
          </w:p>
        </w:tc>
        <w:tc>
          <w:tcPr>
            <w:tcW w:w="3249" w:type="dxa"/>
            <w:vMerge w:val="restart"/>
            <w:vAlign w:val="center"/>
          </w:tcPr>
          <w:p w:rsidR="000D42EC" w:rsidRPr="00655522" w:rsidRDefault="000D42EC" w:rsidP="00BF7B87">
            <w:pPr>
              <w:keepLines w:val="0"/>
              <w:widowControl w:val="0"/>
              <w:overflowPunct/>
              <w:autoSpaceDE/>
              <w:autoSpaceDN/>
              <w:adjustRightInd/>
              <w:spacing w:line="240" w:lineRule="auto"/>
              <w:ind w:firstLine="426"/>
              <w:rPr>
                <w:sz w:val="24"/>
                <w:szCs w:val="24"/>
              </w:rPr>
            </w:pPr>
            <w:r w:rsidRPr="00655522">
              <w:rPr>
                <w:sz w:val="24"/>
                <w:szCs w:val="24"/>
              </w:rPr>
              <w:t xml:space="preserve">Объекты общественно-делового (офисы, конторы, общественные организации), финансового назначения; </w:t>
            </w:r>
          </w:p>
        </w:tc>
        <w:tc>
          <w:tcPr>
            <w:tcW w:w="3249" w:type="dxa"/>
            <w:vMerge w:val="restart"/>
          </w:tcPr>
          <w:p w:rsidR="000D42EC" w:rsidRPr="00655522" w:rsidRDefault="000D42EC" w:rsidP="00BF7B87">
            <w:pPr>
              <w:keepLines w:val="0"/>
              <w:overflowPunct/>
              <w:autoSpaceDE/>
              <w:autoSpaceDN/>
              <w:adjustRightInd/>
              <w:spacing w:line="240" w:lineRule="auto"/>
              <w:ind w:firstLine="426"/>
              <w:jc w:val="left"/>
              <w:rPr>
                <w:sz w:val="24"/>
                <w:szCs w:val="24"/>
                <w:lang w:eastAsia="zh-CN"/>
              </w:rPr>
            </w:pPr>
            <w:r w:rsidRPr="00655522">
              <w:rPr>
                <w:rFonts w:eastAsia="SimSun"/>
                <w:sz w:val="24"/>
                <w:szCs w:val="24"/>
                <w:lang w:eastAsia="zh-CN"/>
              </w:rPr>
              <w:t>минимальная/максимальная площадь земельных участков  – 100/5000 кв. м;</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максимальное количество надземных этажей зданий – 3 этажа (включая мансардный этаж);</w:t>
            </w:r>
          </w:p>
          <w:p w:rsidR="000D42EC" w:rsidRPr="00655522" w:rsidRDefault="000D42EC" w:rsidP="00BF7B87">
            <w:pPr>
              <w:spacing w:line="240" w:lineRule="auto"/>
              <w:ind w:firstLine="426"/>
              <w:rPr>
                <w:rFonts w:eastAsia="SimSun"/>
                <w:sz w:val="24"/>
                <w:szCs w:val="24"/>
                <w:lang w:eastAsia="zh-CN"/>
              </w:rPr>
            </w:pPr>
            <w:r w:rsidRPr="00655522">
              <w:rPr>
                <w:rFonts w:eastAsia="SimSun"/>
                <w:sz w:val="24"/>
                <w:szCs w:val="24"/>
                <w:lang w:eastAsia="zh-CN"/>
              </w:rPr>
              <w:t>максимальный процент застройки в границах земельного участка – 60%;</w:t>
            </w:r>
          </w:p>
          <w:p w:rsidR="000D42EC" w:rsidRPr="00655522" w:rsidRDefault="000D42EC" w:rsidP="00BF7B87">
            <w:pPr>
              <w:keepLines w:val="0"/>
              <w:tabs>
                <w:tab w:val="left" w:pos="1134"/>
              </w:tabs>
              <w:overflowPunct/>
              <w:autoSpaceDE/>
              <w:autoSpaceDN/>
              <w:adjustRightInd/>
              <w:spacing w:line="240" w:lineRule="auto"/>
              <w:ind w:firstLine="426"/>
              <w:jc w:val="left"/>
              <w:rPr>
                <w:rFonts w:eastAsia="SimSun"/>
                <w:sz w:val="24"/>
                <w:szCs w:val="24"/>
                <w:lang w:eastAsia="zh-CN"/>
              </w:rPr>
            </w:pPr>
            <w:r w:rsidRPr="00655522">
              <w:rPr>
                <w:sz w:val="24"/>
                <w:szCs w:val="24"/>
              </w:rPr>
              <w:lastRenderedPageBreak/>
              <w:t>данные объекты должны иметь необходимое расчетное количество парковочных мест (отдельно стоящих, встроенных, пристроенных, подземных) только на территории своих земельных участков.</w:t>
            </w:r>
          </w:p>
        </w:tc>
      </w:tr>
      <w:tr w:rsidR="00655522" w:rsidRPr="00655522" w:rsidTr="00BF7B87">
        <w:trPr>
          <w:trHeight w:val="20"/>
        </w:trPr>
        <w:tc>
          <w:tcPr>
            <w:tcW w:w="3249" w:type="dxa"/>
          </w:tcPr>
          <w:p w:rsidR="000D42EC" w:rsidRPr="00655522" w:rsidRDefault="000D42EC" w:rsidP="00BF7B87">
            <w:pPr>
              <w:spacing w:line="240" w:lineRule="auto"/>
              <w:ind w:firstLine="0"/>
              <w:jc w:val="left"/>
              <w:rPr>
                <w:rFonts w:eastAsia="SimSun"/>
                <w:sz w:val="24"/>
                <w:szCs w:val="24"/>
                <w:lang w:eastAsia="zh-CN"/>
              </w:rPr>
            </w:pPr>
            <w:r w:rsidRPr="00655522">
              <w:rPr>
                <w:rFonts w:eastAsia="SimSun"/>
                <w:sz w:val="24"/>
                <w:szCs w:val="24"/>
                <w:lang w:eastAsia="zh-CN"/>
              </w:rPr>
              <w:t>[</w:t>
            </w:r>
            <w:r w:rsidRPr="00655522">
              <w:rPr>
                <w:sz w:val="24"/>
                <w:szCs w:val="24"/>
                <w:lang w:eastAsia="zh-CN"/>
              </w:rPr>
              <w:t>4.1</w:t>
            </w:r>
            <w:r w:rsidRPr="00655522">
              <w:rPr>
                <w:rFonts w:eastAsia="SimSun"/>
                <w:sz w:val="24"/>
                <w:szCs w:val="24"/>
                <w:lang w:eastAsia="zh-CN"/>
              </w:rPr>
              <w:t>] - Деловое управление.</w:t>
            </w:r>
          </w:p>
        </w:tc>
        <w:tc>
          <w:tcPr>
            <w:tcW w:w="3249" w:type="dxa"/>
            <w:vMerge/>
          </w:tcPr>
          <w:p w:rsidR="000D42EC" w:rsidRPr="00655522" w:rsidRDefault="000D42EC" w:rsidP="00BF7B87">
            <w:pPr>
              <w:spacing w:line="240" w:lineRule="auto"/>
              <w:ind w:firstLine="426"/>
              <w:rPr>
                <w:rFonts w:eastAsia="SimSun"/>
                <w:sz w:val="24"/>
                <w:szCs w:val="24"/>
                <w:lang w:eastAsia="zh-CN"/>
              </w:rPr>
            </w:pPr>
          </w:p>
        </w:tc>
        <w:tc>
          <w:tcPr>
            <w:tcW w:w="3249" w:type="dxa"/>
            <w:vMerge/>
          </w:tcPr>
          <w:p w:rsidR="000D42EC" w:rsidRPr="00655522" w:rsidRDefault="000D42EC" w:rsidP="00BF7B87">
            <w:pPr>
              <w:keepLines w:val="0"/>
              <w:tabs>
                <w:tab w:val="left" w:pos="1134"/>
              </w:tabs>
              <w:overflowPunct/>
              <w:autoSpaceDE/>
              <w:autoSpaceDN/>
              <w:adjustRightInd/>
              <w:spacing w:line="240" w:lineRule="auto"/>
              <w:ind w:firstLine="426"/>
              <w:jc w:val="left"/>
              <w:rPr>
                <w:rFonts w:eastAsia="SimSun"/>
                <w:sz w:val="24"/>
                <w:szCs w:val="24"/>
                <w:lang w:eastAsia="zh-CN"/>
              </w:rPr>
            </w:pPr>
          </w:p>
        </w:tc>
      </w:tr>
      <w:tr w:rsidR="00655522" w:rsidRPr="00655522" w:rsidTr="00BF7B87">
        <w:trPr>
          <w:trHeight w:val="20"/>
        </w:trPr>
        <w:tc>
          <w:tcPr>
            <w:tcW w:w="3249" w:type="dxa"/>
          </w:tcPr>
          <w:p w:rsidR="000D42EC" w:rsidRPr="00655522" w:rsidRDefault="000D42EC" w:rsidP="00BF7B87">
            <w:pPr>
              <w:spacing w:line="240" w:lineRule="auto"/>
              <w:ind w:firstLine="0"/>
              <w:jc w:val="left"/>
              <w:rPr>
                <w:sz w:val="24"/>
                <w:szCs w:val="24"/>
              </w:rPr>
            </w:pPr>
            <w:r w:rsidRPr="00655522">
              <w:rPr>
                <w:rFonts w:eastAsia="SimSun"/>
                <w:sz w:val="24"/>
                <w:szCs w:val="24"/>
                <w:lang w:eastAsia="zh-CN"/>
              </w:rPr>
              <w:t xml:space="preserve">[4.6] – </w:t>
            </w:r>
            <w:r w:rsidRPr="00655522">
              <w:rPr>
                <w:sz w:val="24"/>
                <w:szCs w:val="24"/>
              </w:rPr>
              <w:t>Общественное питание.</w:t>
            </w:r>
          </w:p>
          <w:p w:rsidR="000D42EC" w:rsidRPr="00655522" w:rsidRDefault="000D42EC" w:rsidP="00BF7B87">
            <w:pPr>
              <w:spacing w:line="240" w:lineRule="auto"/>
              <w:ind w:firstLine="0"/>
              <w:jc w:val="left"/>
              <w:rPr>
                <w:sz w:val="24"/>
                <w:szCs w:val="24"/>
              </w:rPr>
            </w:pPr>
          </w:p>
          <w:p w:rsidR="000D42EC" w:rsidRPr="00655522" w:rsidRDefault="000D42EC" w:rsidP="00BF7B87">
            <w:pPr>
              <w:spacing w:line="240" w:lineRule="auto"/>
              <w:ind w:firstLine="0"/>
              <w:jc w:val="left"/>
              <w:rPr>
                <w:sz w:val="24"/>
                <w:szCs w:val="24"/>
              </w:rPr>
            </w:pPr>
          </w:p>
          <w:p w:rsidR="000D42EC" w:rsidRPr="00655522" w:rsidRDefault="000D42EC" w:rsidP="00BF7B87">
            <w:pPr>
              <w:spacing w:line="240" w:lineRule="auto"/>
              <w:jc w:val="left"/>
              <w:rPr>
                <w:sz w:val="24"/>
                <w:szCs w:val="24"/>
              </w:rPr>
            </w:pPr>
          </w:p>
        </w:tc>
        <w:tc>
          <w:tcPr>
            <w:tcW w:w="3249" w:type="dxa"/>
          </w:tcPr>
          <w:p w:rsidR="000D42EC" w:rsidRPr="00655522" w:rsidRDefault="000D42EC" w:rsidP="00BF7B87">
            <w:pPr>
              <w:keepLines w:val="0"/>
              <w:widowControl w:val="0"/>
              <w:overflowPunct/>
              <w:autoSpaceDE/>
              <w:autoSpaceDN/>
              <w:adjustRightInd/>
              <w:spacing w:line="240" w:lineRule="auto"/>
              <w:ind w:firstLine="426"/>
              <w:jc w:val="left"/>
              <w:rPr>
                <w:sz w:val="24"/>
                <w:szCs w:val="24"/>
              </w:rPr>
            </w:pPr>
            <w:r w:rsidRPr="00655522">
              <w:rPr>
                <w:sz w:val="24"/>
                <w:szCs w:val="24"/>
              </w:rPr>
              <w:t xml:space="preserve">Рестораны, кафе, столовые, закусочные, бары - не более 50 посадочных мест  с ограничением по времени работы; </w:t>
            </w:r>
          </w:p>
        </w:tc>
        <w:tc>
          <w:tcPr>
            <w:tcW w:w="3249" w:type="dxa"/>
            <w:vMerge/>
          </w:tcPr>
          <w:p w:rsidR="000D42EC" w:rsidRPr="00655522" w:rsidRDefault="000D42EC" w:rsidP="00BF7B87">
            <w:pPr>
              <w:keepLines w:val="0"/>
              <w:tabs>
                <w:tab w:val="left" w:pos="1134"/>
              </w:tabs>
              <w:overflowPunct/>
              <w:autoSpaceDE/>
              <w:autoSpaceDN/>
              <w:adjustRightInd/>
              <w:spacing w:line="240" w:lineRule="auto"/>
              <w:ind w:firstLine="426"/>
              <w:jc w:val="left"/>
              <w:rPr>
                <w:rFonts w:eastAsia="SimSun"/>
                <w:sz w:val="24"/>
                <w:szCs w:val="24"/>
                <w:lang w:eastAsia="zh-CN"/>
              </w:rPr>
            </w:pPr>
          </w:p>
        </w:tc>
      </w:tr>
      <w:tr w:rsidR="00655522" w:rsidRPr="00655522" w:rsidTr="00BF7B87">
        <w:trPr>
          <w:trHeight w:val="3354"/>
        </w:trPr>
        <w:tc>
          <w:tcPr>
            <w:tcW w:w="3249" w:type="dxa"/>
          </w:tcPr>
          <w:p w:rsidR="000D42EC" w:rsidRPr="00655522" w:rsidRDefault="000D42EC" w:rsidP="00BF7B87">
            <w:pPr>
              <w:keepLines w:val="0"/>
              <w:overflowPunct/>
              <w:autoSpaceDE/>
              <w:autoSpaceDN/>
              <w:adjustRightInd/>
              <w:spacing w:line="240" w:lineRule="auto"/>
              <w:ind w:firstLine="0"/>
              <w:jc w:val="left"/>
              <w:rPr>
                <w:rFonts w:eastAsia="SimSun"/>
                <w:sz w:val="24"/>
                <w:szCs w:val="24"/>
                <w:lang w:eastAsia="zh-CN"/>
              </w:rPr>
            </w:pPr>
            <w:r w:rsidRPr="00655522">
              <w:rPr>
                <w:rFonts w:eastAsia="SimSun"/>
                <w:sz w:val="24"/>
                <w:szCs w:val="24"/>
                <w:lang w:eastAsia="zh-CN"/>
              </w:rPr>
              <w:lastRenderedPageBreak/>
              <w:t>[</w:t>
            </w:r>
            <w:r w:rsidRPr="00655522">
              <w:rPr>
                <w:sz w:val="24"/>
                <w:szCs w:val="24"/>
                <w:lang w:eastAsia="zh-CN"/>
              </w:rPr>
              <w:t>3.2</w:t>
            </w:r>
            <w:r w:rsidRPr="00655522">
              <w:rPr>
                <w:rFonts w:eastAsia="SimSun"/>
                <w:sz w:val="24"/>
                <w:szCs w:val="24"/>
                <w:lang w:eastAsia="zh-CN"/>
              </w:rPr>
              <w:t>] - Социальное обслуживание</w:t>
            </w:r>
          </w:p>
        </w:tc>
        <w:tc>
          <w:tcPr>
            <w:tcW w:w="3249" w:type="dxa"/>
          </w:tcPr>
          <w:p w:rsidR="000D42EC" w:rsidRPr="00655522" w:rsidRDefault="000D42EC" w:rsidP="00BF7B87">
            <w:pPr>
              <w:keepLines w:val="0"/>
              <w:overflowPunct/>
              <w:autoSpaceDE/>
              <w:autoSpaceDN/>
              <w:adjustRightInd/>
              <w:spacing w:line="240" w:lineRule="auto"/>
              <w:ind w:firstLine="437"/>
              <w:jc w:val="left"/>
              <w:rPr>
                <w:rFonts w:eastAsia="SimSun"/>
                <w:sz w:val="24"/>
                <w:szCs w:val="24"/>
                <w:lang w:eastAsia="zh-CN"/>
              </w:rPr>
            </w:pPr>
            <w:r w:rsidRPr="00655522">
              <w:rPr>
                <w:rFonts w:eastAsia="SimSun"/>
                <w:sz w:val="24"/>
                <w:szCs w:val="24"/>
                <w:lang w:eastAsia="zh-CN"/>
              </w:rPr>
              <w:t>Службы психологической и бесплатной юридической помощи; социальные, пенсионные и иные службы, в которых осуществляется прием граждан по вопросам оказания социальной помощи и назначения социальных или пенсионных выплат; отделения и пункты почтовой связи, телеграфной связи, переговорные пункты;</w:t>
            </w:r>
          </w:p>
        </w:tc>
        <w:tc>
          <w:tcPr>
            <w:tcW w:w="3249" w:type="dxa"/>
            <w:vMerge w:val="restart"/>
          </w:tcPr>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минимальная/максимальная площадь земельных участков  – 10/5000 кв. м;</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максимальное количество надземных этажей зданий – 3 этажа (включая мансардный этаж);</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максимальный процент застройки в границах земельного участка – 80%;</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максимальная общая площадь встроенных объектов - 150 м</w:t>
            </w:r>
            <w:proofErr w:type="gramStart"/>
            <w:r w:rsidRPr="00655522">
              <w:rPr>
                <w:rFonts w:eastAsia="SimSun"/>
                <w:sz w:val="24"/>
                <w:szCs w:val="24"/>
                <w:lang w:eastAsia="zh-CN"/>
              </w:rPr>
              <w:t>2</w:t>
            </w:r>
            <w:proofErr w:type="gramEnd"/>
            <w:r w:rsidRPr="00655522">
              <w:rPr>
                <w:rFonts w:eastAsia="SimSun"/>
                <w:sz w:val="24"/>
                <w:szCs w:val="24"/>
                <w:lang w:eastAsia="zh-CN"/>
              </w:rPr>
              <w:t>;</w:t>
            </w:r>
          </w:p>
          <w:p w:rsidR="000D42EC" w:rsidRPr="00655522" w:rsidRDefault="000D42EC" w:rsidP="00BF7B87">
            <w:pPr>
              <w:keepLines w:val="0"/>
              <w:overflowPunct/>
              <w:autoSpaceDE/>
              <w:adjustRightInd/>
              <w:spacing w:line="240" w:lineRule="auto"/>
              <w:ind w:left="33" w:firstLine="426"/>
              <w:jc w:val="left"/>
              <w:rPr>
                <w:rFonts w:eastAsia="SimSun"/>
                <w:sz w:val="24"/>
                <w:szCs w:val="24"/>
                <w:lang w:eastAsia="zh-CN"/>
              </w:rPr>
            </w:pPr>
            <w:r w:rsidRPr="00655522">
              <w:rPr>
                <w:rFonts w:eastAsia="SimSun"/>
                <w:sz w:val="24"/>
                <w:szCs w:val="24"/>
                <w:lang w:eastAsia="zh-CN"/>
              </w:rPr>
              <w:t xml:space="preserve">минимальный отступ строений от передней границы участка  - </w:t>
            </w:r>
            <w:r w:rsidR="00FF66C8" w:rsidRPr="00655522">
              <w:rPr>
                <w:rFonts w:eastAsia="SimSun"/>
                <w:sz w:val="24"/>
                <w:szCs w:val="24"/>
                <w:lang w:eastAsia="zh-CN"/>
              </w:rPr>
              <w:t>без ограничений</w:t>
            </w:r>
            <w:r w:rsidRPr="00655522">
              <w:rPr>
                <w:rFonts w:eastAsia="SimSun"/>
                <w:sz w:val="24"/>
                <w:szCs w:val="24"/>
                <w:lang w:eastAsia="zh-CN"/>
              </w:rPr>
              <w:t>;</w:t>
            </w:r>
          </w:p>
          <w:p w:rsidR="000D42EC" w:rsidRPr="00655522" w:rsidRDefault="000D42EC" w:rsidP="00BF7B87">
            <w:pPr>
              <w:keepLines w:val="0"/>
              <w:overflowPunct/>
              <w:autoSpaceDE/>
              <w:adjustRightInd/>
              <w:spacing w:line="240" w:lineRule="auto"/>
              <w:ind w:firstLine="426"/>
              <w:jc w:val="left"/>
              <w:rPr>
                <w:rFonts w:eastAsia="SimSun"/>
                <w:sz w:val="24"/>
                <w:szCs w:val="24"/>
                <w:lang w:eastAsia="zh-CN"/>
              </w:rPr>
            </w:pPr>
            <w:r w:rsidRPr="00655522">
              <w:rPr>
                <w:rFonts w:eastAsia="SimSun"/>
                <w:sz w:val="24"/>
                <w:szCs w:val="24"/>
                <w:lang w:eastAsia="zh-CN"/>
              </w:rPr>
              <w:t>минимальный отступ от границ соседнего участка до строений - 1 м.</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Объекты по оказанию услуг и обслуживанию населения допускается размещать в отдельно стоящих, встроенных или пристроенных объектах с изолированными от жилых зданий или их частей входами.</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 xml:space="preserve"> </w:t>
            </w:r>
          </w:p>
          <w:p w:rsidR="000D42EC" w:rsidRPr="00655522" w:rsidRDefault="000D42EC" w:rsidP="00BF7B87">
            <w:pPr>
              <w:keepLines w:val="0"/>
              <w:tabs>
                <w:tab w:val="left" w:pos="1134"/>
              </w:tabs>
              <w:overflowPunct/>
              <w:autoSpaceDE/>
              <w:autoSpaceDN/>
              <w:adjustRightInd/>
              <w:spacing w:line="240" w:lineRule="auto"/>
              <w:ind w:firstLine="426"/>
              <w:jc w:val="left"/>
              <w:rPr>
                <w:rFonts w:eastAsia="SimSun"/>
                <w:sz w:val="24"/>
                <w:szCs w:val="24"/>
                <w:lang w:eastAsia="zh-CN"/>
              </w:rPr>
            </w:pPr>
          </w:p>
        </w:tc>
      </w:tr>
      <w:tr w:rsidR="00655522" w:rsidRPr="00655522" w:rsidTr="00BF7B87">
        <w:trPr>
          <w:trHeight w:val="20"/>
        </w:trPr>
        <w:tc>
          <w:tcPr>
            <w:tcW w:w="3249" w:type="dxa"/>
          </w:tcPr>
          <w:p w:rsidR="000D42EC" w:rsidRPr="00655522" w:rsidRDefault="000D42EC" w:rsidP="00BF7B87">
            <w:pPr>
              <w:keepLines w:val="0"/>
              <w:overflowPunct/>
              <w:autoSpaceDE/>
              <w:autoSpaceDN/>
              <w:adjustRightInd/>
              <w:spacing w:line="240" w:lineRule="auto"/>
              <w:ind w:firstLine="0"/>
              <w:jc w:val="left"/>
              <w:rPr>
                <w:rFonts w:eastAsia="SimSun"/>
                <w:sz w:val="24"/>
                <w:szCs w:val="24"/>
                <w:lang w:eastAsia="zh-CN"/>
              </w:rPr>
            </w:pPr>
            <w:r w:rsidRPr="00655522">
              <w:rPr>
                <w:rFonts w:eastAsia="SimSun"/>
                <w:sz w:val="24"/>
                <w:szCs w:val="24"/>
                <w:lang w:eastAsia="zh-CN"/>
              </w:rPr>
              <w:t>[</w:t>
            </w:r>
            <w:r w:rsidRPr="00655522">
              <w:rPr>
                <w:sz w:val="24"/>
                <w:szCs w:val="24"/>
                <w:lang w:eastAsia="zh-CN"/>
              </w:rPr>
              <w:t>3.3</w:t>
            </w:r>
            <w:r w:rsidRPr="00655522">
              <w:rPr>
                <w:rFonts w:eastAsia="SimSun"/>
                <w:sz w:val="24"/>
                <w:szCs w:val="24"/>
                <w:lang w:eastAsia="zh-CN"/>
              </w:rPr>
              <w:t>] - Бытовое обслуживание</w:t>
            </w:r>
          </w:p>
          <w:p w:rsidR="000D42EC" w:rsidRPr="00655522" w:rsidRDefault="000D42EC" w:rsidP="00BF7B87">
            <w:pPr>
              <w:keepLines w:val="0"/>
              <w:overflowPunct/>
              <w:autoSpaceDE/>
              <w:autoSpaceDN/>
              <w:adjustRightInd/>
              <w:spacing w:line="240" w:lineRule="auto"/>
              <w:ind w:firstLine="0"/>
              <w:jc w:val="left"/>
              <w:rPr>
                <w:rFonts w:eastAsia="SimSun"/>
                <w:sz w:val="24"/>
                <w:szCs w:val="24"/>
                <w:lang w:eastAsia="zh-CN"/>
              </w:rPr>
            </w:pPr>
          </w:p>
          <w:p w:rsidR="000D42EC" w:rsidRPr="00655522" w:rsidRDefault="000D42EC" w:rsidP="00BF7B87">
            <w:pPr>
              <w:keepLines w:val="0"/>
              <w:overflowPunct/>
              <w:autoSpaceDE/>
              <w:autoSpaceDN/>
              <w:adjustRightInd/>
              <w:spacing w:line="240" w:lineRule="auto"/>
              <w:ind w:firstLine="0"/>
              <w:jc w:val="left"/>
              <w:rPr>
                <w:rFonts w:eastAsia="SimSun"/>
                <w:sz w:val="24"/>
                <w:szCs w:val="24"/>
                <w:lang w:eastAsia="zh-CN"/>
              </w:rPr>
            </w:pPr>
          </w:p>
          <w:p w:rsidR="000D42EC" w:rsidRPr="00655522" w:rsidRDefault="000D42EC" w:rsidP="00BF7B87">
            <w:pPr>
              <w:keepLines w:val="0"/>
              <w:overflowPunct/>
              <w:autoSpaceDE/>
              <w:autoSpaceDN/>
              <w:adjustRightInd/>
              <w:spacing w:line="240" w:lineRule="auto"/>
              <w:ind w:firstLine="0"/>
              <w:jc w:val="left"/>
              <w:rPr>
                <w:rFonts w:eastAsia="SimSun"/>
                <w:sz w:val="24"/>
                <w:szCs w:val="24"/>
                <w:lang w:eastAsia="zh-CN"/>
              </w:rPr>
            </w:pPr>
          </w:p>
          <w:p w:rsidR="000D42EC" w:rsidRPr="00655522" w:rsidRDefault="000D42EC" w:rsidP="00BF7B87">
            <w:pPr>
              <w:keepLines w:val="0"/>
              <w:overflowPunct/>
              <w:autoSpaceDE/>
              <w:autoSpaceDN/>
              <w:adjustRightInd/>
              <w:spacing w:line="240" w:lineRule="auto"/>
              <w:ind w:firstLine="0"/>
              <w:jc w:val="left"/>
              <w:rPr>
                <w:rFonts w:eastAsia="SimSun"/>
                <w:sz w:val="24"/>
                <w:szCs w:val="24"/>
                <w:lang w:eastAsia="zh-CN"/>
              </w:rPr>
            </w:pPr>
          </w:p>
          <w:p w:rsidR="000D42EC" w:rsidRPr="00655522" w:rsidRDefault="000D42EC" w:rsidP="00BF7B87">
            <w:pPr>
              <w:keepLines w:val="0"/>
              <w:overflowPunct/>
              <w:autoSpaceDE/>
              <w:autoSpaceDN/>
              <w:adjustRightInd/>
              <w:spacing w:line="240" w:lineRule="auto"/>
              <w:ind w:firstLine="0"/>
              <w:jc w:val="left"/>
              <w:rPr>
                <w:rFonts w:eastAsia="SimSun"/>
                <w:sz w:val="24"/>
                <w:szCs w:val="24"/>
                <w:lang w:eastAsia="zh-CN"/>
              </w:rPr>
            </w:pPr>
          </w:p>
          <w:p w:rsidR="000D42EC" w:rsidRPr="00655522" w:rsidRDefault="000D42EC" w:rsidP="00BF7B87">
            <w:pPr>
              <w:keepLines w:val="0"/>
              <w:overflowPunct/>
              <w:autoSpaceDE/>
              <w:autoSpaceDN/>
              <w:adjustRightInd/>
              <w:spacing w:line="240" w:lineRule="auto"/>
              <w:ind w:firstLine="0"/>
              <w:jc w:val="left"/>
              <w:rPr>
                <w:rFonts w:eastAsia="SimSun"/>
                <w:sz w:val="24"/>
                <w:szCs w:val="24"/>
                <w:lang w:eastAsia="zh-CN"/>
              </w:rPr>
            </w:pPr>
          </w:p>
          <w:p w:rsidR="000D42EC" w:rsidRPr="00655522" w:rsidRDefault="000D42EC" w:rsidP="00BF7B87">
            <w:pPr>
              <w:keepLines w:val="0"/>
              <w:overflowPunct/>
              <w:autoSpaceDE/>
              <w:autoSpaceDN/>
              <w:adjustRightInd/>
              <w:spacing w:line="240" w:lineRule="auto"/>
              <w:ind w:firstLine="0"/>
              <w:jc w:val="left"/>
              <w:rPr>
                <w:rFonts w:eastAsia="SimSun"/>
                <w:sz w:val="24"/>
                <w:szCs w:val="24"/>
                <w:lang w:eastAsia="zh-CN"/>
              </w:rPr>
            </w:pPr>
          </w:p>
          <w:p w:rsidR="000D42EC" w:rsidRPr="00655522" w:rsidRDefault="000D42EC" w:rsidP="00BF7B87">
            <w:pPr>
              <w:keepLines w:val="0"/>
              <w:overflowPunct/>
              <w:autoSpaceDE/>
              <w:autoSpaceDN/>
              <w:adjustRightInd/>
              <w:spacing w:line="240" w:lineRule="auto"/>
              <w:ind w:firstLine="0"/>
              <w:jc w:val="left"/>
              <w:rPr>
                <w:rFonts w:eastAsia="SimSun"/>
                <w:sz w:val="24"/>
                <w:szCs w:val="24"/>
                <w:lang w:eastAsia="zh-CN"/>
              </w:rPr>
            </w:pPr>
          </w:p>
          <w:p w:rsidR="000D42EC" w:rsidRPr="00655522" w:rsidRDefault="000D42EC" w:rsidP="00BF7B87">
            <w:pPr>
              <w:keepLines w:val="0"/>
              <w:overflowPunct/>
              <w:autoSpaceDE/>
              <w:autoSpaceDN/>
              <w:adjustRightInd/>
              <w:spacing w:line="240" w:lineRule="auto"/>
              <w:ind w:firstLine="0"/>
              <w:jc w:val="left"/>
              <w:rPr>
                <w:rFonts w:eastAsia="SimSun"/>
                <w:sz w:val="24"/>
                <w:szCs w:val="24"/>
                <w:lang w:eastAsia="zh-CN"/>
              </w:rPr>
            </w:pPr>
          </w:p>
          <w:p w:rsidR="000D42EC" w:rsidRPr="00655522" w:rsidRDefault="000D42EC" w:rsidP="00BF7B87">
            <w:pPr>
              <w:keepLines w:val="0"/>
              <w:overflowPunct/>
              <w:autoSpaceDE/>
              <w:autoSpaceDN/>
              <w:adjustRightInd/>
              <w:spacing w:line="240" w:lineRule="auto"/>
              <w:ind w:firstLine="0"/>
              <w:jc w:val="left"/>
              <w:rPr>
                <w:rFonts w:eastAsia="SimSun"/>
                <w:sz w:val="24"/>
                <w:szCs w:val="24"/>
                <w:lang w:eastAsia="zh-CN"/>
              </w:rPr>
            </w:pPr>
          </w:p>
          <w:p w:rsidR="000D42EC" w:rsidRPr="00655522" w:rsidRDefault="000D42EC" w:rsidP="00BF7B87">
            <w:pPr>
              <w:keepLines w:val="0"/>
              <w:overflowPunct/>
              <w:autoSpaceDE/>
              <w:autoSpaceDN/>
              <w:adjustRightInd/>
              <w:spacing w:line="240" w:lineRule="auto"/>
              <w:ind w:firstLine="0"/>
              <w:jc w:val="left"/>
              <w:rPr>
                <w:rFonts w:eastAsia="SimSun"/>
                <w:sz w:val="24"/>
                <w:szCs w:val="24"/>
                <w:lang w:eastAsia="zh-CN"/>
              </w:rPr>
            </w:pPr>
          </w:p>
          <w:p w:rsidR="000D42EC" w:rsidRPr="00655522" w:rsidRDefault="000D42EC" w:rsidP="00BF7B87">
            <w:pPr>
              <w:keepLines w:val="0"/>
              <w:overflowPunct/>
              <w:autoSpaceDE/>
              <w:autoSpaceDN/>
              <w:adjustRightInd/>
              <w:spacing w:line="240" w:lineRule="auto"/>
              <w:ind w:firstLine="0"/>
              <w:jc w:val="left"/>
              <w:rPr>
                <w:rFonts w:eastAsia="SimSun"/>
                <w:sz w:val="24"/>
                <w:szCs w:val="24"/>
                <w:lang w:eastAsia="zh-CN"/>
              </w:rPr>
            </w:pPr>
          </w:p>
          <w:p w:rsidR="000D42EC" w:rsidRPr="00655522" w:rsidRDefault="000D42EC" w:rsidP="00BF7B87">
            <w:pPr>
              <w:keepLines w:val="0"/>
              <w:overflowPunct/>
              <w:autoSpaceDE/>
              <w:autoSpaceDN/>
              <w:adjustRightInd/>
              <w:spacing w:line="240" w:lineRule="auto"/>
              <w:ind w:firstLine="0"/>
              <w:jc w:val="left"/>
              <w:rPr>
                <w:rFonts w:eastAsia="SimSun"/>
                <w:sz w:val="24"/>
                <w:szCs w:val="24"/>
                <w:lang w:eastAsia="zh-CN"/>
              </w:rPr>
            </w:pPr>
          </w:p>
          <w:p w:rsidR="000D42EC" w:rsidRPr="00655522" w:rsidRDefault="000D42EC" w:rsidP="00BF7B87">
            <w:pPr>
              <w:keepLines w:val="0"/>
              <w:overflowPunct/>
              <w:autoSpaceDE/>
              <w:autoSpaceDN/>
              <w:adjustRightInd/>
              <w:spacing w:line="240" w:lineRule="auto"/>
              <w:ind w:firstLine="0"/>
              <w:jc w:val="left"/>
              <w:rPr>
                <w:rFonts w:eastAsia="SimSun"/>
                <w:sz w:val="24"/>
                <w:szCs w:val="24"/>
                <w:lang w:eastAsia="zh-CN"/>
              </w:rPr>
            </w:pPr>
          </w:p>
          <w:p w:rsidR="000D42EC" w:rsidRPr="00655522" w:rsidRDefault="000D42EC" w:rsidP="00BF7B87">
            <w:pPr>
              <w:keepLines w:val="0"/>
              <w:overflowPunct/>
              <w:autoSpaceDE/>
              <w:autoSpaceDN/>
              <w:adjustRightInd/>
              <w:spacing w:line="240" w:lineRule="auto"/>
              <w:ind w:firstLine="0"/>
              <w:jc w:val="left"/>
              <w:rPr>
                <w:rFonts w:eastAsia="SimSun"/>
                <w:sz w:val="24"/>
                <w:szCs w:val="24"/>
                <w:lang w:eastAsia="zh-CN"/>
              </w:rPr>
            </w:pPr>
          </w:p>
          <w:p w:rsidR="000D42EC" w:rsidRPr="00655522" w:rsidRDefault="000D42EC" w:rsidP="00BF7B87">
            <w:pPr>
              <w:spacing w:line="240" w:lineRule="auto"/>
              <w:jc w:val="left"/>
              <w:rPr>
                <w:rFonts w:eastAsia="SimSun"/>
                <w:sz w:val="24"/>
                <w:szCs w:val="24"/>
                <w:lang w:eastAsia="zh-CN"/>
              </w:rPr>
            </w:pPr>
          </w:p>
        </w:tc>
        <w:tc>
          <w:tcPr>
            <w:tcW w:w="3249" w:type="dxa"/>
          </w:tcPr>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Производственные помещения (категорий</w:t>
            </w:r>
            <w:proofErr w:type="gramStart"/>
            <w:r w:rsidRPr="00655522">
              <w:rPr>
                <w:rFonts w:eastAsia="SimSun"/>
                <w:sz w:val="24"/>
                <w:szCs w:val="24"/>
                <w:lang w:eastAsia="zh-CN"/>
              </w:rPr>
              <w:t xml:space="preserve"> В</w:t>
            </w:r>
            <w:proofErr w:type="gramEnd"/>
            <w:r w:rsidRPr="00655522">
              <w:rPr>
                <w:rFonts w:eastAsia="SimSun"/>
                <w:sz w:val="24"/>
                <w:szCs w:val="24"/>
                <w:lang w:eastAsia="zh-CN"/>
              </w:rPr>
              <w:t xml:space="preserve"> и Д для труда инвалидов и людей старшего возраста, в их числе: пункты выдачи работы на дом, мастерские для сборочных и декоративных работ); </w:t>
            </w:r>
          </w:p>
          <w:p w:rsidR="000D42EC" w:rsidRPr="00655522" w:rsidRDefault="000D42EC" w:rsidP="00BF7B87">
            <w:pPr>
              <w:keepLines w:val="0"/>
              <w:widowControl w:val="0"/>
              <w:overflowPunct/>
              <w:autoSpaceDE/>
              <w:autoSpaceDN/>
              <w:adjustRightInd/>
              <w:spacing w:line="240" w:lineRule="auto"/>
              <w:ind w:firstLine="426"/>
              <w:rPr>
                <w:sz w:val="24"/>
                <w:szCs w:val="24"/>
              </w:rPr>
            </w:pPr>
            <w:r w:rsidRPr="00655522">
              <w:rPr>
                <w:sz w:val="24"/>
                <w:szCs w:val="24"/>
              </w:rPr>
              <w:t xml:space="preserve">приемные пункты прачечных и химчисток; </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пошивочные ателье;</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ремонтные мастерские бытовой техники;</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мастерские по пошиву и ремонту обуви;</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мастерские по ремонту часов;</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 xml:space="preserve">парикмахерские; </w:t>
            </w:r>
          </w:p>
          <w:p w:rsidR="000D42EC" w:rsidRPr="00655522" w:rsidRDefault="000D42EC" w:rsidP="00BF7B87">
            <w:pPr>
              <w:spacing w:line="240" w:lineRule="auto"/>
              <w:ind w:firstLine="426"/>
              <w:jc w:val="left"/>
              <w:rPr>
                <w:rFonts w:eastAsia="SimSun"/>
                <w:sz w:val="24"/>
                <w:szCs w:val="24"/>
                <w:lang w:eastAsia="zh-CN"/>
              </w:rPr>
            </w:pPr>
            <w:r w:rsidRPr="00655522">
              <w:rPr>
                <w:rFonts w:eastAsia="SimSun"/>
                <w:sz w:val="24"/>
                <w:szCs w:val="24"/>
                <w:lang w:eastAsia="zh-CN"/>
              </w:rPr>
              <w:t>бани, сауны;</w:t>
            </w:r>
          </w:p>
        </w:tc>
        <w:tc>
          <w:tcPr>
            <w:tcW w:w="3249" w:type="dxa"/>
            <w:vMerge/>
          </w:tcPr>
          <w:p w:rsidR="000D42EC" w:rsidRPr="00655522" w:rsidRDefault="000D42EC" w:rsidP="00BF7B87">
            <w:pPr>
              <w:keepLines w:val="0"/>
              <w:tabs>
                <w:tab w:val="left" w:pos="1134"/>
              </w:tabs>
              <w:overflowPunct/>
              <w:autoSpaceDE/>
              <w:autoSpaceDN/>
              <w:adjustRightInd/>
              <w:spacing w:line="240" w:lineRule="auto"/>
              <w:ind w:firstLine="426"/>
              <w:jc w:val="left"/>
              <w:rPr>
                <w:rFonts w:eastAsia="SimSun"/>
                <w:sz w:val="24"/>
                <w:szCs w:val="24"/>
                <w:lang w:eastAsia="zh-CN"/>
              </w:rPr>
            </w:pPr>
          </w:p>
        </w:tc>
      </w:tr>
      <w:tr w:rsidR="00655522" w:rsidRPr="00655522" w:rsidTr="00BF7B87">
        <w:trPr>
          <w:trHeight w:val="1747"/>
        </w:trPr>
        <w:tc>
          <w:tcPr>
            <w:tcW w:w="3249" w:type="dxa"/>
          </w:tcPr>
          <w:p w:rsidR="000D42EC" w:rsidRPr="00655522" w:rsidRDefault="000D42EC" w:rsidP="00BF7B87">
            <w:pPr>
              <w:ind w:firstLine="0"/>
              <w:jc w:val="left"/>
              <w:rPr>
                <w:rFonts w:eastAsia="SimSun"/>
                <w:sz w:val="24"/>
                <w:szCs w:val="24"/>
                <w:lang w:eastAsia="zh-CN"/>
              </w:rPr>
            </w:pPr>
            <w:r w:rsidRPr="00655522">
              <w:rPr>
                <w:rFonts w:eastAsia="SimSun"/>
                <w:sz w:val="24"/>
                <w:szCs w:val="24"/>
                <w:lang w:eastAsia="zh-CN"/>
              </w:rPr>
              <w:t>[</w:t>
            </w:r>
            <w:r w:rsidRPr="00655522">
              <w:rPr>
                <w:sz w:val="24"/>
                <w:szCs w:val="24"/>
                <w:lang w:eastAsia="zh-CN"/>
              </w:rPr>
              <w:t>4.4</w:t>
            </w:r>
            <w:r w:rsidRPr="00655522">
              <w:rPr>
                <w:rFonts w:eastAsia="SimSun"/>
                <w:sz w:val="24"/>
                <w:szCs w:val="24"/>
                <w:lang w:eastAsia="zh-CN"/>
              </w:rPr>
              <w:t>] - Магазины</w:t>
            </w:r>
          </w:p>
        </w:tc>
        <w:tc>
          <w:tcPr>
            <w:tcW w:w="3249" w:type="dxa"/>
          </w:tcPr>
          <w:p w:rsidR="000D42EC" w:rsidRPr="00655522" w:rsidRDefault="000D42EC" w:rsidP="00BF7B87">
            <w:pPr>
              <w:ind w:firstLine="426"/>
              <w:jc w:val="left"/>
              <w:rPr>
                <w:rFonts w:eastAsia="SimSun"/>
                <w:sz w:val="24"/>
                <w:szCs w:val="24"/>
                <w:lang w:eastAsia="zh-CN"/>
              </w:rPr>
            </w:pPr>
            <w:r w:rsidRPr="00655522">
              <w:rPr>
                <w:rFonts w:eastAsia="SimSun"/>
                <w:sz w:val="24"/>
                <w:szCs w:val="24"/>
                <w:lang w:eastAsia="zh-CN"/>
              </w:rPr>
              <w:t>Магазины продовольственных, непродовольственных и смешанных товаров;</w:t>
            </w:r>
          </w:p>
          <w:p w:rsidR="000D42EC" w:rsidRPr="00655522" w:rsidRDefault="000D42EC" w:rsidP="00BF7B87">
            <w:pPr>
              <w:ind w:firstLine="426"/>
              <w:jc w:val="left"/>
              <w:rPr>
                <w:rFonts w:eastAsia="SimSun"/>
                <w:sz w:val="24"/>
                <w:szCs w:val="24"/>
                <w:lang w:eastAsia="zh-CN"/>
              </w:rPr>
            </w:pPr>
            <w:r w:rsidRPr="00655522">
              <w:rPr>
                <w:rFonts w:eastAsia="SimSun"/>
                <w:sz w:val="24"/>
                <w:szCs w:val="24"/>
                <w:lang w:eastAsia="zh-CN"/>
              </w:rPr>
              <w:t xml:space="preserve">аптеки, </w:t>
            </w:r>
            <w:proofErr w:type="spellStart"/>
            <w:r w:rsidRPr="00655522">
              <w:rPr>
                <w:rFonts w:eastAsia="SimSun"/>
                <w:sz w:val="24"/>
                <w:szCs w:val="24"/>
                <w:lang w:eastAsia="zh-CN"/>
              </w:rPr>
              <w:t>ветаптеки</w:t>
            </w:r>
            <w:proofErr w:type="spellEnd"/>
            <w:r w:rsidRPr="00655522">
              <w:rPr>
                <w:rFonts w:eastAsia="SimSun"/>
                <w:sz w:val="24"/>
                <w:szCs w:val="24"/>
                <w:lang w:eastAsia="zh-CN"/>
              </w:rPr>
              <w:t xml:space="preserve">; </w:t>
            </w:r>
          </w:p>
        </w:tc>
        <w:tc>
          <w:tcPr>
            <w:tcW w:w="3249" w:type="dxa"/>
            <w:vMerge/>
          </w:tcPr>
          <w:p w:rsidR="000D42EC" w:rsidRPr="00655522" w:rsidRDefault="000D42EC" w:rsidP="00BF7B87">
            <w:pPr>
              <w:keepLines w:val="0"/>
              <w:tabs>
                <w:tab w:val="left" w:pos="1134"/>
              </w:tabs>
              <w:overflowPunct/>
              <w:autoSpaceDE/>
              <w:autoSpaceDN/>
              <w:adjustRightInd/>
              <w:spacing w:line="240" w:lineRule="auto"/>
              <w:ind w:firstLine="426"/>
              <w:jc w:val="left"/>
              <w:rPr>
                <w:rFonts w:eastAsia="SimSun"/>
                <w:sz w:val="24"/>
                <w:szCs w:val="24"/>
                <w:lang w:eastAsia="zh-CN"/>
              </w:rPr>
            </w:pPr>
          </w:p>
        </w:tc>
      </w:tr>
      <w:tr w:rsidR="00655522" w:rsidRPr="00655522" w:rsidTr="00BF7B87">
        <w:trPr>
          <w:trHeight w:val="20"/>
        </w:trPr>
        <w:tc>
          <w:tcPr>
            <w:tcW w:w="3249" w:type="dxa"/>
            <w:vAlign w:val="center"/>
          </w:tcPr>
          <w:p w:rsidR="000D42EC" w:rsidRPr="00655522" w:rsidRDefault="000D42EC" w:rsidP="00BF7B87">
            <w:pPr>
              <w:keepLines w:val="0"/>
              <w:tabs>
                <w:tab w:val="left" w:pos="2520"/>
              </w:tabs>
              <w:overflowPunct/>
              <w:autoSpaceDE/>
              <w:autoSpaceDN/>
              <w:adjustRightInd/>
              <w:spacing w:line="240" w:lineRule="auto"/>
              <w:ind w:firstLine="0"/>
              <w:rPr>
                <w:rFonts w:eastAsia="SimSun"/>
                <w:sz w:val="24"/>
                <w:szCs w:val="24"/>
                <w:lang w:eastAsia="zh-CN"/>
              </w:rPr>
            </w:pPr>
            <w:r w:rsidRPr="00655522">
              <w:rPr>
                <w:rFonts w:eastAsia="SimSun"/>
                <w:sz w:val="24"/>
                <w:szCs w:val="24"/>
                <w:lang w:eastAsia="zh-CN"/>
              </w:rPr>
              <w:t>[</w:t>
            </w:r>
            <w:r w:rsidRPr="00655522">
              <w:rPr>
                <w:sz w:val="24"/>
                <w:szCs w:val="24"/>
                <w:lang w:eastAsia="zh-CN"/>
              </w:rPr>
              <w:t>2.7.1</w:t>
            </w:r>
            <w:r w:rsidRPr="00655522">
              <w:rPr>
                <w:rFonts w:eastAsia="SimSun"/>
                <w:sz w:val="24"/>
                <w:szCs w:val="24"/>
                <w:lang w:eastAsia="zh-CN"/>
              </w:rPr>
              <w:t>] - Объекты гаражного назначения</w:t>
            </w:r>
          </w:p>
        </w:tc>
        <w:tc>
          <w:tcPr>
            <w:tcW w:w="3249" w:type="dxa"/>
            <w:vMerge w:val="restart"/>
          </w:tcPr>
          <w:p w:rsidR="000D42EC" w:rsidRPr="00655522" w:rsidRDefault="000D42EC" w:rsidP="00BF7B87">
            <w:pPr>
              <w:keepLines w:val="0"/>
              <w:tabs>
                <w:tab w:val="left" w:pos="2520"/>
              </w:tabs>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Автостоянки боксового типа для постоянного хранения автомобилей и других транспортных средств;</w:t>
            </w:r>
          </w:p>
          <w:p w:rsidR="000D42EC" w:rsidRPr="00655522" w:rsidRDefault="000D42EC" w:rsidP="00BF7B87">
            <w:pPr>
              <w:keepLines w:val="0"/>
              <w:tabs>
                <w:tab w:val="left" w:pos="2520"/>
              </w:tabs>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Гаражи;</w:t>
            </w:r>
          </w:p>
          <w:p w:rsidR="000D42EC" w:rsidRPr="00655522" w:rsidRDefault="000D42EC" w:rsidP="00BF7B87">
            <w:pPr>
              <w:keepLines w:val="0"/>
              <w:tabs>
                <w:tab w:val="left" w:pos="2520"/>
              </w:tabs>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lastRenderedPageBreak/>
              <w:t>Стоянки для автомобилей надземного открытого и закрытого типов, гаражно-строительные кооперативы, подземные автостоянки, автостоянки с пандусами (рампами) и механизированные автостоянки.</w:t>
            </w:r>
          </w:p>
        </w:tc>
        <w:tc>
          <w:tcPr>
            <w:tcW w:w="3249" w:type="dxa"/>
            <w:vMerge w:val="restart"/>
          </w:tcPr>
          <w:p w:rsidR="000D42EC" w:rsidRPr="00655522" w:rsidRDefault="000D42EC" w:rsidP="00BF7B87">
            <w:pPr>
              <w:keepLines w:val="0"/>
              <w:tabs>
                <w:tab w:val="left" w:pos="1134"/>
              </w:tabs>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lastRenderedPageBreak/>
              <w:t>минимальная/максимальная площадь земельных участков – 18/1000 кв. м;</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максимальное количество надземных этажей – 2 этажа;</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lastRenderedPageBreak/>
              <w:t>максимальная высота зданий, строений, сооружений от уровня земли - 5 м;</w:t>
            </w:r>
          </w:p>
          <w:p w:rsidR="000D42EC" w:rsidRPr="00655522" w:rsidRDefault="000D42EC" w:rsidP="00BF7B87">
            <w:pPr>
              <w:keepLines w:val="0"/>
              <w:tabs>
                <w:tab w:val="left" w:pos="2520"/>
              </w:tabs>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максимальный процент застройки в границах земельного участка – 80%;</w:t>
            </w:r>
          </w:p>
          <w:p w:rsidR="000D42EC" w:rsidRPr="00655522" w:rsidRDefault="000D42EC" w:rsidP="00BF7B87">
            <w:pPr>
              <w:keepLines w:val="0"/>
              <w:tabs>
                <w:tab w:val="left" w:pos="2520"/>
              </w:tabs>
              <w:overflowPunct/>
              <w:autoSpaceDE/>
              <w:autoSpaceDN/>
              <w:adjustRightInd/>
              <w:spacing w:line="240" w:lineRule="auto"/>
              <w:ind w:firstLine="426"/>
              <w:jc w:val="left"/>
              <w:rPr>
                <w:rFonts w:eastAsia="SimSun"/>
                <w:sz w:val="24"/>
                <w:szCs w:val="24"/>
                <w:lang w:eastAsia="zh-CN"/>
              </w:rPr>
            </w:pPr>
          </w:p>
          <w:p w:rsidR="000D42EC" w:rsidRPr="00655522" w:rsidRDefault="000D42EC" w:rsidP="00BF7B87">
            <w:pPr>
              <w:keepLines w:val="0"/>
              <w:tabs>
                <w:tab w:val="left" w:pos="1134"/>
              </w:tabs>
              <w:overflowPunct/>
              <w:autoSpaceDE/>
              <w:autoSpaceDN/>
              <w:adjustRightInd/>
              <w:spacing w:line="240" w:lineRule="auto"/>
              <w:ind w:firstLine="426"/>
              <w:jc w:val="left"/>
              <w:rPr>
                <w:rFonts w:eastAsia="SimSun"/>
                <w:sz w:val="24"/>
                <w:szCs w:val="24"/>
                <w:lang w:eastAsia="zh-CN"/>
              </w:rPr>
            </w:pPr>
          </w:p>
        </w:tc>
      </w:tr>
      <w:tr w:rsidR="00655522" w:rsidRPr="00655522" w:rsidTr="00BF7B87">
        <w:trPr>
          <w:trHeight w:val="20"/>
        </w:trPr>
        <w:tc>
          <w:tcPr>
            <w:tcW w:w="3249" w:type="dxa"/>
            <w:vAlign w:val="center"/>
          </w:tcPr>
          <w:p w:rsidR="000D42EC" w:rsidRPr="00655522" w:rsidRDefault="000D42EC" w:rsidP="00BF7B87">
            <w:pPr>
              <w:tabs>
                <w:tab w:val="left" w:pos="2520"/>
              </w:tabs>
              <w:spacing w:line="240" w:lineRule="auto"/>
              <w:ind w:firstLine="0"/>
              <w:rPr>
                <w:rFonts w:eastAsia="SimSun"/>
                <w:sz w:val="24"/>
                <w:szCs w:val="24"/>
                <w:lang w:eastAsia="zh-CN"/>
              </w:rPr>
            </w:pPr>
            <w:r w:rsidRPr="00655522">
              <w:rPr>
                <w:rFonts w:eastAsia="SimSun"/>
                <w:sz w:val="24"/>
                <w:szCs w:val="24"/>
                <w:lang w:eastAsia="zh-CN"/>
              </w:rPr>
              <w:t>[</w:t>
            </w:r>
            <w:r w:rsidRPr="00655522">
              <w:rPr>
                <w:sz w:val="24"/>
                <w:szCs w:val="24"/>
                <w:lang w:eastAsia="zh-CN"/>
              </w:rPr>
              <w:t>4.9</w:t>
            </w:r>
            <w:r w:rsidRPr="00655522">
              <w:rPr>
                <w:rFonts w:eastAsia="SimSun"/>
                <w:sz w:val="24"/>
                <w:szCs w:val="24"/>
                <w:lang w:eastAsia="zh-CN"/>
              </w:rPr>
              <w:t>] - Обслуживание автотранспорта</w:t>
            </w:r>
          </w:p>
        </w:tc>
        <w:tc>
          <w:tcPr>
            <w:tcW w:w="3249" w:type="dxa"/>
            <w:vMerge/>
          </w:tcPr>
          <w:p w:rsidR="000D42EC" w:rsidRPr="00655522" w:rsidRDefault="000D42EC" w:rsidP="00BF7B87">
            <w:pPr>
              <w:spacing w:line="240" w:lineRule="auto"/>
              <w:ind w:firstLine="426"/>
              <w:jc w:val="left"/>
              <w:rPr>
                <w:rFonts w:eastAsia="SimSun"/>
                <w:sz w:val="24"/>
                <w:szCs w:val="24"/>
                <w:lang w:eastAsia="zh-CN"/>
              </w:rPr>
            </w:pPr>
          </w:p>
        </w:tc>
        <w:tc>
          <w:tcPr>
            <w:tcW w:w="3249" w:type="dxa"/>
            <w:vMerge/>
            <w:vAlign w:val="center"/>
          </w:tcPr>
          <w:p w:rsidR="000D42EC" w:rsidRPr="00655522" w:rsidRDefault="000D42EC" w:rsidP="00BF7B87">
            <w:pPr>
              <w:keepLines w:val="0"/>
              <w:tabs>
                <w:tab w:val="left" w:pos="1134"/>
              </w:tabs>
              <w:overflowPunct/>
              <w:autoSpaceDE/>
              <w:autoSpaceDN/>
              <w:adjustRightInd/>
              <w:spacing w:line="240" w:lineRule="auto"/>
              <w:ind w:firstLine="426"/>
              <w:jc w:val="left"/>
              <w:rPr>
                <w:rFonts w:eastAsia="SimSun"/>
                <w:sz w:val="24"/>
                <w:szCs w:val="24"/>
                <w:lang w:eastAsia="zh-CN"/>
              </w:rPr>
            </w:pPr>
          </w:p>
        </w:tc>
      </w:tr>
      <w:tr w:rsidR="000D42EC" w:rsidRPr="00655522" w:rsidTr="00BF7B87">
        <w:trPr>
          <w:trHeight w:val="20"/>
        </w:trPr>
        <w:tc>
          <w:tcPr>
            <w:tcW w:w="3249" w:type="dxa"/>
          </w:tcPr>
          <w:p w:rsidR="000D42EC" w:rsidRPr="00655522" w:rsidRDefault="000D42EC" w:rsidP="00BF7B87">
            <w:pPr>
              <w:keepLines w:val="0"/>
              <w:tabs>
                <w:tab w:val="left" w:pos="2520"/>
              </w:tabs>
              <w:overflowPunct/>
              <w:autoSpaceDE/>
              <w:autoSpaceDN/>
              <w:adjustRightInd/>
              <w:spacing w:line="240" w:lineRule="auto"/>
              <w:ind w:firstLine="0"/>
              <w:rPr>
                <w:rFonts w:eastAsia="SimSun"/>
                <w:sz w:val="24"/>
                <w:szCs w:val="24"/>
                <w:lang w:eastAsia="zh-CN"/>
              </w:rPr>
            </w:pPr>
            <w:r w:rsidRPr="00655522">
              <w:rPr>
                <w:rFonts w:eastAsia="SimSun"/>
                <w:sz w:val="24"/>
                <w:szCs w:val="24"/>
                <w:lang w:eastAsia="zh-CN"/>
              </w:rPr>
              <w:lastRenderedPageBreak/>
              <w:t>[4.9.1] - Объекты придорожного сервиса</w:t>
            </w:r>
          </w:p>
        </w:tc>
        <w:tc>
          <w:tcPr>
            <w:tcW w:w="3249" w:type="dxa"/>
          </w:tcPr>
          <w:p w:rsidR="000D42EC" w:rsidRPr="00655522" w:rsidRDefault="000D42EC" w:rsidP="00BF7B87">
            <w:pPr>
              <w:keepLines w:val="0"/>
              <w:overflowPunct/>
              <w:autoSpaceDE/>
              <w:autoSpaceDN/>
              <w:adjustRightInd/>
              <w:spacing w:line="240" w:lineRule="auto"/>
              <w:ind w:firstLine="540"/>
              <w:jc w:val="left"/>
              <w:rPr>
                <w:rFonts w:eastAsia="SimSun"/>
                <w:sz w:val="24"/>
                <w:szCs w:val="24"/>
                <w:lang w:eastAsia="zh-CN"/>
              </w:rPr>
            </w:pPr>
            <w:r w:rsidRPr="00655522">
              <w:rPr>
                <w:rFonts w:eastAsia="SimSun"/>
                <w:sz w:val="24"/>
                <w:szCs w:val="24"/>
                <w:lang w:eastAsia="zh-CN"/>
              </w:rPr>
              <w:t xml:space="preserve">Автозаправочные станции; авторемонтные и сервисные мастерские; автомойки; автостоянки; автоколонны, автобазы; парки грузового транспорта; </w:t>
            </w:r>
          </w:p>
        </w:tc>
        <w:tc>
          <w:tcPr>
            <w:tcW w:w="3249" w:type="dxa"/>
            <w:vAlign w:val="center"/>
          </w:tcPr>
          <w:p w:rsidR="000D42EC" w:rsidRPr="00655522" w:rsidRDefault="000D42EC" w:rsidP="00BF7B87">
            <w:pPr>
              <w:keepLines w:val="0"/>
              <w:tabs>
                <w:tab w:val="left" w:pos="1134"/>
              </w:tabs>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минимальная площадь земельных участков 100 кв. м;</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максимальное количество надземных этажей – 2 этажа;</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максимальная высота зданий, строений, сооружений от уровня земли - 5 м;</w:t>
            </w:r>
          </w:p>
          <w:p w:rsidR="000D42EC" w:rsidRPr="00655522" w:rsidRDefault="000D42EC" w:rsidP="00BF7B87">
            <w:pPr>
              <w:keepLines w:val="0"/>
              <w:tabs>
                <w:tab w:val="left" w:pos="2520"/>
              </w:tabs>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максимальный процент застройки в границах земельного участка – 60%;</w:t>
            </w:r>
          </w:p>
        </w:tc>
      </w:tr>
    </w:tbl>
    <w:p w:rsidR="000D42EC" w:rsidRPr="00655522" w:rsidRDefault="000D42EC" w:rsidP="0033554D">
      <w:pPr>
        <w:keepLines w:val="0"/>
        <w:tabs>
          <w:tab w:val="left" w:pos="2520"/>
        </w:tabs>
        <w:overflowPunct/>
        <w:autoSpaceDE/>
        <w:autoSpaceDN/>
        <w:adjustRightInd/>
        <w:spacing w:line="240" w:lineRule="auto"/>
        <w:ind w:firstLine="426"/>
        <w:jc w:val="left"/>
        <w:rPr>
          <w:rFonts w:eastAsia="SimSun"/>
          <w:sz w:val="24"/>
          <w:szCs w:val="24"/>
          <w:lang w:eastAsia="zh-CN"/>
        </w:rPr>
      </w:pPr>
    </w:p>
    <w:p w:rsidR="000D42EC" w:rsidRPr="00655522" w:rsidRDefault="000D42EC" w:rsidP="0033554D">
      <w:pPr>
        <w:keepLines w:val="0"/>
        <w:tabs>
          <w:tab w:val="left" w:pos="2520"/>
        </w:tabs>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УСЛОВНО РАЗРЕШЕННЫЕ ВИДЫ И ПАРАМЕТРЫ ИСПОЛЬЗОВАНИЯ</w:t>
      </w:r>
    </w:p>
    <w:p w:rsidR="000D42EC" w:rsidRPr="00655522" w:rsidRDefault="000D42EC" w:rsidP="0033554D">
      <w:pPr>
        <w:keepLines w:val="0"/>
        <w:tabs>
          <w:tab w:val="left" w:pos="2520"/>
        </w:tabs>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ЗЕМЕЛЬНЫХ УЧАСТКОВ И ОБЪЕКТОВ КАПИТАЛЬНОГО СТРОИТЕЛЬСТВА</w:t>
      </w:r>
    </w:p>
    <w:tbl>
      <w:tblPr>
        <w:tblW w:w="9747"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3249"/>
        <w:gridCol w:w="3238"/>
        <w:gridCol w:w="3260"/>
      </w:tblGrid>
      <w:tr w:rsidR="00655522" w:rsidRPr="00655522" w:rsidTr="00BF7B87">
        <w:trPr>
          <w:trHeight w:val="20"/>
        </w:trPr>
        <w:tc>
          <w:tcPr>
            <w:tcW w:w="3249" w:type="dxa"/>
            <w:vAlign w:val="center"/>
          </w:tcPr>
          <w:p w:rsidR="000D42EC" w:rsidRPr="00655522" w:rsidRDefault="000D42EC" w:rsidP="00BF7B87">
            <w:pPr>
              <w:keepLines w:val="0"/>
              <w:tabs>
                <w:tab w:val="left" w:pos="2520"/>
              </w:tabs>
              <w:overflowPunct/>
              <w:autoSpaceDE/>
              <w:autoSpaceDN/>
              <w:adjustRightInd/>
              <w:spacing w:line="240" w:lineRule="auto"/>
              <w:ind w:firstLine="0"/>
              <w:jc w:val="center"/>
              <w:rPr>
                <w:rFonts w:eastAsia="SimSun"/>
                <w:sz w:val="24"/>
                <w:szCs w:val="24"/>
                <w:lang w:eastAsia="zh-CN"/>
              </w:rPr>
            </w:pPr>
            <w:r w:rsidRPr="00655522">
              <w:rPr>
                <w:rFonts w:eastAsia="SimSun"/>
                <w:sz w:val="24"/>
                <w:szCs w:val="24"/>
                <w:lang w:eastAsia="zh-CN"/>
              </w:rPr>
              <w:t>ВИДЫ ИСПОЛЬЗОВАНИЯ ЗЕМЕЛЬНЫХ УЧАСТКОВ</w:t>
            </w:r>
          </w:p>
        </w:tc>
        <w:tc>
          <w:tcPr>
            <w:tcW w:w="3238" w:type="dxa"/>
            <w:vAlign w:val="center"/>
          </w:tcPr>
          <w:p w:rsidR="000D42EC" w:rsidRPr="00655522" w:rsidRDefault="000D42EC" w:rsidP="00BF7B87">
            <w:pPr>
              <w:keepLines w:val="0"/>
              <w:tabs>
                <w:tab w:val="left" w:pos="2520"/>
              </w:tabs>
              <w:overflowPunct/>
              <w:autoSpaceDE/>
              <w:autoSpaceDN/>
              <w:adjustRightInd/>
              <w:spacing w:line="240" w:lineRule="auto"/>
              <w:ind w:left="-170" w:firstLine="0"/>
              <w:jc w:val="center"/>
              <w:rPr>
                <w:rFonts w:eastAsia="SimSun"/>
                <w:sz w:val="24"/>
                <w:szCs w:val="24"/>
                <w:lang w:eastAsia="zh-CN"/>
              </w:rPr>
            </w:pPr>
            <w:r w:rsidRPr="00655522">
              <w:rPr>
                <w:rFonts w:eastAsia="SimSun"/>
                <w:sz w:val="24"/>
                <w:szCs w:val="24"/>
                <w:lang w:eastAsia="zh-CN"/>
              </w:rPr>
              <w:t>ВИДЫ ОБЪЕКТОВ КАПИТАЛЬНОГО СТРОИТЕЛЬСТВА</w:t>
            </w:r>
          </w:p>
        </w:tc>
        <w:tc>
          <w:tcPr>
            <w:tcW w:w="3260" w:type="dxa"/>
            <w:vAlign w:val="center"/>
          </w:tcPr>
          <w:p w:rsidR="000D42EC" w:rsidRPr="00655522" w:rsidRDefault="000D42EC" w:rsidP="00BF7B87">
            <w:pPr>
              <w:keepLines w:val="0"/>
              <w:tabs>
                <w:tab w:val="left" w:pos="2520"/>
              </w:tabs>
              <w:overflowPunct/>
              <w:autoSpaceDE/>
              <w:autoSpaceDN/>
              <w:adjustRightInd/>
              <w:spacing w:line="240" w:lineRule="auto"/>
              <w:ind w:firstLine="34"/>
              <w:jc w:val="center"/>
              <w:rPr>
                <w:rFonts w:eastAsia="SimSun"/>
                <w:sz w:val="24"/>
                <w:szCs w:val="24"/>
                <w:lang w:eastAsia="zh-CN"/>
              </w:rPr>
            </w:pPr>
            <w:r w:rsidRPr="00655522">
              <w:rPr>
                <w:rFonts w:eastAsia="SimSun"/>
                <w:sz w:val="24"/>
                <w:szCs w:val="24"/>
                <w:lang w:eastAsia="zh-CN"/>
              </w:rPr>
              <w:t>ПАРАМЕТРЫ РАЗРЕШЕННОГО ИСПОЛЬЗОВАНИЯ ЗЕМЕЛЬНЫХ УЧАСТКОВ И ОБЪЕКТОВ КАПИТАЛЬНОГО СТРОИТЕЛЬСТВА</w:t>
            </w:r>
          </w:p>
        </w:tc>
      </w:tr>
      <w:tr w:rsidR="000D42EC" w:rsidRPr="00655522" w:rsidTr="00BF7B87">
        <w:trPr>
          <w:trHeight w:val="20"/>
        </w:trPr>
        <w:tc>
          <w:tcPr>
            <w:tcW w:w="3249" w:type="dxa"/>
            <w:tcBorders>
              <w:bottom w:val="single" w:sz="4" w:space="0" w:color="auto"/>
            </w:tcBorders>
            <w:vAlign w:val="center"/>
          </w:tcPr>
          <w:p w:rsidR="000D42EC" w:rsidRPr="00655522" w:rsidRDefault="000D42EC" w:rsidP="00BF7B87">
            <w:pPr>
              <w:keepLines w:val="0"/>
              <w:tabs>
                <w:tab w:val="left" w:pos="2520"/>
              </w:tabs>
              <w:overflowPunct/>
              <w:autoSpaceDE/>
              <w:autoSpaceDN/>
              <w:adjustRightInd/>
              <w:spacing w:line="240" w:lineRule="auto"/>
              <w:ind w:firstLine="0"/>
              <w:jc w:val="center"/>
              <w:rPr>
                <w:rFonts w:eastAsia="SimSun"/>
                <w:sz w:val="24"/>
                <w:szCs w:val="24"/>
                <w:lang w:eastAsia="zh-CN"/>
              </w:rPr>
            </w:pPr>
            <w:r w:rsidRPr="00655522">
              <w:rPr>
                <w:rFonts w:eastAsia="SimSun"/>
                <w:sz w:val="24"/>
                <w:szCs w:val="24"/>
                <w:lang w:eastAsia="zh-CN"/>
              </w:rPr>
              <w:t>нет</w:t>
            </w:r>
          </w:p>
        </w:tc>
        <w:tc>
          <w:tcPr>
            <w:tcW w:w="3238" w:type="dxa"/>
            <w:tcBorders>
              <w:bottom w:val="single" w:sz="4" w:space="0" w:color="auto"/>
            </w:tcBorders>
            <w:vAlign w:val="center"/>
          </w:tcPr>
          <w:p w:rsidR="000D42EC" w:rsidRPr="00655522" w:rsidRDefault="000D42EC" w:rsidP="00BF7B87">
            <w:pPr>
              <w:keepLines w:val="0"/>
              <w:tabs>
                <w:tab w:val="left" w:pos="2520"/>
              </w:tabs>
              <w:overflowPunct/>
              <w:autoSpaceDE/>
              <w:autoSpaceDN/>
              <w:adjustRightInd/>
              <w:spacing w:line="240" w:lineRule="auto"/>
              <w:ind w:left="-170" w:firstLine="0"/>
              <w:jc w:val="center"/>
              <w:rPr>
                <w:rFonts w:eastAsia="SimSun"/>
                <w:sz w:val="24"/>
                <w:szCs w:val="24"/>
                <w:lang w:eastAsia="zh-CN"/>
              </w:rPr>
            </w:pPr>
            <w:r w:rsidRPr="00655522">
              <w:rPr>
                <w:rFonts w:eastAsia="SimSun"/>
                <w:sz w:val="24"/>
                <w:szCs w:val="24"/>
                <w:lang w:eastAsia="zh-CN"/>
              </w:rPr>
              <w:t>нет</w:t>
            </w:r>
          </w:p>
        </w:tc>
        <w:tc>
          <w:tcPr>
            <w:tcW w:w="3260" w:type="dxa"/>
            <w:vAlign w:val="center"/>
          </w:tcPr>
          <w:p w:rsidR="000D42EC" w:rsidRPr="00655522" w:rsidRDefault="000D42EC" w:rsidP="00BF7B87">
            <w:pPr>
              <w:keepLines w:val="0"/>
              <w:tabs>
                <w:tab w:val="left" w:pos="2520"/>
              </w:tabs>
              <w:overflowPunct/>
              <w:autoSpaceDE/>
              <w:autoSpaceDN/>
              <w:adjustRightInd/>
              <w:spacing w:line="240" w:lineRule="auto"/>
              <w:ind w:firstLine="34"/>
              <w:jc w:val="center"/>
              <w:rPr>
                <w:rFonts w:eastAsia="SimSun"/>
                <w:sz w:val="24"/>
                <w:szCs w:val="24"/>
                <w:lang w:eastAsia="zh-CN"/>
              </w:rPr>
            </w:pPr>
            <w:r w:rsidRPr="00655522">
              <w:rPr>
                <w:rFonts w:eastAsia="SimSun"/>
                <w:sz w:val="24"/>
                <w:szCs w:val="24"/>
                <w:lang w:eastAsia="zh-CN"/>
              </w:rPr>
              <w:t>нет</w:t>
            </w:r>
          </w:p>
        </w:tc>
      </w:tr>
    </w:tbl>
    <w:p w:rsidR="000D42EC" w:rsidRPr="00655522" w:rsidRDefault="000D42EC" w:rsidP="0033554D">
      <w:pPr>
        <w:keepLines w:val="0"/>
        <w:tabs>
          <w:tab w:val="left" w:pos="2520"/>
        </w:tabs>
        <w:overflowPunct/>
        <w:autoSpaceDE/>
        <w:autoSpaceDN/>
        <w:adjustRightInd/>
        <w:spacing w:line="240" w:lineRule="auto"/>
        <w:ind w:firstLine="426"/>
        <w:jc w:val="center"/>
        <w:rPr>
          <w:rFonts w:eastAsia="SimSun"/>
          <w:sz w:val="24"/>
          <w:szCs w:val="24"/>
          <w:lang w:eastAsia="zh-CN"/>
        </w:rPr>
      </w:pPr>
    </w:p>
    <w:p w:rsidR="000D42EC" w:rsidRPr="00655522" w:rsidRDefault="000D42EC" w:rsidP="0033554D">
      <w:pPr>
        <w:keepLines w:val="0"/>
        <w:tabs>
          <w:tab w:val="left" w:pos="2520"/>
        </w:tabs>
        <w:overflowPunct/>
        <w:autoSpaceDE/>
        <w:autoSpaceDN/>
        <w:adjustRightInd/>
        <w:spacing w:line="240" w:lineRule="auto"/>
        <w:ind w:firstLine="426"/>
        <w:jc w:val="center"/>
        <w:rPr>
          <w:rFonts w:eastAsia="SimSun"/>
          <w:sz w:val="24"/>
          <w:szCs w:val="24"/>
          <w:lang w:eastAsia="zh-CN"/>
        </w:rPr>
      </w:pPr>
      <w:r w:rsidRPr="00655522">
        <w:rPr>
          <w:rFonts w:eastAsia="SimSun"/>
          <w:sz w:val="24"/>
          <w:szCs w:val="24"/>
          <w:lang w:eastAsia="zh-CN"/>
        </w:rPr>
        <w:t>ВСПОМОГАТЕЛЬНЫЕ ВИДЫ И ПАРАМЕТРЫ РАЗРЕШЕННОГО ИСПОЛЬЗОВАНИЯ ЗЕМЕЛЬНЫХ УЧАСТКОВ И ОБЪЕКТОВ КАПИТАЛЬНОГО СТРОИТЕЛЬСТВА</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87"/>
        <w:gridCol w:w="5719"/>
      </w:tblGrid>
      <w:tr w:rsidR="00655522" w:rsidRPr="00655522" w:rsidTr="00BF7B87">
        <w:trPr>
          <w:trHeight w:val="552"/>
        </w:trPr>
        <w:tc>
          <w:tcPr>
            <w:tcW w:w="3887" w:type="dxa"/>
            <w:vAlign w:val="center"/>
          </w:tcPr>
          <w:p w:rsidR="000D42EC" w:rsidRPr="00655522" w:rsidRDefault="000D42EC" w:rsidP="00BF7B87">
            <w:pPr>
              <w:keepLines w:val="0"/>
              <w:tabs>
                <w:tab w:val="left" w:pos="2520"/>
              </w:tabs>
              <w:overflowPunct/>
              <w:autoSpaceDE/>
              <w:autoSpaceDN/>
              <w:adjustRightInd/>
              <w:spacing w:line="240" w:lineRule="auto"/>
              <w:ind w:firstLine="426"/>
              <w:jc w:val="center"/>
              <w:rPr>
                <w:rFonts w:eastAsia="SimSun"/>
                <w:sz w:val="24"/>
                <w:szCs w:val="24"/>
                <w:lang w:eastAsia="zh-CN"/>
              </w:rPr>
            </w:pPr>
            <w:r w:rsidRPr="00655522">
              <w:rPr>
                <w:rFonts w:eastAsia="SimSun"/>
                <w:sz w:val="24"/>
                <w:szCs w:val="24"/>
                <w:lang w:eastAsia="zh-CN"/>
              </w:rPr>
              <w:t xml:space="preserve">ВИДЫ </w:t>
            </w:r>
          </w:p>
        </w:tc>
        <w:tc>
          <w:tcPr>
            <w:tcW w:w="5719" w:type="dxa"/>
            <w:vAlign w:val="center"/>
          </w:tcPr>
          <w:p w:rsidR="000D42EC" w:rsidRPr="00655522" w:rsidRDefault="000D42EC" w:rsidP="00BF7B87">
            <w:pPr>
              <w:keepLines w:val="0"/>
              <w:tabs>
                <w:tab w:val="left" w:pos="2520"/>
              </w:tabs>
              <w:overflowPunct/>
              <w:autoSpaceDE/>
              <w:autoSpaceDN/>
              <w:adjustRightInd/>
              <w:spacing w:line="240" w:lineRule="auto"/>
              <w:ind w:firstLine="426"/>
              <w:jc w:val="center"/>
              <w:rPr>
                <w:rFonts w:eastAsia="SimSun"/>
                <w:sz w:val="24"/>
                <w:szCs w:val="24"/>
                <w:lang w:eastAsia="zh-CN"/>
              </w:rPr>
            </w:pPr>
            <w:r w:rsidRPr="00655522">
              <w:rPr>
                <w:rFonts w:eastAsia="SimSun"/>
                <w:sz w:val="24"/>
                <w:szCs w:val="24"/>
                <w:lang w:eastAsia="zh-CN"/>
              </w:rPr>
              <w:t>ПАРАМЕТРЫ</w:t>
            </w:r>
          </w:p>
        </w:tc>
      </w:tr>
      <w:tr w:rsidR="00655522" w:rsidRPr="00655522" w:rsidTr="00BF7B87">
        <w:tc>
          <w:tcPr>
            <w:tcW w:w="3887" w:type="dxa"/>
          </w:tcPr>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 xml:space="preserve">Объекты инженерной инфраструктуры и объекты вспомогательного инженерного назначения; </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контрольно-пропускные пункты, пункты охраны, проходные.</w:t>
            </w:r>
          </w:p>
        </w:tc>
        <w:tc>
          <w:tcPr>
            <w:tcW w:w="5719" w:type="dxa"/>
          </w:tcPr>
          <w:p w:rsidR="000D42EC" w:rsidRPr="00655522" w:rsidRDefault="000D42EC" w:rsidP="001B3C07">
            <w:pPr>
              <w:jc w:val="left"/>
              <w:rPr>
                <w:rFonts w:eastAsia="SimSun"/>
                <w:sz w:val="24"/>
                <w:szCs w:val="24"/>
                <w:lang w:eastAsia="zh-CN"/>
              </w:rPr>
            </w:pPr>
            <w:r w:rsidRPr="00655522">
              <w:rPr>
                <w:rFonts w:eastAsia="SimSun"/>
                <w:sz w:val="24"/>
                <w:szCs w:val="24"/>
                <w:lang w:eastAsia="zh-CN"/>
              </w:rPr>
              <w:t>Минимальная/максимальная площадь земельных участков и максимальный процент застройки в границах земельного участка должен соответствовать  параметрам основного или условно разрешенного вида использования земельных участков.</w:t>
            </w:r>
          </w:p>
          <w:p w:rsidR="000D42EC" w:rsidRPr="00655522" w:rsidRDefault="000D42EC" w:rsidP="001B3C0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Максимальное количество надземных этажей – не более 2.</w:t>
            </w:r>
          </w:p>
          <w:p w:rsidR="000D42EC" w:rsidRPr="00655522" w:rsidRDefault="000D42EC" w:rsidP="001B3C0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Максимальная высота-30 м.</w:t>
            </w:r>
          </w:p>
        </w:tc>
      </w:tr>
      <w:tr w:rsidR="00655522" w:rsidRPr="00655522" w:rsidTr="00BF7B87">
        <w:tc>
          <w:tcPr>
            <w:tcW w:w="3887" w:type="dxa"/>
          </w:tcPr>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Площадки для мусоросборников.</w:t>
            </w:r>
          </w:p>
        </w:tc>
        <w:tc>
          <w:tcPr>
            <w:tcW w:w="5719" w:type="dxa"/>
          </w:tcPr>
          <w:p w:rsidR="000D42EC" w:rsidRPr="00655522" w:rsidRDefault="000D42EC" w:rsidP="00BF7B87">
            <w:pPr>
              <w:rPr>
                <w:rFonts w:eastAsia="SimSun"/>
                <w:sz w:val="24"/>
                <w:szCs w:val="24"/>
                <w:lang w:eastAsia="zh-CN"/>
              </w:rPr>
            </w:pPr>
            <w:r w:rsidRPr="00655522">
              <w:rPr>
                <w:rFonts w:eastAsia="SimSun"/>
                <w:sz w:val="24"/>
                <w:szCs w:val="24"/>
                <w:lang w:eastAsia="zh-CN"/>
              </w:rPr>
              <w:t xml:space="preserve">Минимальная/максимальная площадь </w:t>
            </w:r>
            <w:r w:rsidRPr="00655522">
              <w:rPr>
                <w:rFonts w:eastAsia="SimSun"/>
                <w:sz w:val="24"/>
                <w:szCs w:val="24"/>
                <w:lang w:eastAsia="zh-CN"/>
              </w:rPr>
              <w:lastRenderedPageBreak/>
              <w:t>земельных участков и максимальный процент застройки в границах земельного участка должен соответствовать  параметрам основного или условно разрешенного вида использования земельных участков.</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Максимальная высота – 30 м.</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Расстояние от площадок для мусоросборников до производственных и вспомогательных помещений не менее - 30 м.</w:t>
            </w:r>
          </w:p>
        </w:tc>
      </w:tr>
      <w:tr w:rsidR="00655522" w:rsidRPr="00655522" w:rsidTr="00BF7B87">
        <w:tc>
          <w:tcPr>
            <w:tcW w:w="3887" w:type="dxa"/>
          </w:tcPr>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lastRenderedPageBreak/>
              <w:t>Площадки для сбора твердых бытовых отходов.</w:t>
            </w:r>
          </w:p>
        </w:tc>
        <w:tc>
          <w:tcPr>
            <w:tcW w:w="5719" w:type="dxa"/>
          </w:tcPr>
          <w:p w:rsidR="000D42EC" w:rsidRPr="00655522" w:rsidRDefault="000D42EC" w:rsidP="00BF7B87">
            <w:pPr>
              <w:rPr>
                <w:rFonts w:eastAsia="SimSun"/>
                <w:sz w:val="24"/>
                <w:szCs w:val="24"/>
                <w:lang w:eastAsia="zh-CN"/>
              </w:rPr>
            </w:pPr>
            <w:r w:rsidRPr="00655522">
              <w:rPr>
                <w:rFonts w:eastAsia="SimSun"/>
                <w:sz w:val="24"/>
                <w:szCs w:val="24"/>
                <w:lang w:eastAsia="zh-CN"/>
              </w:rPr>
              <w:t>Минимальная/максимальная площадь земельных участков и максимальный процент застройки в границах земельного участка должен соответствовать  параметрам основного или условно разрешенного вида использования земельных участков.</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Максимальная высота – 2 м.</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 xml:space="preserve">Расстояние от площадок с контейнерами до окон жилых домов, границ участков детских, лечебных учреждений, мест отдыха должны быть не менее 20 м, и не более 100 м. </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Общее количество контейнеров не более 5 шт.</w:t>
            </w:r>
          </w:p>
        </w:tc>
      </w:tr>
    </w:tbl>
    <w:p w:rsidR="000D42EC" w:rsidRPr="00655522" w:rsidRDefault="000D42EC" w:rsidP="0033554D">
      <w:pPr>
        <w:keepLines w:val="0"/>
        <w:overflowPunct/>
        <w:spacing w:line="240" w:lineRule="auto"/>
        <w:ind w:firstLine="426"/>
        <w:rPr>
          <w:rFonts w:eastAsia="SimSun"/>
          <w:sz w:val="24"/>
          <w:szCs w:val="24"/>
          <w:lang w:eastAsia="zh-CN"/>
        </w:rPr>
      </w:pPr>
      <w:r w:rsidRPr="00655522">
        <w:rPr>
          <w:rFonts w:eastAsia="SimSun"/>
          <w:sz w:val="24"/>
          <w:szCs w:val="24"/>
          <w:lang w:eastAsia="zh-CN"/>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 </w:t>
      </w:r>
    </w:p>
    <w:p w:rsidR="000D42EC" w:rsidRPr="00655522" w:rsidRDefault="000D42EC" w:rsidP="0033554D">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Допускается блокировка зданий и сооружений, а также хозяйственных построек на смежных земельных участках по взаимному (удостоверенному) согласию владельцев при новом строительстве с соблюдением технических регламентов.</w:t>
      </w:r>
    </w:p>
    <w:p w:rsidR="000D42EC" w:rsidRPr="00655522" w:rsidRDefault="000D42EC" w:rsidP="0033554D">
      <w:pPr>
        <w:keepLines w:val="0"/>
        <w:overflowPunct/>
        <w:autoSpaceDE/>
        <w:autoSpaceDN/>
        <w:adjustRightInd/>
        <w:spacing w:line="240" w:lineRule="auto"/>
        <w:ind w:firstLine="426"/>
        <w:rPr>
          <w:rFonts w:eastAsia="SimSun"/>
          <w:sz w:val="24"/>
          <w:szCs w:val="24"/>
          <w:lang w:eastAsia="zh-CN"/>
        </w:rPr>
      </w:pPr>
    </w:p>
    <w:p w:rsidR="000D42EC" w:rsidRPr="00655522" w:rsidRDefault="000D42EC" w:rsidP="0033554D">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Примечание (общее):</w:t>
      </w:r>
    </w:p>
    <w:p w:rsidR="000D42EC" w:rsidRPr="00655522" w:rsidRDefault="000D42EC" w:rsidP="0033554D">
      <w:pPr>
        <w:keepLines w:val="0"/>
        <w:overflowPunct/>
        <w:autoSpaceDE/>
        <w:autoSpaceDN/>
        <w:adjustRightInd/>
        <w:spacing w:line="240" w:lineRule="auto"/>
        <w:ind w:firstLine="426"/>
        <w:rPr>
          <w:rFonts w:eastAsia="SimSun"/>
          <w:sz w:val="24"/>
          <w:szCs w:val="24"/>
          <w:lang w:eastAsia="zh-CN"/>
        </w:rPr>
      </w:pPr>
      <w:proofErr w:type="gramStart"/>
      <w:r w:rsidRPr="00655522">
        <w:rPr>
          <w:rFonts w:eastAsia="SimSun"/>
          <w:sz w:val="24"/>
          <w:szCs w:val="24"/>
          <w:lang w:eastAsia="zh-CN"/>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roofErr w:type="gramEnd"/>
    </w:p>
    <w:p w:rsidR="000D42EC" w:rsidRPr="00655522" w:rsidRDefault="000D42EC" w:rsidP="0033554D">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Размещение новых населенных пунктов и строительство объектов капитального строительства без проведения специальных защитных мероприятий по предотвращению негативного воздействия вод в границах зон затопления, подтопления запрещаются.</w:t>
      </w:r>
    </w:p>
    <w:p w:rsidR="000D42EC" w:rsidRPr="00655522" w:rsidRDefault="000D42EC" w:rsidP="0033554D">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В границах зон затопления, подтопления запрещаются:</w:t>
      </w:r>
    </w:p>
    <w:p w:rsidR="000D42EC" w:rsidRPr="00655522" w:rsidRDefault="000D42EC" w:rsidP="0033554D">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1) использование сточных вод в целях регулирования плодородия почв;</w:t>
      </w:r>
    </w:p>
    <w:p w:rsidR="000D42EC" w:rsidRPr="00655522" w:rsidRDefault="000D42EC" w:rsidP="0033554D">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2) размещение кладбищ, скотомогильников, мест захоронения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rsidR="000D42EC" w:rsidRPr="00655522" w:rsidRDefault="000D42EC" w:rsidP="0033554D">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3) осуществление авиационных мер по борьбе с вредными организмами.</w:t>
      </w:r>
    </w:p>
    <w:p w:rsidR="000D42EC" w:rsidRPr="00655522" w:rsidRDefault="000D42EC" w:rsidP="0033554D">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Поднятие уровня земельного участка путем отсыпки грунта допускается при наличии письменного согласия правообладателей соседних земельных участков, подпись которых должна быть удостоверена нотариально.</w:t>
      </w:r>
    </w:p>
    <w:p w:rsidR="000D42EC" w:rsidRPr="00655522" w:rsidRDefault="000D42EC" w:rsidP="0033554D">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rsidR="000D42EC" w:rsidRPr="00655522" w:rsidRDefault="000D42EC" w:rsidP="0033554D">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lastRenderedPageBreak/>
        <w:t>Размещение зданий, строений и сооружений возможно при соблюдении требований статей 31, 32, 33, 34, 35 настоящих Правил.</w:t>
      </w:r>
    </w:p>
    <w:p w:rsidR="000D42EC" w:rsidRPr="00655522" w:rsidRDefault="000D42EC" w:rsidP="0033554D">
      <w:pPr>
        <w:keepLines w:val="0"/>
        <w:overflowPunct/>
        <w:autoSpaceDE/>
        <w:autoSpaceDN/>
        <w:adjustRightInd/>
        <w:spacing w:line="240" w:lineRule="auto"/>
        <w:ind w:firstLine="426"/>
        <w:jc w:val="left"/>
        <w:rPr>
          <w:rFonts w:eastAsia="SimSun"/>
          <w:sz w:val="24"/>
          <w:szCs w:val="24"/>
          <w:lang w:eastAsia="zh-CN"/>
        </w:rPr>
      </w:pPr>
    </w:p>
    <w:p w:rsidR="000D42EC" w:rsidRPr="00655522" w:rsidRDefault="000D42EC" w:rsidP="0033554D">
      <w:pPr>
        <w:keepLines w:val="0"/>
        <w:overflowPunct/>
        <w:autoSpaceDE/>
        <w:autoSpaceDN/>
        <w:adjustRightInd/>
        <w:spacing w:line="240" w:lineRule="auto"/>
        <w:ind w:firstLine="426"/>
        <w:jc w:val="center"/>
        <w:rPr>
          <w:rFonts w:eastAsia="SimSun"/>
          <w:bCs/>
          <w:caps/>
          <w:sz w:val="24"/>
          <w:szCs w:val="24"/>
          <w:lang w:eastAsia="zh-CN"/>
        </w:rPr>
      </w:pPr>
    </w:p>
    <w:p w:rsidR="000D42EC" w:rsidRPr="00655522" w:rsidRDefault="000D42EC" w:rsidP="0033554D">
      <w:pPr>
        <w:keepLines w:val="0"/>
        <w:overflowPunct/>
        <w:autoSpaceDE/>
        <w:autoSpaceDN/>
        <w:adjustRightInd/>
        <w:spacing w:line="240" w:lineRule="auto"/>
        <w:ind w:firstLine="426"/>
        <w:jc w:val="center"/>
        <w:rPr>
          <w:rFonts w:eastAsia="SimSun"/>
          <w:bCs/>
          <w:caps/>
          <w:sz w:val="24"/>
          <w:szCs w:val="24"/>
          <w:lang w:eastAsia="zh-CN"/>
        </w:rPr>
      </w:pPr>
    </w:p>
    <w:p w:rsidR="000D42EC" w:rsidRPr="00655522" w:rsidRDefault="000D42EC" w:rsidP="0033554D">
      <w:pPr>
        <w:keepLines w:val="0"/>
        <w:overflowPunct/>
        <w:autoSpaceDE/>
        <w:autoSpaceDN/>
        <w:adjustRightInd/>
        <w:spacing w:line="240" w:lineRule="auto"/>
        <w:ind w:firstLine="426"/>
        <w:jc w:val="center"/>
        <w:rPr>
          <w:rFonts w:eastAsia="SimSun"/>
          <w:bCs/>
          <w:caps/>
          <w:sz w:val="24"/>
          <w:szCs w:val="24"/>
          <w:lang w:eastAsia="zh-CN"/>
        </w:rPr>
      </w:pPr>
      <w:r w:rsidRPr="00655522">
        <w:rPr>
          <w:rFonts w:eastAsia="SimSun"/>
          <w:bCs/>
          <w:caps/>
          <w:sz w:val="24"/>
          <w:szCs w:val="24"/>
          <w:lang w:eastAsia="zh-CN"/>
        </w:rPr>
        <w:t>Зоны сельскохозяйственного использования:</w:t>
      </w:r>
    </w:p>
    <w:p w:rsidR="000D42EC" w:rsidRPr="00655522" w:rsidRDefault="000D42EC" w:rsidP="0033554D">
      <w:pPr>
        <w:keepLines w:val="0"/>
        <w:overflowPunct/>
        <w:autoSpaceDE/>
        <w:autoSpaceDN/>
        <w:adjustRightInd/>
        <w:spacing w:line="240" w:lineRule="auto"/>
        <w:ind w:firstLine="426"/>
        <w:rPr>
          <w:rFonts w:eastAsia="SimSun"/>
          <w:bCs/>
          <w:i/>
          <w:caps/>
          <w:sz w:val="24"/>
          <w:szCs w:val="24"/>
          <w:lang w:eastAsia="zh-CN"/>
        </w:rPr>
      </w:pPr>
      <w:proofErr w:type="gramStart"/>
      <w:r w:rsidRPr="00655522">
        <w:rPr>
          <w:i/>
          <w:sz w:val="24"/>
          <w:szCs w:val="24"/>
        </w:rPr>
        <w:t>Земельные участки в составе зон сельскохозяйственного использования в населенных пунктах - земельные участки, занятые пашнями, многолетними насаждениями, а также зданиями, строениями, сооружениями сельскохозяйственного назначения, - используются в целях ведения сельскохозяйственного производства до момента изменения вида их использования в соответствии с генеральными планами населенных пунктов и правилами землепользования и застройки.</w:t>
      </w:r>
      <w:proofErr w:type="gramEnd"/>
    </w:p>
    <w:p w:rsidR="000D42EC" w:rsidRPr="00655522" w:rsidRDefault="000D42EC" w:rsidP="0033554D">
      <w:pPr>
        <w:keepLines w:val="0"/>
        <w:overflowPunct/>
        <w:autoSpaceDE/>
        <w:autoSpaceDN/>
        <w:adjustRightInd/>
        <w:spacing w:line="240" w:lineRule="auto"/>
        <w:ind w:firstLine="426"/>
        <w:jc w:val="center"/>
        <w:rPr>
          <w:rFonts w:eastAsia="SimSun"/>
          <w:sz w:val="24"/>
          <w:szCs w:val="24"/>
          <w:u w:val="single"/>
          <w:lang w:eastAsia="zh-CN"/>
        </w:rPr>
      </w:pPr>
    </w:p>
    <w:p w:rsidR="000D42EC" w:rsidRPr="00655522" w:rsidRDefault="000D42EC" w:rsidP="0033554D">
      <w:pPr>
        <w:keepLines w:val="0"/>
        <w:overflowPunct/>
        <w:autoSpaceDE/>
        <w:autoSpaceDN/>
        <w:adjustRightInd/>
        <w:spacing w:line="240" w:lineRule="auto"/>
        <w:ind w:firstLine="426"/>
        <w:jc w:val="center"/>
        <w:rPr>
          <w:rFonts w:eastAsia="SimSun"/>
          <w:sz w:val="24"/>
          <w:szCs w:val="24"/>
          <w:u w:val="single"/>
          <w:lang w:eastAsia="zh-CN"/>
        </w:rPr>
      </w:pPr>
      <w:r w:rsidRPr="00655522">
        <w:rPr>
          <w:rFonts w:eastAsia="SimSun"/>
          <w:sz w:val="24"/>
          <w:szCs w:val="24"/>
          <w:u w:val="single"/>
          <w:lang w:eastAsia="zh-CN"/>
        </w:rPr>
        <w:t>СХ-1. Зона сельскохозяйственных угодий.</w:t>
      </w:r>
    </w:p>
    <w:p w:rsidR="000D42EC" w:rsidRPr="00655522" w:rsidRDefault="000D42EC" w:rsidP="0033554D">
      <w:pPr>
        <w:keepLines w:val="0"/>
        <w:overflowPunct/>
        <w:autoSpaceDE/>
        <w:autoSpaceDN/>
        <w:adjustRightInd/>
        <w:spacing w:line="240" w:lineRule="auto"/>
        <w:ind w:firstLine="426"/>
        <w:jc w:val="center"/>
        <w:rPr>
          <w:rFonts w:eastAsia="SimSun"/>
          <w:sz w:val="24"/>
          <w:szCs w:val="24"/>
          <w:u w:val="single"/>
          <w:lang w:eastAsia="zh-CN"/>
        </w:rPr>
      </w:pPr>
    </w:p>
    <w:p w:rsidR="000D42EC" w:rsidRPr="00655522" w:rsidRDefault="000D42EC" w:rsidP="0033554D">
      <w:pPr>
        <w:keepLines w:val="0"/>
        <w:widowControl w:val="0"/>
        <w:overflowPunct/>
        <w:autoSpaceDE/>
        <w:autoSpaceDN/>
        <w:adjustRightInd/>
        <w:spacing w:line="240" w:lineRule="auto"/>
        <w:ind w:firstLine="426"/>
        <w:rPr>
          <w:rFonts w:eastAsia="SimSun"/>
          <w:i/>
          <w:sz w:val="24"/>
          <w:szCs w:val="24"/>
          <w:lang w:eastAsia="zh-CN"/>
        </w:rPr>
      </w:pPr>
      <w:r w:rsidRPr="00655522">
        <w:rPr>
          <w:rFonts w:eastAsia="SimSun"/>
          <w:i/>
          <w:sz w:val="24"/>
          <w:szCs w:val="24"/>
          <w:lang w:eastAsia="zh-CN"/>
        </w:rPr>
        <w:t>Зона СХ - 1 предназначена для выращивания сельхозпродукции и выделена для обеспечения правовых условий сохранения сельскохозяйственных угодий, предотвращения их занятия другими видами деятельности при соблюдении нижеследующих видов и параметров разрешенного использования недвижимости.</w:t>
      </w:r>
    </w:p>
    <w:p w:rsidR="000D42EC" w:rsidRPr="00655522" w:rsidRDefault="000D42EC" w:rsidP="0033554D">
      <w:pPr>
        <w:keepLines w:val="0"/>
        <w:widowControl w:val="0"/>
        <w:overflowPunct/>
        <w:autoSpaceDE/>
        <w:autoSpaceDN/>
        <w:adjustRightInd/>
        <w:spacing w:line="240" w:lineRule="auto"/>
        <w:ind w:firstLine="426"/>
        <w:jc w:val="left"/>
        <w:rPr>
          <w:rFonts w:eastAsia="SimSun"/>
          <w:sz w:val="24"/>
          <w:szCs w:val="24"/>
          <w:lang w:eastAsia="zh-CN"/>
        </w:rPr>
      </w:pPr>
    </w:p>
    <w:p w:rsidR="000D42EC" w:rsidRPr="00655522" w:rsidRDefault="000D42EC" w:rsidP="0033554D">
      <w:pPr>
        <w:keepLines w:val="0"/>
        <w:widowControl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ОСНОВНЫЕ ВИДЫ И ПАРАМЕТРЫ РАЗРЕШЕННОГО ИСПОЛЬЗОВАНИЯ ЗЕМЕЛЬНЫХ УЧАСТКОВ И ОБЪЕКТОВ КАПИТАЛЬНОГО СТРОИТЕЛЬСТВА</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10"/>
        <w:gridCol w:w="2977"/>
        <w:gridCol w:w="3260"/>
      </w:tblGrid>
      <w:tr w:rsidR="00655522" w:rsidRPr="00655522" w:rsidTr="00BF7B87">
        <w:trPr>
          <w:trHeight w:val="20"/>
        </w:trPr>
        <w:tc>
          <w:tcPr>
            <w:tcW w:w="3510" w:type="dxa"/>
            <w:vAlign w:val="center"/>
          </w:tcPr>
          <w:p w:rsidR="000D42EC" w:rsidRPr="00655522" w:rsidRDefault="000D42EC" w:rsidP="00BF7B87">
            <w:pPr>
              <w:keepLines w:val="0"/>
              <w:tabs>
                <w:tab w:val="left" w:pos="2520"/>
              </w:tabs>
              <w:overflowPunct/>
              <w:autoSpaceDE/>
              <w:autoSpaceDN/>
              <w:adjustRightInd/>
              <w:spacing w:line="240" w:lineRule="auto"/>
              <w:ind w:firstLine="0"/>
              <w:jc w:val="center"/>
              <w:rPr>
                <w:rFonts w:eastAsia="SimSun"/>
                <w:sz w:val="24"/>
                <w:szCs w:val="24"/>
                <w:lang w:eastAsia="zh-CN"/>
              </w:rPr>
            </w:pPr>
            <w:r w:rsidRPr="00655522">
              <w:rPr>
                <w:rFonts w:eastAsia="SimSun"/>
                <w:sz w:val="24"/>
                <w:szCs w:val="24"/>
                <w:lang w:eastAsia="zh-CN"/>
              </w:rPr>
              <w:t>ВИДЫ ИСПОЛЬЗОВАНИЯ ЗЕМЕЛЬНЫХ УЧАСТКОВ</w:t>
            </w:r>
          </w:p>
        </w:tc>
        <w:tc>
          <w:tcPr>
            <w:tcW w:w="2977" w:type="dxa"/>
            <w:vAlign w:val="center"/>
          </w:tcPr>
          <w:p w:rsidR="000D42EC" w:rsidRPr="00655522" w:rsidRDefault="000D42EC" w:rsidP="00BF7B87">
            <w:pPr>
              <w:keepLines w:val="0"/>
              <w:tabs>
                <w:tab w:val="left" w:pos="2520"/>
              </w:tabs>
              <w:overflowPunct/>
              <w:autoSpaceDE/>
              <w:autoSpaceDN/>
              <w:adjustRightInd/>
              <w:spacing w:line="240" w:lineRule="auto"/>
              <w:ind w:left="-170" w:firstLine="0"/>
              <w:jc w:val="center"/>
              <w:rPr>
                <w:rFonts w:eastAsia="SimSun"/>
                <w:sz w:val="24"/>
                <w:szCs w:val="24"/>
                <w:lang w:eastAsia="zh-CN"/>
              </w:rPr>
            </w:pPr>
            <w:r w:rsidRPr="00655522">
              <w:rPr>
                <w:rFonts w:eastAsia="SimSun"/>
                <w:sz w:val="24"/>
                <w:szCs w:val="24"/>
                <w:lang w:eastAsia="zh-CN"/>
              </w:rPr>
              <w:t>ВИДЫ ОБЪЕКТОВ КАПИТАЛЬНОГО СТРОИТЕЛЬСТВА</w:t>
            </w:r>
          </w:p>
        </w:tc>
        <w:tc>
          <w:tcPr>
            <w:tcW w:w="3260" w:type="dxa"/>
            <w:vAlign w:val="center"/>
          </w:tcPr>
          <w:p w:rsidR="000D42EC" w:rsidRPr="00655522" w:rsidRDefault="000D42EC" w:rsidP="00BF7B87">
            <w:pPr>
              <w:keepLines w:val="0"/>
              <w:tabs>
                <w:tab w:val="left" w:pos="2520"/>
              </w:tabs>
              <w:overflowPunct/>
              <w:autoSpaceDE/>
              <w:autoSpaceDN/>
              <w:adjustRightInd/>
              <w:spacing w:line="240" w:lineRule="auto"/>
              <w:ind w:firstLine="34"/>
              <w:jc w:val="center"/>
              <w:rPr>
                <w:rFonts w:eastAsia="SimSun"/>
                <w:sz w:val="24"/>
                <w:szCs w:val="24"/>
                <w:lang w:eastAsia="zh-CN"/>
              </w:rPr>
            </w:pPr>
            <w:r w:rsidRPr="00655522">
              <w:rPr>
                <w:rFonts w:eastAsia="SimSun"/>
                <w:sz w:val="24"/>
                <w:szCs w:val="24"/>
                <w:lang w:eastAsia="zh-CN"/>
              </w:rPr>
              <w:t>ПАРАМЕТРЫ РАЗРЕШЕННОГО ИСПОЛЬЗОВАНИЯ ЗЕМЕЛЬНЫХ УЧАСТКОВ И ОБЪЕКТОВ КАПИТАЛЬНОГО СТРОИТЕЛЬСТВА</w:t>
            </w:r>
          </w:p>
        </w:tc>
      </w:tr>
      <w:tr w:rsidR="00655522" w:rsidRPr="00655522" w:rsidTr="00BF7B87">
        <w:trPr>
          <w:trHeight w:val="914"/>
        </w:trPr>
        <w:tc>
          <w:tcPr>
            <w:tcW w:w="3510" w:type="dxa"/>
          </w:tcPr>
          <w:p w:rsidR="000D42EC" w:rsidRPr="00655522" w:rsidRDefault="000D42EC" w:rsidP="00BF7B87">
            <w:pPr>
              <w:spacing w:line="240" w:lineRule="auto"/>
              <w:ind w:firstLine="0"/>
              <w:jc w:val="left"/>
              <w:rPr>
                <w:rFonts w:eastAsia="SimSun"/>
                <w:sz w:val="24"/>
                <w:szCs w:val="24"/>
                <w:lang w:eastAsia="zh-CN"/>
              </w:rPr>
            </w:pPr>
            <w:r w:rsidRPr="00655522">
              <w:rPr>
                <w:rFonts w:eastAsia="SimSun"/>
                <w:sz w:val="24"/>
                <w:szCs w:val="24"/>
                <w:lang w:eastAsia="zh-CN"/>
              </w:rPr>
              <w:t>[1.2] – Выращивание зерновых и иных сельскохозяйственных культур</w:t>
            </w:r>
          </w:p>
        </w:tc>
        <w:tc>
          <w:tcPr>
            <w:tcW w:w="2977" w:type="dxa"/>
            <w:vMerge w:val="restart"/>
          </w:tcPr>
          <w:p w:rsidR="000D42EC" w:rsidRPr="00655522" w:rsidRDefault="000D42EC" w:rsidP="00BF7B87">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Здания, строения и сооружения необходимые для функционирования сельского хозяйства</w:t>
            </w:r>
          </w:p>
        </w:tc>
        <w:tc>
          <w:tcPr>
            <w:tcW w:w="3260" w:type="dxa"/>
            <w:vMerge w:val="restart"/>
          </w:tcPr>
          <w:p w:rsidR="000D42EC" w:rsidRPr="00655522" w:rsidRDefault="000D42EC" w:rsidP="00BF7B87">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Минимальный  размер земельного участка – 5000 кв. м;</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максимальный процент застройки в границах земельного участка – 30%;</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максимальная высота зданий, строений, сооружений от уровня земли - 20 м;</w:t>
            </w:r>
          </w:p>
          <w:p w:rsidR="000D42EC" w:rsidRPr="00655522" w:rsidRDefault="000D42EC" w:rsidP="00BF7B87">
            <w:pPr>
              <w:keepLines w:val="0"/>
              <w:overflowPunct/>
              <w:autoSpaceDE/>
              <w:autoSpaceDN/>
              <w:adjustRightInd/>
              <w:spacing w:line="240" w:lineRule="auto"/>
              <w:ind w:left="33" w:firstLine="426"/>
              <w:jc w:val="left"/>
              <w:rPr>
                <w:rFonts w:eastAsia="SimSun"/>
                <w:sz w:val="24"/>
                <w:szCs w:val="24"/>
                <w:lang w:eastAsia="zh-CN"/>
              </w:rPr>
            </w:pPr>
            <w:r w:rsidRPr="00655522">
              <w:rPr>
                <w:rFonts w:eastAsia="SimSun"/>
                <w:sz w:val="24"/>
                <w:szCs w:val="24"/>
                <w:lang w:eastAsia="zh-CN"/>
              </w:rPr>
              <w:t>минимальный отступ от границ участка - 1 м;</w:t>
            </w:r>
          </w:p>
        </w:tc>
      </w:tr>
      <w:tr w:rsidR="00655522" w:rsidRPr="00655522" w:rsidTr="00BF7B87">
        <w:trPr>
          <w:trHeight w:val="270"/>
        </w:trPr>
        <w:tc>
          <w:tcPr>
            <w:tcW w:w="3510" w:type="dxa"/>
          </w:tcPr>
          <w:p w:rsidR="000D42EC" w:rsidRPr="00655522" w:rsidRDefault="000D42EC" w:rsidP="00BF7B87">
            <w:pPr>
              <w:spacing w:line="240" w:lineRule="auto"/>
              <w:ind w:firstLine="0"/>
              <w:jc w:val="left"/>
              <w:rPr>
                <w:rFonts w:eastAsia="SimSun"/>
                <w:sz w:val="24"/>
                <w:szCs w:val="24"/>
                <w:lang w:eastAsia="zh-CN"/>
              </w:rPr>
            </w:pPr>
            <w:r w:rsidRPr="00655522">
              <w:rPr>
                <w:rFonts w:eastAsia="SimSun"/>
                <w:sz w:val="24"/>
                <w:szCs w:val="24"/>
                <w:lang w:eastAsia="zh-CN"/>
              </w:rPr>
              <w:t>[1.3] – Овощеводство.</w:t>
            </w:r>
          </w:p>
        </w:tc>
        <w:tc>
          <w:tcPr>
            <w:tcW w:w="2977" w:type="dxa"/>
            <w:vMerge/>
          </w:tcPr>
          <w:p w:rsidR="000D42EC" w:rsidRPr="00655522" w:rsidRDefault="000D42EC" w:rsidP="00BF7B87">
            <w:pPr>
              <w:keepLines w:val="0"/>
              <w:overflowPunct/>
              <w:autoSpaceDE/>
              <w:autoSpaceDN/>
              <w:adjustRightInd/>
              <w:spacing w:line="240" w:lineRule="auto"/>
              <w:ind w:firstLine="426"/>
              <w:rPr>
                <w:rFonts w:eastAsia="SimSun"/>
                <w:sz w:val="24"/>
                <w:szCs w:val="24"/>
                <w:lang w:eastAsia="zh-CN"/>
              </w:rPr>
            </w:pPr>
          </w:p>
        </w:tc>
        <w:tc>
          <w:tcPr>
            <w:tcW w:w="3260" w:type="dxa"/>
            <w:vMerge/>
          </w:tcPr>
          <w:p w:rsidR="000D42EC" w:rsidRPr="00655522" w:rsidRDefault="000D42EC" w:rsidP="00BF7B87">
            <w:pPr>
              <w:keepLines w:val="0"/>
              <w:overflowPunct/>
              <w:autoSpaceDE/>
              <w:autoSpaceDN/>
              <w:adjustRightInd/>
              <w:spacing w:line="240" w:lineRule="auto"/>
              <w:ind w:firstLine="426"/>
              <w:rPr>
                <w:rFonts w:eastAsia="SimSun"/>
                <w:sz w:val="24"/>
                <w:szCs w:val="24"/>
                <w:lang w:eastAsia="zh-CN"/>
              </w:rPr>
            </w:pPr>
          </w:p>
        </w:tc>
      </w:tr>
      <w:tr w:rsidR="00655522" w:rsidRPr="00655522" w:rsidTr="00BF7B87">
        <w:trPr>
          <w:trHeight w:val="844"/>
        </w:trPr>
        <w:tc>
          <w:tcPr>
            <w:tcW w:w="3510" w:type="dxa"/>
          </w:tcPr>
          <w:p w:rsidR="000D42EC" w:rsidRPr="00655522" w:rsidRDefault="000D42EC" w:rsidP="00BF7B87">
            <w:pPr>
              <w:spacing w:line="240" w:lineRule="auto"/>
              <w:ind w:firstLine="0"/>
              <w:jc w:val="left"/>
              <w:rPr>
                <w:rFonts w:eastAsia="SimSun"/>
                <w:sz w:val="24"/>
                <w:szCs w:val="24"/>
                <w:lang w:eastAsia="zh-CN"/>
              </w:rPr>
            </w:pPr>
            <w:r w:rsidRPr="00655522">
              <w:rPr>
                <w:rFonts w:eastAsia="SimSun"/>
                <w:sz w:val="24"/>
                <w:szCs w:val="24"/>
                <w:lang w:eastAsia="zh-CN"/>
              </w:rPr>
              <w:t>[1.4] – Выращивание тонизирующих, лекарственных, цветочных культур</w:t>
            </w:r>
          </w:p>
        </w:tc>
        <w:tc>
          <w:tcPr>
            <w:tcW w:w="2977" w:type="dxa"/>
            <w:vMerge/>
          </w:tcPr>
          <w:p w:rsidR="000D42EC" w:rsidRPr="00655522" w:rsidRDefault="000D42EC" w:rsidP="00BF7B87">
            <w:pPr>
              <w:keepLines w:val="0"/>
              <w:overflowPunct/>
              <w:autoSpaceDE/>
              <w:autoSpaceDN/>
              <w:adjustRightInd/>
              <w:spacing w:line="240" w:lineRule="auto"/>
              <w:ind w:firstLine="426"/>
              <w:rPr>
                <w:rFonts w:eastAsia="SimSun"/>
                <w:sz w:val="24"/>
                <w:szCs w:val="24"/>
                <w:lang w:eastAsia="zh-CN"/>
              </w:rPr>
            </w:pPr>
          </w:p>
        </w:tc>
        <w:tc>
          <w:tcPr>
            <w:tcW w:w="3260" w:type="dxa"/>
            <w:vMerge/>
          </w:tcPr>
          <w:p w:rsidR="000D42EC" w:rsidRPr="00655522" w:rsidRDefault="000D42EC" w:rsidP="00BF7B87">
            <w:pPr>
              <w:keepLines w:val="0"/>
              <w:overflowPunct/>
              <w:autoSpaceDE/>
              <w:autoSpaceDN/>
              <w:adjustRightInd/>
              <w:spacing w:line="240" w:lineRule="auto"/>
              <w:ind w:firstLine="426"/>
              <w:rPr>
                <w:rFonts w:eastAsia="SimSun"/>
                <w:sz w:val="24"/>
                <w:szCs w:val="24"/>
                <w:lang w:eastAsia="zh-CN"/>
              </w:rPr>
            </w:pPr>
          </w:p>
        </w:tc>
      </w:tr>
      <w:tr w:rsidR="00655522" w:rsidRPr="00655522" w:rsidTr="00BF7B87">
        <w:trPr>
          <w:trHeight w:val="330"/>
        </w:trPr>
        <w:tc>
          <w:tcPr>
            <w:tcW w:w="3510" w:type="dxa"/>
          </w:tcPr>
          <w:p w:rsidR="000D42EC" w:rsidRPr="00655522" w:rsidRDefault="000D42EC" w:rsidP="00BF7B87">
            <w:pPr>
              <w:spacing w:line="240" w:lineRule="auto"/>
              <w:ind w:firstLine="0"/>
              <w:jc w:val="left"/>
              <w:rPr>
                <w:rFonts w:eastAsia="SimSun"/>
                <w:sz w:val="24"/>
                <w:szCs w:val="24"/>
                <w:lang w:eastAsia="zh-CN"/>
              </w:rPr>
            </w:pPr>
            <w:r w:rsidRPr="00655522">
              <w:rPr>
                <w:rFonts w:eastAsia="SimSun"/>
                <w:sz w:val="24"/>
                <w:szCs w:val="24"/>
                <w:lang w:eastAsia="zh-CN"/>
              </w:rPr>
              <w:t>[1.5] – Садоводство</w:t>
            </w:r>
          </w:p>
        </w:tc>
        <w:tc>
          <w:tcPr>
            <w:tcW w:w="2977" w:type="dxa"/>
            <w:vMerge/>
          </w:tcPr>
          <w:p w:rsidR="000D42EC" w:rsidRPr="00655522" w:rsidRDefault="000D42EC" w:rsidP="00BF7B87">
            <w:pPr>
              <w:keepLines w:val="0"/>
              <w:overflowPunct/>
              <w:autoSpaceDE/>
              <w:autoSpaceDN/>
              <w:adjustRightInd/>
              <w:spacing w:line="240" w:lineRule="auto"/>
              <w:ind w:firstLine="426"/>
              <w:rPr>
                <w:rFonts w:eastAsia="SimSun"/>
                <w:sz w:val="24"/>
                <w:szCs w:val="24"/>
                <w:lang w:eastAsia="zh-CN"/>
              </w:rPr>
            </w:pPr>
          </w:p>
        </w:tc>
        <w:tc>
          <w:tcPr>
            <w:tcW w:w="3260" w:type="dxa"/>
            <w:vMerge/>
          </w:tcPr>
          <w:p w:rsidR="000D42EC" w:rsidRPr="00655522" w:rsidRDefault="000D42EC" w:rsidP="00BF7B87">
            <w:pPr>
              <w:keepLines w:val="0"/>
              <w:overflowPunct/>
              <w:autoSpaceDE/>
              <w:autoSpaceDN/>
              <w:adjustRightInd/>
              <w:spacing w:line="240" w:lineRule="auto"/>
              <w:ind w:firstLine="426"/>
              <w:rPr>
                <w:rFonts w:eastAsia="SimSun"/>
                <w:sz w:val="24"/>
                <w:szCs w:val="24"/>
                <w:lang w:eastAsia="zh-CN"/>
              </w:rPr>
            </w:pPr>
          </w:p>
        </w:tc>
      </w:tr>
      <w:tr w:rsidR="00655522" w:rsidRPr="00655522" w:rsidTr="00BF7B87">
        <w:trPr>
          <w:trHeight w:val="495"/>
        </w:trPr>
        <w:tc>
          <w:tcPr>
            <w:tcW w:w="3510" w:type="dxa"/>
          </w:tcPr>
          <w:p w:rsidR="000D42EC" w:rsidRPr="00655522" w:rsidRDefault="000D42EC" w:rsidP="00BF7B87">
            <w:pPr>
              <w:spacing w:line="240" w:lineRule="auto"/>
              <w:ind w:firstLine="0"/>
              <w:jc w:val="left"/>
              <w:rPr>
                <w:rFonts w:eastAsia="SimSun"/>
                <w:sz w:val="24"/>
                <w:szCs w:val="24"/>
                <w:lang w:eastAsia="zh-CN"/>
              </w:rPr>
            </w:pPr>
            <w:r w:rsidRPr="00655522">
              <w:rPr>
                <w:rFonts w:eastAsia="SimSun"/>
                <w:sz w:val="24"/>
                <w:szCs w:val="24"/>
                <w:lang w:eastAsia="zh-CN"/>
              </w:rPr>
              <w:t>[1.6] – Выращивание льна и конопли</w:t>
            </w:r>
          </w:p>
        </w:tc>
        <w:tc>
          <w:tcPr>
            <w:tcW w:w="2977" w:type="dxa"/>
            <w:vMerge/>
          </w:tcPr>
          <w:p w:rsidR="000D42EC" w:rsidRPr="00655522" w:rsidRDefault="000D42EC" w:rsidP="00BF7B87">
            <w:pPr>
              <w:keepLines w:val="0"/>
              <w:overflowPunct/>
              <w:autoSpaceDE/>
              <w:autoSpaceDN/>
              <w:adjustRightInd/>
              <w:spacing w:line="240" w:lineRule="auto"/>
              <w:ind w:firstLine="426"/>
              <w:rPr>
                <w:rFonts w:eastAsia="SimSun"/>
                <w:sz w:val="24"/>
                <w:szCs w:val="24"/>
                <w:lang w:eastAsia="zh-CN"/>
              </w:rPr>
            </w:pPr>
          </w:p>
        </w:tc>
        <w:tc>
          <w:tcPr>
            <w:tcW w:w="3260" w:type="dxa"/>
            <w:vMerge/>
          </w:tcPr>
          <w:p w:rsidR="000D42EC" w:rsidRPr="00655522" w:rsidRDefault="000D42EC" w:rsidP="00BF7B87">
            <w:pPr>
              <w:keepLines w:val="0"/>
              <w:overflowPunct/>
              <w:autoSpaceDE/>
              <w:autoSpaceDN/>
              <w:adjustRightInd/>
              <w:spacing w:line="240" w:lineRule="auto"/>
              <w:ind w:firstLine="426"/>
              <w:rPr>
                <w:rFonts w:eastAsia="SimSun"/>
                <w:sz w:val="24"/>
                <w:szCs w:val="24"/>
                <w:lang w:eastAsia="zh-CN"/>
              </w:rPr>
            </w:pPr>
          </w:p>
        </w:tc>
      </w:tr>
      <w:tr w:rsidR="00655522" w:rsidRPr="00655522" w:rsidTr="00BF7B87">
        <w:trPr>
          <w:trHeight w:val="465"/>
        </w:trPr>
        <w:tc>
          <w:tcPr>
            <w:tcW w:w="3510" w:type="dxa"/>
          </w:tcPr>
          <w:p w:rsidR="000D42EC" w:rsidRPr="00655522" w:rsidRDefault="000D42EC" w:rsidP="00BF7B87">
            <w:pPr>
              <w:widowControl w:val="0"/>
              <w:spacing w:line="240" w:lineRule="auto"/>
              <w:ind w:firstLine="0"/>
              <w:rPr>
                <w:sz w:val="24"/>
                <w:szCs w:val="24"/>
              </w:rPr>
            </w:pPr>
            <w:r w:rsidRPr="00655522">
              <w:rPr>
                <w:rFonts w:eastAsia="SimSun"/>
                <w:sz w:val="24"/>
                <w:szCs w:val="24"/>
                <w:lang w:eastAsia="zh-CN"/>
              </w:rPr>
              <w:t>[1.8] – Скотоводство</w:t>
            </w:r>
          </w:p>
        </w:tc>
        <w:tc>
          <w:tcPr>
            <w:tcW w:w="2977" w:type="dxa"/>
            <w:vMerge/>
          </w:tcPr>
          <w:p w:rsidR="000D42EC" w:rsidRPr="00655522" w:rsidRDefault="000D42EC" w:rsidP="00BF7B87">
            <w:pPr>
              <w:keepLines w:val="0"/>
              <w:overflowPunct/>
              <w:autoSpaceDE/>
              <w:autoSpaceDN/>
              <w:adjustRightInd/>
              <w:spacing w:line="240" w:lineRule="auto"/>
              <w:ind w:firstLine="426"/>
              <w:rPr>
                <w:rFonts w:eastAsia="SimSun"/>
                <w:sz w:val="24"/>
                <w:szCs w:val="24"/>
                <w:lang w:eastAsia="zh-CN"/>
              </w:rPr>
            </w:pPr>
          </w:p>
        </w:tc>
        <w:tc>
          <w:tcPr>
            <w:tcW w:w="3260" w:type="dxa"/>
            <w:vMerge/>
          </w:tcPr>
          <w:p w:rsidR="000D42EC" w:rsidRPr="00655522" w:rsidRDefault="000D42EC" w:rsidP="00BF7B87">
            <w:pPr>
              <w:keepLines w:val="0"/>
              <w:overflowPunct/>
              <w:autoSpaceDE/>
              <w:autoSpaceDN/>
              <w:adjustRightInd/>
              <w:spacing w:line="240" w:lineRule="auto"/>
              <w:ind w:firstLine="426"/>
              <w:rPr>
                <w:rFonts w:eastAsia="SimSun"/>
                <w:sz w:val="24"/>
                <w:szCs w:val="24"/>
                <w:lang w:eastAsia="zh-CN"/>
              </w:rPr>
            </w:pPr>
          </w:p>
        </w:tc>
      </w:tr>
      <w:tr w:rsidR="00655522" w:rsidRPr="00655522" w:rsidTr="00BF7B87">
        <w:trPr>
          <w:trHeight w:val="430"/>
        </w:trPr>
        <w:tc>
          <w:tcPr>
            <w:tcW w:w="3510" w:type="dxa"/>
          </w:tcPr>
          <w:p w:rsidR="000D42EC" w:rsidRPr="00655522" w:rsidRDefault="000D42EC" w:rsidP="00BF7B87">
            <w:pPr>
              <w:widowControl w:val="0"/>
              <w:spacing w:line="240" w:lineRule="auto"/>
              <w:ind w:firstLine="0"/>
              <w:rPr>
                <w:sz w:val="24"/>
                <w:szCs w:val="24"/>
              </w:rPr>
            </w:pPr>
            <w:r w:rsidRPr="00655522">
              <w:rPr>
                <w:rFonts w:eastAsia="SimSun"/>
                <w:sz w:val="24"/>
                <w:szCs w:val="24"/>
                <w:lang w:eastAsia="zh-CN"/>
              </w:rPr>
              <w:t>[1.17] - Питомники</w:t>
            </w:r>
          </w:p>
        </w:tc>
        <w:tc>
          <w:tcPr>
            <w:tcW w:w="2977" w:type="dxa"/>
          </w:tcPr>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Питомники;</w:t>
            </w:r>
          </w:p>
        </w:tc>
        <w:tc>
          <w:tcPr>
            <w:tcW w:w="3260" w:type="dxa"/>
            <w:vMerge/>
          </w:tcPr>
          <w:p w:rsidR="000D42EC" w:rsidRPr="00655522" w:rsidRDefault="000D42EC" w:rsidP="00BF7B87">
            <w:pPr>
              <w:keepLines w:val="0"/>
              <w:overflowPunct/>
              <w:autoSpaceDE/>
              <w:autoSpaceDN/>
              <w:adjustRightInd/>
              <w:spacing w:line="240" w:lineRule="auto"/>
              <w:ind w:firstLine="426"/>
              <w:rPr>
                <w:rFonts w:eastAsia="SimSun"/>
                <w:sz w:val="24"/>
                <w:szCs w:val="24"/>
                <w:lang w:eastAsia="zh-CN"/>
              </w:rPr>
            </w:pPr>
          </w:p>
        </w:tc>
      </w:tr>
      <w:tr w:rsidR="00655522" w:rsidRPr="00655522" w:rsidTr="00BF7B87">
        <w:trPr>
          <w:trHeight w:val="1019"/>
        </w:trPr>
        <w:tc>
          <w:tcPr>
            <w:tcW w:w="3510" w:type="dxa"/>
          </w:tcPr>
          <w:p w:rsidR="000D42EC" w:rsidRPr="00655522" w:rsidRDefault="000D42EC" w:rsidP="00BF7B87">
            <w:pPr>
              <w:spacing w:line="240" w:lineRule="auto"/>
              <w:ind w:firstLine="0"/>
              <w:jc w:val="left"/>
              <w:rPr>
                <w:rFonts w:eastAsia="SimSun"/>
                <w:sz w:val="24"/>
                <w:szCs w:val="24"/>
                <w:lang w:eastAsia="zh-CN"/>
              </w:rPr>
            </w:pPr>
            <w:r w:rsidRPr="00655522">
              <w:rPr>
                <w:rFonts w:eastAsia="SimSun"/>
                <w:sz w:val="24"/>
                <w:szCs w:val="24"/>
                <w:lang w:eastAsia="zh-CN"/>
              </w:rPr>
              <w:t>[3.1] - Коммунальное обслуживание</w:t>
            </w:r>
          </w:p>
        </w:tc>
        <w:tc>
          <w:tcPr>
            <w:tcW w:w="2977" w:type="dxa"/>
          </w:tcPr>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Объекты инженерного обеспечения и объекты вспомогательного инженерного назначения;</w:t>
            </w:r>
          </w:p>
          <w:p w:rsidR="000D42EC" w:rsidRPr="00655522" w:rsidRDefault="000D42EC" w:rsidP="00BF7B87">
            <w:pPr>
              <w:spacing w:line="240" w:lineRule="auto"/>
              <w:ind w:firstLine="426"/>
              <w:rPr>
                <w:rFonts w:eastAsia="SimSun"/>
                <w:sz w:val="24"/>
                <w:szCs w:val="24"/>
                <w:lang w:eastAsia="zh-CN"/>
              </w:rPr>
            </w:pPr>
          </w:p>
        </w:tc>
        <w:tc>
          <w:tcPr>
            <w:tcW w:w="3260" w:type="dxa"/>
          </w:tcPr>
          <w:p w:rsidR="000D42EC" w:rsidRPr="00655522" w:rsidRDefault="000D42EC" w:rsidP="00BF7B87">
            <w:pPr>
              <w:keepLines w:val="0"/>
              <w:tabs>
                <w:tab w:val="left" w:pos="1134"/>
              </w:tabs>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минимальная площадь земельных участков - 10 кв. м;</w:t>
            </w:r>
          </w:p>
          <w:p w:rsidR="000D42EC" w:rsidRPr="00655522" w:rsidRDefault="000D42EC" w:rsidP="00BF7B87">
            <w:pPr>
              <w:keepLines w:val="0"/>
              <w:tabs>
                <w:tab w:val="left" w:pos="1134"/>
              </w:tabs>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 xml:space="preserve">минимальный отступ от границ участка - 1 м; </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максимальное количество надземных этажей – 5 этажей;</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 xml:space="preserve">максимальная высота </w:t>
            </w:r>
            <w:r w:rsidRPr="00655522">
              <w:rPr>
                <w:rFonts w:eastAsia="SimSun"/>
                <w:sz w:val="24"/>
                <w:szCs w:val="24"/>
                <w:lang w:eastAsia="zh-CN"/>
              </w:rPr>
              <w:lastRenderedPageBreak/>
              <w:t>зданий, строений, сооружений от уровня земли - 20 м;</w:t>
            </w:r>
          </w:p>
          <w:p w:rsidR="000D42EC" w:rsidRPr="00655522" w:rsidRDefault="000D42EC" w:rsidP="00BF7B87">
            <w:pPr>
              <w:keepLines w:val="0"/>
              <w:tabs>
                <w:tab w:val="left" w:pos="1134"/>
              </w:tabs>
              <w:overflowPunct/>
              <w:autoSpaceDE/>
              <w:autoSpaceDN/>
              <w:adjustRightInd/>
              <w:spacing w:line="240" w:lineRule="auto"/>
              <w:ind w:firstLine="426"/>
              <w:jc w:val="center"/>
              <w:rPr>
                <w:rFonts w:eastAsia="SimSun"/>
                <w:sz w:val="24"/>
                <w:szCs w:val="24"/>
                <w:lang w:eastAsia="zh-CN"/>
              </w:rPr>
            </w:pPr>
            <w:r w:rsidRPr="00655522">
              <w:rPr>
                <w:rFonts w:eastAsia="SimSun"/>
                <w:sz w:val="24"/>
                <w:szCs w:val="24"/>
                <w:lang w:eastAsia="zh-CN"/>
              </w:rPr>
              <w:t>максимальный процент застройки в границах земельного участка – 90%;</w:t>
            </w:r>
          </w:p>
        </w:tc>
      </w:tr>
      <w:tr w:rsidR="000D42EC" w:rsidRPr="00655522" w:rsidTr="00BF7B87">
        <w:trPr>
          <w:trHeight w:val="421"/>
        </w:trPr>
        <w:tc>
          <w:tcPr>
            <w:tcW w:w="3510" w:type="dxa"/>
          </w:tcPr>
          <w:p w:rsidR="000D42EC" w:rsidRPr="00655522" w:rsidRDefault="000D42EC" w:rsidP="00BF7B87">
            <w:pPr>
              <w:widowControl w:val="0"/>
              <w:spacing w:line="240" w:lineRule="auto"/>
              <w:ind w:firstLine="0"/>
              <w:rPr>
                <w:rFonts w:eastAsia="SimSun"/>
                <w:sz w:val="24"/>
                <w:szCs w:val="24"/>
                <w:lang w:eastAsia="zh-CN"/>
              </w:rPr>
            </w:pPr>
            <w:r w:rsidRPr="00655522">
              <w:rPr>
                <w:rFonts w:eastAsia="SimSun"/>
                <w:sz w:val="24"/>
                <w:szCs w:val="24"/>
                <w:lang w:eastAsia="zh-CN"/>
              </w:rPr>
              <w:lastRenderedPageBreak/>
              <w:t>[12.0] – Земельные участки (территории) общего пользования</w:t>
            </w:r>
          </w:p>
        </w:tc>
        <w:tc>
          <w:tcPr>
            <w:tcW w:w="2977" w:type="dxa"/>
          </w:tcPr>
          <w:p w:rsidR="000D42EC" w:rsidRPr="00655522" w:rsidRDefault="000D42EC" w:rsidP="00BF7B87">
            <w:pPr>
              <w:keepLines w:val="0"/>
              <w:overflowPunct/>
              <w:autoSpaceDE/>
              <w:autoSpaceDN/>
              <w:adjustRightInd/>
              <w:spacing w:line="240" w:lineRule="auto"/>
              <w:ind w:firstLine="284"/>
              <w:jc w:val="left"/>
              <w:rPr>
                <w:rFonts w:eastAsia="SimSun"/>
                <w:sz w:val="24"/>
                <w:szCs w:val="24"/>
                <w:lang w:eastAsia="zh-CN"/>
              </w:rPr>
            </w:pPr>
            <w:r w:rsidRPr="00655522">
              <w:rPr>
                <w:sz w:val="24"/>
                <w:szCs w:val="24"/>
                <w:shd w:val="clear" w:color="auto" w:fill="FFFFFF"/>
              </w:rPr>
              <w:t>Проезды</w:t>
            </w:r>
          </w:p>
        </w:tc>
        <w:tc>
          <w:tcPr>
            <w:tcW w:w="3260" w:type="dxa"/>
          </w:tcPr>
          <w:p w:rsidR="000D42EC" w:rsidRPr="00655522" w:rsidRDefault="000D42EC" w:rsidP="00D54F14">
            <w:pPr>
              <w:keepLines w:val="0"/>
              <w:overflowPunct/>
              <w:autoSpaceDE/>
              <w:autoSpaceDN/>
              <w:adjustRightInd/>
              <w:spacing w:line="240" w:lineRule="auto"/>
              <w:ind w:firstLine="0"/>
              <w:jc w:val="left"/>
              <w:rPr>
                <w:rFonts w:eastAsia="SimSun"/>
                <w:sz w:val="24"/>
                <w:szCs w:val="24"/>
                <w:lang w:eastAsia="zh-CN"/>
              </w:rPr>
            </w:pPr>
            <w:r w:rsidRPr="00655522">
              <w:rPr>
                <w:rFonts w:eastAsia="SimSun"/>
                <w:sz w:val="24"/>
                <w:szCs w:val="24"/>
                <w:lang w:eastAsia="zh-CN"/>
              </w:rPr>
              <w:t>Минимальная/максимальная площадь земельных участков, максимальный процент застройки в границах земельного участка, предельное количество этажей или предельная высота зданий, строений, сооружений и минимальные отступы от границ земельных участков – без ограничений</w:t>
            </w:r>
          </w:p>
        </w:tc>
      </w:tr>
    </w:tbl>
    <w:p w:rsidR="000D42EC" w:rsidRPr="00655522" w:rsidRDefault="000D42EC" w:rsidP="0033554D">
      <w:pPr>
        <w:keepLines w:val="0"/>
        <w:tabs>
          <w:tab w:val="left" w:pos="2520"/>
        </w:tabs>
        <w:overflowPunct/>
        <w:autoSpaceDE/>
        <w:autoSpaceDN/>
        <w:adjustRightInd/>
        <w:spacing w:line="240" w:lineRule="auto"/>
        <w:ind w:firstLine="426"/>
        <w:jc w:val="left"/>
        <w:rPr>
          <w:rFonts w:eastAsia="SimSun"/>
          <w:sz w:val="24"/>
          <w:szCs w:val="24"/>
          <w:lang w:eastAsia="zh-CN"/>
        </w:rPr>
      </w:pPr>
    </w:p>
    <w:p w:rsidR="000D42EC" w:rsidRPr="00655522" w:rsidRDefault="000D42EC" w:rsidP="0033554D">
      <w:pPr>
        <w:keepLines w:val="0"/>
        <w:tabs>
          <w:tab w:val="left" w:pos="2520"/>
        </w:tabs>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УСЛОВНО РАЗРЕШЕННЫЕ ВИДЫ И ПАРАМЕТРЫ ИСПОЛЬЗОВАНИЯ ЗЕМЕЛЬНЫХ УЧАСТКОВ И ОБЪЕКТОВ КАПИТАЛЬНОГО СТРОИТЕЛЬСТВА</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49"/>
        <w:gridCol w:w="3249"/>
        <w:gridCol w:w="3249"/>
      </w:tblGrid>
      <w:tr w:rsidR="00655522" w:rsidRPr="00655522" w:rsidTr="00BF7B87">
        <w:trPr>
          <w:trHeight w:val="20"/>
        </w:trPr>
        <w:tc>
          <w:tcPr>
            <w:tcW w:w="3249" w:type="dxa"/>
            <w:vAlign w:val="center"/>
          </w:tcPr>
          <w:p w:rsidR="000D42EC" w:rsidRPr="00655522" w:rsidRDefault="000D42EC" w:rsidP="00BF7B87">
            <w:pPr>
              <w:keepLines w:val="0"/>
              <w:tabs>
                <w:tab w:val="left" w:pos="2520"/>
              </w:tabs>
              <w:overflowPunct/>
              <w:autoSpaceDE/>
              <w:autoSpaceDN/>
              <w:adjustRightInd/>
              <w:spacing w:line="240" w:lineRule="auto"/>
              <w:ind w:firstLine="0"/>
              <w:jc w:val="center"/>
              <w:rPr>
                <w:rFonts w:eastAsia="SimSun"/>
                <w:sz w:val="24"/>
                <w:szCs w:val="24"/>
                <w:lang w:eastAsia="zh-CN"/>
              </w:rPr>
            </w:pPr>
            <w:r w:rsidRPr="00655522">
              <w:rPr>
                <w:rFonts w:eastAsia="SimSun"/>
                <w:sz w:val="24"/>
                <w:szCs w:val="24"/>
                <w:lang w:eastAsia="zh-CN"/>
              </w:rPr>
              <w:t>ВИДЫ ИСПОЛЬЗОВАНИЯ ЗЕМЕЛЬНЫХ УЧАСТКОВ</w:t>
            </w:r>
          </w:p>
        </w:tc>
        <w:tc>
          <w:tcPr>
            <w:tcW w:w="3249" w:type="dxa"/>
            <w:vAlign w:val="center"/>
          </w:tcPr>
          <w:p w:rsidR="000D42EC" w:rsidRPr="00655522" w:rsidRDefault="000D42EC" w:rsidP="00BF7B87">
            <w:pPr>
              <w:keepLines w:val="0"/>
              <w:tabs>
                <w:tab w:val="left" w:pos="2520"/>
              </w:tabs>
              <w:overflowPunct/>
              <w:autoSpaceDE/>
              <w:autoSpaceDN/>
              <w:adjustRightInd/>
              <w:spacing w:line="240" w:lineRule="auto"/>
              <w:ind w:left="-170" w:firstLine="0"/>
              <w:jc w:val="center"/>
              <w:rPr>
                <w:rFonts w:eastAsia="SimSun"/>
                <w:sz w:val="24"/>
                <w:szCs w:val="24"/>
                <w:lang w:eastAsia="zh-CN"/>
              </w:rPr>
            </w:pPr>
            <w:r w:rsidRPr="00655522">
              <w:rPr>
                <w:rFonts w:eastAsia="SimSun"/>
                <w:sz w:val="24"/>
                <w:szCs w:val="24"/>
                <w:lang w:eastAsia="zh-CN"/>
              </w:rPr>
              <w:t>ВИДЫ ОБЪЕКТОВ КАПИТАЛЬНОГО СТРОИТЕЛЬСТВА</w:t>
            </w:r>
          </w:p>
        </w:tc>
        <w:tc>
          <w:tcPr>
            <w:tcW w:w="3249" w:type="dxa"/>
            <w:vAlign w:val="center"/>
          </w:tcPr>
          <w:p w:rsidR="000D42EC" w:rsidRPr="00655522" w:rsidRDefault="000D42EC" w:rsidP="00BF7B87">
            <w:pPr>
              <w:keepLines w:val="0"/>
              <w:tabs>
                <w:tab w:val="left" w:pos="2520"/>
              </w:tabs>
              <w:overflowPunct/>
              <w:autoSpaceDE/>
              <w:autoSpaceDN/>
              <w:adjustRightInd/>
              <w:spacing w:line="240" w:lineRule="auto"/>
              <w:ind w:firstLine="34"/>
              <w:jc w:val="center"/>
              <w:rPr>
                <w:rFonts w:eastAsia="SimSun"/>
                <w:sz w:val="24"/>
                <w:szCs w:val="24"/>
                <w:lang w:eastAsia="zh-CN"/>
              </w:rPr>
            </w:pPr>
            <w:r w:rsidRPr="00655522">
              <w:rPr>
                <w:rFonts w:eastAsia="SimSun"/>
                <w:sz w:val="24"/>
                <w:szCs w:val="24"/>
                <w:lang w:eastAsia="zh-CN"/>
              </w:rPr>
              <w:t>ПАРАМЕТРЫ РАЗРЕШЕННОГО ИСПОЛЬЗОВАНИЯ ЗЕМЕЛЬНЫХ УЧАСТКОВ И ОБЪЕКТОВ КАПИТАЛЬНОГО СТРОИТЕЛЬСТВА</w:t>
            </w:r>
          </w:p>
        </w:tc>
      </w:tr>
      <w:tr w:rsidR="000D42EC" w:rsidRPr="00655522" w:rsidTr="00BF7B87">
        <w:trPr>
          <w:trHeight w:val="488"/>
        </w:trPr>
        <w:tc>
          <w:tcPr>
            <w:tcW w:w="3249" w:type="dxa"/>
          </w:tcPr>
          <w:p w:rsidR="000D42EC" w:rsidRPr="00655522" w:rsidRDefault="000D42EC" w:rsidP="00BF7B87">
            <w:pPr>
              <w:spacing w:line="240" w:lineRule="auto"/>
              <w:ind w:left="12" w:hanging="12"/>
              <w:jc w:val="left"/>
              <w:rPr>
                <w:sz w:val="24"/>
                <w:szCs w:val="24"/>
              </w:rPr>
            </w:pPr>
            <w:r w:rsidRPr="00655522">
              <w:rPr>
                <w:rFonts w:eastAsia="SimSun"/>
                <w:sz w:val="24"/>
                <w:szCs w:val="24"/>
                <w:lang w:eastAsia="zh-CN"/>
              </w:rPr>
              <w:t>[2.2] – Для ведения личного подсобного хозяйства</w:t>
            </w:r>
          </w:p>
        </w:tc>
        <w:tc>
          <w:tcPr>
            <w:tcW w:w="3249" w:type="dxa"/>
          </w:tcPr>
          <w:p w:rsidR="000D42EC" w:rsidRPr="00655522" w:rsidRDefault="000D42EC" w:rsidP="00BF7B87">
            <w:pPr>
              <w:widowControl w:val="0"/>
              <w:overflowPunct/>
              <w:autoSpaceDE/>
              <w:autoSpaceDN/>
              <w:adjustRightInd/>
              <w:spacing w:line="240" w:lineRule="auto"/>
              <w:ind w:left="12" w:firstLine="426"/>
              <w:rPr>
                <w:rFonts w:eastAsia="SimSun"/>
                <w:sz w:val="24"/>
                <w:szCs w:val="24"/>
                <w:lang w:eastAsia="zh-CN"/>
              </w:rPr>
            </w:pPr>
            <w:r w:rsidRPr="00655522">
              <w:rPr>
                <w:rFonts w:eastAsia="SimSun"/>
                <w:sz w:val="24"/>
                <w:szCs w:val="24"/>
                <w:lang w:eastAsia="zh-CN"/>
              </w:rPr>
              <w:t xml:space="preserve">Сельские усадьбы </w:t>
            </w:r>
          </w:p>
        </w:tc>
        <w:tc>
          <w:tcPr>
            <w:tcW w:w="3249" w:type="dxa"/>
          </w:tcPr>
          <w:p w:rsidR="000D42EC" w:rsidRPr="00655522" w:rsidRDefault="000D42EC" w:rsidP="00BF7B87">
            <w:pPr>
              <w:suppressAutoHyphens/>
              <w:autoSpaceDN/>
              <w:adjustRightInd/>
              <w:spacing w:line="240" w:lineRule="auto"/>
              <w:ind w:firstLine="426"/>
              <w:textAlignment w:val="baseline"/>
              <w:rPr>
                <w:rFonts w:eastAsia="SimSun"/>
                <w:sz w:val="24"/>
                <w:szCs w:val="24"/>
                <w:lang w:eastAsia="zh-CN"/>
              </w:rPr>
            </w:pPr>
            <w:r w:rsidRPr="00655522">
              <w:rPr>
                <w:rFonts w:eastAsia="SimSun"/>
                <w:sz w:val="24"/>
                <w:szCs w:val="24"/>
                <w:lang w:eastAsia="zh-CN"/>
              </w:rPr>
              <w:t>минимальная/максимальная площадь земельных участков   – 3000 /15000 кв. м;</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 xml:space="preserve">минимальная ширина земельных участков вдоль фронта улицы (проезда) – 12 м; </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 xml:space="preserve">максимальное количество надземных этажей зданий – 3 этажа (включая мансардный этаж); </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максимальный процент застройки в границах земельного участка – 20%;</w:t>
            </w:r>
          </w:p>
          <w:p w:rsidR="000D42EC" w:rsidRPr="00655522" w:rsidRDefault="000D42EC" w:rsidP="00BF7B87">
            <w:pPr>
              <w:suppressAutoHyphens/>
              <w:autoSpaceDN/>
              <w:adjustRightInd/>
              <w:spacing w:line="240" w:lineRule="auto"/>
              <w:ind w:firstLine="426"/>
              <w:textAlignment w:val="baseline"/>
              <w:rPr>
                <w:rFonts w:eastAsia="SimSun"/>
                <w:sz w:val="24"/>
                <w:szCs w:val="24"/>
                <w:lang w:eastAsia="zh-CN"/>
              </w:rPr>
            </w:pPr>
            <w:r w:rsidRPr="00655522">
              <w:rPr>
                <w:rFonts w:eastAsia="SimSun"/>
                <w:sz w:val="24"/>
                <w:szCs w:val="24"/>
                <w:lang w:eastAsia="zh-CN"/>
              </w:rPr>
              <w:t>максимальная высота зданий от уровня земли до верха перекрытия последнего этажа (или конька кровли) - 14 м;</w:t>
            </w:r>
          </w:p>
          <w:p w:rsidR="000D42EC" w:rsidRPr="00655522" w:rsidRDefault="000D42EC" w:rsidP="00BF7B87">
            <w:pPr>
              <w:keepLines w:val="0"/>
              <w:tabs>
                <w:tab w:val="left" w:pos="1134"/>
              </w:tabs>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 xml:space="preserve">минимальный отступ от границ участка - 3 м; </w:t>
            </w:r>
          </w:p>
          <w:p w:rsidR="000D42EC" w:rsidRPr="00655522" w:rsidRDefault="000D42EC" w:rsidP="00BF7B87">
            <w:pPr>
              <w:keepLines w:val="0"/>
              <w:overflowPunct/>
              <w:autoSpaceDE/>
              <w:autoSpaceDN/>
              <w:adjustRightInd/>
              <w:spacing w:line="240" w:lineRule="auto"/>
              <w:ind w:left="33" w:firstLine="426"/>
              <w:jc w:val="left"/>
              <w:rPr>
                <w:rFonts w:eastAsia="SimSun"/>
                <w:sz w:val="24"/>
                <w:szCs w:val="24"/>
                <w:lang w:eastAsia="zh-CN"/>
              </w:rPr>
            </w:pPr>
            <w:r w:rsidRPr="00655522">
              <w:rPr>
                <w:rFonts w:eastAsia="SimSun"/>
                <w:sz w:val="24"/>
                <w:szCs w:val="24"/>
                <w:lang w:eastAsia="zh-CN"/>
              </w:rPr>
              <w:t>минимальный отступ от красной линии - 5 м;</w:t>
            </w:r>
          </w:p>
        </w:tc>
      </w:tr>
    </w:tbl>
    <w:p w:rsidR="000D42EC" w:rsidRPr="00655522" w:rsidRDefault="000D42EC" w:rsidP="0033554D">
      <w:pPr>
        <w:keepLines w:val="0"/>
        <w:tabs>
          <w:tab w:val="left" w:pos="2520"/>
        </w:tabs>
        <w:overflowPunct/>
        <w:autoSpaceDE/>
        <w:autoSpaceDN/>
        <w:adjustRightInd/>
        <w:spacing w:line="240" w:lineRule="auto"/>
        <w:ind w:firstLine="426"/>
        <w:jc w:val="left"/>
        <w:rPr>
          <w:rFonts w:eastAsia="SimSun"/>
          <w:sz w:val="24"/>
          <w:szCs w:val="24"/>
          <w:lang w:eastAsia="zh-CN"/>
        </w:rPr>
      </w:pPr>
    </w:p>
    <w:p w:rsidR="000D42EC" w:rsidRPr="00655522" w:rsidRDefault="000D42EC" w:rsidP="0033554D">
      <w:pPr>
        <w:keepLines w:val="0"/>
        <w:tabs>
          <w:tab w:val="left" w:pos="2520"/>
        </w:tabs>
        <w:overflowPunct/>
        <w:autoSpaceDE/>
        <w:autoSpaceDN/>
        <w:adjustRightInd/>
        <w:spacing w:line="240" w:lineRule="auto"/>
        <w:ind w:firstLine="426"/>
        <w:jc w:val="center"/>
        <w:rPr>
          <w:rFonts w:eastAsia="SimSun"/>
          <w:sz w:val="24"/>
          <w:szCs w:val="24"/>
          <w:lang w:eastAsia="zh-CN"/>
        </w:rPr>
      </w:pPr>
      <w:r w:rsidRPr="00655522">
        <w:rPr>
          <w:rFonts w:eastAsia="SimSun"/>
          <w:sz w:val="24"/>
          <w:szCs w:val="24"/>
          <w:lang w:eastAsia="zh-CN"/>
        </w:rPr>
        <w:t>ВСПОМОГАТЕЛЬНЫЕ ВИДЫ И ПАРАМЕТРЫ РАЗРЕШЕННОГО ИСПОЛЬЗОВАНИЯ ЗЕМЕЛЬНЫХ УЧАСТКОВ И ОБЪЕКТОВ КАПИТАЛЬНОГО СТРОИТЕЛЬСТВА</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2"/>
        <w:gridCol w:w="1842"/>
        <w:gridCol w:w="5103"/>
      </w:tblGrid>
      <w:tr w:rsidR="00655522" w:rsidRPr="00655522" w:rsidTr="00BF7B87">
        <w:trPr>
          <w:trHeight w:val="552"/>
        </w:trPr>
        <w:tc>
          <w:tcPr>
            <w:tcW w:w="4644" w:type="dxa"/>
            <w:gridSpan w:val="2"/>
            <w:vAlign w:val="center"/>
          </w:tcPr>
          <w:p w:rsidR="000D42EC" w:rsidRPr="00655522" w:rsidRDefault="000D42EC" w:rsidP="00BF7B87">
            <w:pPr>
              <w:keepLines w:val="0"/>
              <w:tabs>
                <w:tab w:val="left" w:pos="2520"/>
              </w:tabs>
              <w:overflowPunct/>
              <w:autoSpaceDE/>
              <w:autoSpaceDN/>
              <w:adjustRightInd/>
              <w:spacing w:line="240" w:lineRule="auto"/>
              <w:ind w:firstLine="426"/>
              <w:jc w:val="center"/>
              <w:rPr>
                <w:rFonts w:eastAsia="SimSun"/>
                <w:sz w:val="24"/>
                <w:szCs w:val="24"/>
                <w:lang w:eastAsia="zh-CN"/>
              </w:rPr>
            </w:pPr>
            <w:r w:rsidRPr="00655522">
              <w:rPr>
                <w:rFonts w:eastAsia="SimSun"/>
                <w:sz w:val="24"/>
                <w:szCs w:val="24"/>
                <w:lang w:eastAsia="zh-CN"/>
              </w:rPr>
              <w:t xml:space="preserve">ВИДЫ </w:t>
            </w:r>
          </w:p>
        </w:tc>
        <w:tc>
          <w:tcPr>
            <w:tcW w:w="5103" w:type="dxa"/>
            <w:vAlign w:val="center"/>
          </w:tcPr>
          <w:p w:rsidR="000D42EC" w:rsidRPr="00655522" w:rsidRDefault="000D42EC" w:rsidP="00BF7B87">
            <w:pPr>
              <w:keepLines w:val="0"/>
              <w:tabs>
                <w:tab w:val="left" w:pos="2520"/>
              </w:tabs>
              <w:overflowPunct/>
              <w:autoSpaceDE/>
              <w:autoSpaceDN/>
              <w:adjustRightInd/>
              <w:spacing w:line="240" w:lineRule="auto"/>
              <w:ind w:firstLine="426"/>
              <w:jc w:val="center"/>
              <w:rPr>
                <w:rFonts w:eastAsia="SimSun"/>
                <w:sz w:val="24"/>
                <w:szCs w:val="24"/>
                <w:lang w:eastAsia="zh-CN"/>
              </w:rPr>
            </w:pPr>
            <w:r w:rsidRPr="00655522">
              <w:rPr>
                <w:rFonts w:eastAsia="SimSun"/>
                <w:sz w:val="24"/>
                <w:szCs w:val="24"/>
                <w:lang w:eastAsia="zh-CN"/>
              </w:rPr>
              <w:t>ПАРАМЕТРЫ</w:t>
            </w:r>
          </w:p>
        </w:tc>
      </w:tr>
      <w:tr w:rsidR="00655522" w:rsidRPr="00655522" w:rsidTr="00BF7B87">
        <w:trPr>
          <w:trHeight w:val="273"/>
        </w:trPr>
        <w:tc>
          <w:tcPr>
            <w:tcW w:w="2802" w:type="dxa"/>
          </w:tcPr>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proofErr w:type="gramStart"/>
            <w:r w:rsidRPr="00655522">
              <w:rPr>
                <w:rFonts w:eastAsia="SimSun"/>
                <w:sz w:val="24"/>
                <w:szCs w:val="24"/>
                <w:lang w:eastAsia="zh-CN"/>
              </w:rPr>
              <w:t xml:space="preserve">Для сельских усадеб: постройки хозяйственного назначения (летние кухни, хозяйственные постройки, кладовые, подвалы, бани, бассейны, теплицы, оранжереи, сады, огороды, навесы) индивидуального использования; </w:t>
            </w:r>
            <w:proofErr w:type="gramEnd"/>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хозяйственные постройки для содержания скота и птицы, хранения кормов, инвентаря, топлива и других хозяйственных нужд, а также - хозяйственные подъезды и скотопрогоны.</w:t>
            </w:r>
          </w:p>
        </w:tc>
        <w:tc>
          <w:tcPr>
            <w:tcW w:w="6945" w:type="dxa"/>
            <w:gridSpan w:val="2"/>
          </w:tcPr>
          <w:p w:rsidR="000D42EC" w:rsidRPr="00655522" w:rsidRDefault="000D42EC" w:rsidP="00BF7B87">
            <w:pPr>
              <w:rPr>
                <w:rFonts w:eastAsia="SimSun"/>
                <w:sz w:val="24"/>
                <w:szCs w:val="24"/>
                <w:lang w:eastAsia="zh-CN"/>
              </w:rPr>
            </w:pPr>
            <w:r w:rsidRPr="00655522">
              <w:rPr>
                <w:rFonts w:eastAsia="SimSun"/>
                <w:sz w:val="24"/>
                <w:szCs w:val="24"/>
                <w:lang w:eastAsia="zh-CN"/>
              </w:rPr>
              <w:t>Минимальная/максимальная площадь земельных участков и максимальный процент застройки в границах земельного участка должен соответствовать  параметрам основного или условно разрешенного вида использования земельных участков.</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 xml:space="preserve">Максимальное количество надземных этажей  – не более 2 </w:t>
            </w:r>
            <w:proofErr w:type="spellStart"/>
            <w:r w:rsidRPr="00655522">
              <w:rPr>
                <w:rFonts w:eastAsia="SimSun"/>
                <w:sz w:val="24"/>
                <w:szCs w:val="24"/>
                <w:lang w:eastAsia="zh-CN"/>
              </w:rPr>
              <w:t>эт</w:t>
            </w:r>
            <w:proofErr w:type="spellEnd"/>
            <w:r w:rsidRPr="00655522">
              <w:rPr>
                <w:rFonts w:eastAsia="SimSun"/>
                <w:sz w:val="24"/>
                <w:szCs w:val="24"/>
                <w:lang w:eastAsia="zh-CN"/>
              </w:rPr>
              <w:t>. (при условии обеспечения нормативной инсоляции на территории соседних земельных участков).</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Расстояние от хозяйственных построек до красных линий улиц и проездов не менее - 5 м.</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Расстояние от окон жилых комнат до стен соседнего дома и хозяйственных построек (сарая, гаража, бани), расположенных на соседних земельных участках, должно быть не менее - 6 м.</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Допускается блокировка хозяйственных построек на смежных приусадебных земельных участках по взаимному (удостоверенному) согласию домовладельцев при новом строительстве с учетом противопожарных требований.</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Группы сараев должны содержать не более 30 блоков каждая. Площадь застройки сблокированных сараев не должна превышать 800 м</w:t>
            </w:r>
            <w:proofErr w:type="gramStart"/>
            <w:r w:rsidRPr="00655522">
              <w:rPr>
                <w:rFonts w:eastAsia="SimSun"/>
                <w:sz w:val="24"/>
                <w:szCs w:val="24"/>
                <w:lang w:eastAsia="zh-CN"/>
              </w:rPr>
              <w:t>2</w:t>
            </w:r>
            <w:proofErr w:type="gramEnd"/>
            <w:r w:rsidRPr="00655522">
              <w:rPr>
                <w:rFonts w:eastAsia="SimSun"/>
                <w:sz w:val="24"/>
                <w:szCs w:val="24"/>
                <w:lang w:eastAsia="zh-CN"/>
              </w:rPr>
              <w:t>.</w:t>
            </w:r>
          </w:p>
          <w:p w:rsidR="000D42EC" w:rsidRPr="00655522" w:rsidRDefault="000D42EC" w:rsidP="00BF7B87">
            <w:pPr>
              <w:keepLines w:val="0"/>
              <w:tabs>
                <w:tab w:val="left" w:pos="1134"/>
              </w:tabs>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 xml:space="preserve">Размещение навесов должно осуществляться  с учетом противопожарных требований и соблюдения нормативной  продолжительности инсоляции придомовых территорий и жилых помещений. </w:t>
            </w:r>
          </w:p>
          <w:p w:rsidR="000D42EC" w:rsidRPr="00655522" w:rsidRDefault="000D42EC" w:rsidP="00BF7B87">
            <w:pPr>
              <w:keepLines w:val="0"/>
              <w:tabs>
                <w:tab w:val="left" w:pos="1134"/>
              </w:tabs>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Устройство навесов не должно ущемлять  законных интересов соседних домовладельцев, в части водоотведения атмосферных осадков с кровли навесов,     при устройстве навесов  минимальный отступ от границы участка – 1м.</w:t>
            </w:r>
          </w:p>
          <w:p w:rsidR="000D42EC" w:rsidRPr="00655522" w:rsidRDefault="000D42EC" w:rsidP="00BF7B87">
            <w:pPr>
              <w:keepLines w:val="0"/>
              <w:tabs>
                <w:tab w:val="left" w:pos="1134"/>
              </w:tabs>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Хозяйственные постройки должны быть  обеспечены системами водоотведения с кровли, с целью предотвращения подтопления соседних земельных участков и строений. Допускается не выполнять организованный сток воды с кровли при условии, когда смежные земельные участки находятся на одном уровне и между строениями, расположенными на соседних земельных участках расстояние не менее 4 м.</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Вспомогательные строения, за исключением гаражей, размещать со стороны улиц не допускается.</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Постройки для содержания скота и птицы допускается пристраивать к усадебным домам при изоляции их от жилых комнат не менее чем тремя подсобными помещениями, при этом помещения для скота и птицы должны иметь изолированный наружный вход, расположенный не ближе 7 м от входа в дом.</w:t>
            </w:r>
          </w:p>
        </w:tc>
      </w:tr>
      <w:tr w:rsidR="00655522" w:rsidRPr="00655522" w:rsidTr="00BF7B87">
        <w:trPr>
          <w:trHeight w:val="1078"/>
        </w:trPr>
        <w:tc>
          <w:tcPr>
            <w:tcW w:w="2802" w:type="dxa"/>
          </w:tcPr>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Площадки для сбора твердых бытовых отходов.</w:t>
            </w:r>
          </w:p>
        </w:tc>
        <w:tc>
          <w:tcPr>
            <w:tcW w:w="6945" w:type="dxa"/>
            <w:gridSpan w:val="2"/>
          </w:tcPr>
          <w:p w:rsidR="000D42EC" w:rsidRPr="00655522" w:rsidRDefault="000D42EC" w:rsidP="00BF7B87">
            <w:pPr>
              <w:rPr>
                <w:rFonts w:eastAsia="SimSun"/>
                <w:sz w:val="24"/>
                <w:szCs w:val="24"/>
                <w:lang w:eastAsia="zh-CN"/>
              </w:rPr>
            </w:pPr>
            <w:r w:rsidRPr="00655522">
              <w:rPr>
                <w:rFonts w:eastAsia="SimSun"/>
                <w:sz w:val="24"/>
                <w:szCs w:val="24"/>
                <w:lang w:eastAsia="zh-CN"/>
              </w:rPr>
              <w:t>Минимальная/максимальная площадь земельных участков и максимальный процент застройки в границах земельного участка должен соответствовать  параметрам основного или условно разрешенного вида использования земельных участков.</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lastRenderedPageBreak/>
              <w:t>Максимальная высота – 2 м.</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 xml:space="preserve">Расстояние от площадок с контейнерами до окон жилых домов, границ участков детских, лечебных учреждений, мест отдыха должны быть не менее 20 м, и не более 100 м. </w:t>
            </w:r>
          </w:p>
          <w:p w:rsidR="000D42EC" w:rsidRPr="00655522" w:rsidRDefault="000D42EC" w:rsidP="00BF7B87">
            <w:pPr>
              <w:keepLines w:val="0"/>
              <w:overflowPunct/>
              <w:spacing w:line="240" w:lineRule="auto"/>
              <w:ind w:firstLine="426"/>
              <w:rPr>
                <w:rFonts w:eastAsia="SimSun"/>
                <w:sz w:val="24"/>
                <w:szCs w:val="24"/>
                <w:lang w:eastAsia="zh-CN"/>
              </w:rPr>
            </w:pPr>
            <w:r w:rsidRPr="00655522">
              <w:rPr>
                <w:rFonts w:eastAsia="SimSun"/>
                <w:sz w:val="24"/>
                <w:szCs w:val="24"/>
                <w:lang w:eastAsia="zh-CN"/>
              </w:rPr>
              <w:t>Общее количество контейнеров не более 5 шт.</w:t>
            </w:r>
          </w:p>
        </w:tc>
      </w:tr>
      <w:tr w:rsidR="00655522" w:rsidRPr="00655522" w:rsidTr="00BF7B87">
        <w:tc>
          <w:tcPr>
            <w:tcW w:w="2802" w:type="dxa"/>
          </w:tcPr>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lastRenderedPageBreak/>
              <w:t>Надворные туалеты, гидронепроницаемые выгребы, септики.</w:t>
            </w:r>
          </w:p>
        </w:tc>
        <w:tc>
          <w:tcPr>
            <w:tcW w:w="6945" w:type="dxa"/>
            <w:gridSpan w:val="2"/>
          </w:tcPr>
          <w:p w:rsidR="000D42EC" w:rsidRPr="00655522" w:rsidRDefault="000D42EC" w:rsidP="00BF7B87">
            <w:pPr>
              <w:rPr>
                <w:rFonts w:eastAsia="SimSun"/>
                <w:sz w:val="24"/>
                <w:szCs w:val="24"/>
                <w:lang w:eastAsia="zh-CN"/>
              </w:rPr>
            </w:pPr>
            <w:r w:rsidRPr="00655522">
              <w:rPr>
                <w:rFonts w:eastAsia="SimSun"/>
                <w:sz w:val="24"/>
                <w:szCs w:val="24"/>
                <w:lang w:eastAsia="zh-CN"/>
              </w:rPr>
              <w:t>Минимальная/максимальная площадь земельных участков и максимальный процент застройки в границах земельного участка должен соответствовать  параметрам основного или условно разрешенного вида использования земельных участков.</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Максимальное количество надземных этажей – не более 1.</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Расстояние от соседнего жилого дома не менее - 12 м.</w:t>
            </w:r>
          </w:p>
          <w:p w:rsidR="00066A4E" w:rsidRPr="00655522" w:rsidRDefault="00066A4E" w:rsidP="00066A4E">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 xml:space="preserve">Для туалетов - расстояние от красной линии не менее - </w:t>
            </w:r>
            <w:smartTag w:uri="urn:schemas-microsoft-com:office:smarttags" w:element="metricconverter">
              <w:smartTagPr>
                <w:attr w:name="ProductID" w:val="10 м"/>
              </w:smartTagPr>
              <w:r w:rsidRPr="00655522">
                <w:rPr>
                  <w:rFonts w:eastAsia="SimSun"/>
                  <w:sz w:val="24"/>
                  <w:szCs w:val="24"/>
                  <w:lang w:eastAsia="zh-CN"/>
                </w:rPr>
                <w:t>10 м</w:t>
              </w:r>
            </w:smartTag>
            <w:r w:rsidRPr="00655522">
              <w:rPr>
                <w:rFonts w:eastAsia="SimSun"/>
                <w:sz w:val="24"/>
                <w:szCs w:val="24"/>
                <w:lang w:eastAsia="zh-CN"/>
              </w:rPr>
              <w:t xml:space="preserve">. </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Расстояние от границы смежного земельного участка не менее - 4 м.</w:t>
            </w:r>
          </w:p>
        </w:tc>
      </w:tr>
      <w:tr w:rsidR="00655522" w:rsidRPr="00655522" w:rsidTr="00BF7B87">
        <w:tc>
          <w:tcPr>
            <w:tcW w:w="2802" w:type="dxa"/>
          </w:tcPr>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 xml:space="preserve">Объекты хранения индивидуального легкового автотранспорта </w:t>
            </w:r>
          </w:p>
        </w:tc>
        <w:tc>
          <w:tcPr>
            <w:tcW w:w="6945" w:type="dxa"/>
            <w:gridSpan w:val="2"/>
          </w:tcPr>
          <w:p w:rsidR="000D42EC" w:rsidRPr="00655522" w:rsidRDefault="000D42EC" w:rsidP="00BF7B87">
            <w:pPr>
              <w:rPr>
                <w:rFonts w:eastAsia="SimSun"/>
                <w:sz w:val="24"/>
                <w:szCs w:val="24"/>
                <w:lang w:eastAsia="zh-CN"/>
              </w:rPr>
            </w:pPr>
            <w:r w:rsidRPr="00655522">
              <w:rPr>
                <w:rFonts w:eastAsia="SimSun"/>
                <w:sz w:val="24"/>
                <w:szCs w:val="24"/>
                <w:lang w:eastAsia="zh-CN"/>
              </w:rPr>
              <w:t>Минимальная/максимальная площадь земельных участков и максимальный процент застройки в границах земельного участка должен соответствовать  параметрам основного или условно разрешенного вида использования земельных участков.</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Максимальное количество надземных этажей – не более 2.</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Допускается размещать по красной линии без устройства распашных ворот. Допускается делать встроенными в первые этажи жилого дома.</w:t>
            </w:r>
          </w:p>
        </w:tc>
      </w:tr>
    </w:tbl>
    <w:p w:rsidR="000D42EC" w:rsidRPr="00655522" w:rsidRDefault="000D42EC" w:rsidP="0033554D">
      <w:pPr>
        <w:keepLines w:val="0"/>
        <w:overflowPunct/>
        <w:spacing w:line="240" w:lineRule="auto"/>
        <w:ind w:firstLine="426"/>
        <w:rPr>
          <w:rFonts w:eastAsia="SimSun"/>
          <w:sz w:val="24"/>
          <w:szCs w:val="24"/>
          <w:lang w:eastAsia="zh-CN"/>
        </w:rPr>
      </w:pPr>
      <w:r w:rsidRPr="00655522">
        <w:rPr>
          <w:rFonts w:eastAsia="SimSun"/>
          <w:sz w:val="24"/>
          <w:szCs w:val="24"/>
          <w:lang w:eastAsia="zh-CN"/>
        </w:rPr>
        <w:t>Минимальные отступы от границ земельных участков для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0D42EC" w:rsidRPr="00655522" w:rsidRDefault="000D42EC" w:rsidP="0033554D">
      <w:pPr>
        <w:keepLines w:val="0"/>
        <w:overflowPunct/>
        <w:spacing w:line="240" w:lineRule="auto"/>
        <w:ind w:firstLine="426"/>
        <w:rPr>
          <w:rFonts w:eastAsia="SimSun"/>
          <w:sz w:val="24"/>
          <w:szCs w:val="24"/>
          <w:lang w:eastAsia="zh-CN"/>
        </w:rPr>
      </w:pPr>
      <w:r w:rsidRPr="00655522">
        <w:rPr>
          <w:rFonts w:eastAsia="SimSun"/>
          <w:sz w:val="24"/>
          <w:szCs w:val="24"/>
          <w:lang w:eastAsia="zh-CN"/>
        </w:rPr>
        <w:t>- для сельской усадьбы - 3 м;</w:t>
      </w:r>
    </w:p>
    <w:p w:rsidR="000D42EC" w:rsidRPr="00655522" w:rsidRDefault="000D42EC" w:rsidP="0033554D">
      <w:pPr>
        <w:keepLines w:val="0"/>
        <w:overflowPunct/>
        <w:spacing w:line="240" w:lineRule="auto"/>
        <w:ind w:firstLine="426"/>
        <w:rPr>
          <w:rFonts w:eastAsia="SimSun"/>
          <w:sz w:val="24"/>
          <w:szCs w:val="24"/>
          <w:lang w:eastAsia="zh-CN"/>
        </w:rPr>
      </w:pPr>
      <w:r w:rsidRPr="00655522">
        <w:rPr>
          <w:rFonts w:eastAsia="SimSun"/>
          <w:sz w:val="24"/>
          <w:szCs w:val="24"/>
          <w:lang w:eastAsia="zh-CN"/>
        </w:rPr>
        <w:t xml:space="preserve">- для остальных зданий, строений, сооружений - 1 м. </w:t>
      </w:r>
    </w:p>
    <w:p w:rsidR="000D42EC" w:rsidRPr="00655522" w:rsidRDefault="000D42EC" w:rsidP="00EF2F2C">
      <w:pPr>
        <w:keepLines w:val="0"/>
        <w:overflowPunct/>
        <w:spacing w:line="240" w:lineRule="auto"/>
        <w:ind w:firstLine="426"/>
        <w:rPr>
          <w:rFonts w:eastAsia="SimSun"/>
          <w:sz w:val="24"/>
          <w:szCs w:val="24"/>
          <w:lang w:eastAsia="zh-CN"/>
        </w:rPr>
      </w:pPr>
      <w:r w:rsidRPr="00655522">
        <w:rPr>
          <w:rFonts w:eastAsia="SimSun"/>
          <w:sz w:val="24"/>
          <w:szCs w:val="24"/>
          <w:lang w:eastAsia="zh-CN"/>
        </w:rPr>
        <w:t>Минимальный отступ зданий, строений и сооружений от красной линии улиц, проездов - 3 м;</w:t>
      </w:r>
    </w:p>
    <w:p w:rsidR="000D42EC" w:rsidRPr="00655522" w:rsidRDefault="000D42EC" w:rsidP="0033554D">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Расстояния между крайними строениями и группами строений следует принимать на основе расчетов инсоляции и освещенности, учета противопожарных, зооветеринарных требований.</w:t>
      </w:r>
    </w:p>
    <w:p w:rsidR="000D42EC" w:rsidRPr="00655522" w:rsidRDefault="000D42EC" w:rsidP="0033554D">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Режим использования территории приусадебного участка для хозяйственных целей определяется градостроительным регламентом территории с учетом социально-демографических потребностей семей, образа жизни и профессиональной деятельности, санитарно-гигиенических и зооветеринарных требований.</w:t>
      </w:r>
    </w:p>
    <w:p w:rsidR="000D42EC" w:rsidRPr="00655522" w:rsidRDefault="000D42EC" w:rsidP="0033554D">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На территориях с застройкой усадебными домами расстояние от окон жилых помещений (комнат, кухонь и веранд) до стен соседнего дома и хозяйственных построек (сарая, гаража, бани), расположенных на соседних земельных участках, должно быть не менее 6 м.</w:t>
      </w:r>
    </w:p>
    <w:p w:rsidR="000D42EC" w:rsidRPr="00655522" w:rsidRDefault="000D42EC" w:rsidP="0033554D">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Вспомогательные строения, за исключением гаражей, размещать со стороны улиц не допускается. При этом этажность их не должна превышать двух этажей, при условии обеспечения нормативной инсоляции на территории соседних земельных участков.</w:t>
      </w:r>
    </w:p>
    <w:p w:rsidR="000D42EC" w:rsidRPr="00655522" w:rsidRDefault="000D42EC" w:rsidP="0033554D">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Допускается блокировка зданий и сооружений, а также хозяйственных построек на смежных земельных участках по взаимному (удостоверенному) согласию владельцев при новом строительстве с соблюдением технических регламентов.</w:t>
      </w:r>
    </w:p>
    <w:p w:rsidR="000D42EC" w:rsidRPr="00655522" w:rsidRDefault="000D42EC" w:rsidP="0033554D">
      <w:pPr>
        <w:keepLines w:val="0"/>
        <w:overflowPunct/>
        <w:autoSpaceDE/>
        <w:autoSpaceDN/>
        <w:adjustRightInd/>
        <w:spacing w:line="240" w:lineRule="auto"/>
        <w:ind w:firstLine="426"/>
        <w:rPr>
          <w:rFonts w:eastAsia="SimSun"/>
          <w:sz w:val="24"/>
          <w:szCs w:val="24"/>
          <w:lang w:eastAsia="zh-CN"/>
        </w:rPr>
      </w:pPr>
    </w:p>
    <w:p w:rsidR="000D42EC" w:rsidRPr="00655522" w:rsidRDefault="000D42EC" w:rsidP="0033554D">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Примечание (общее):</w:t>
      </w:r>
    </w:p>
    <w:p w:rsidR="000D42EC" w:rsidRPr="00655522" w:rsidRDefault="000D42EC" w:rsidP="0033554D">
      <w:pPr>
        <w:keepLines w:val="0"/>
        <w:overflowPunct/>
        <w:autoSpaceDE/>
        <w:autoSpaceDN/>
        <w:adjustRightInd/>
        <w:spacing w:line="240" w:lineRule="auto"/>
        <w:ind w:firstLine="426"/>
        <w:rPr>
          <w:rFonts w:eastAsia="SimSun"/>
          <w:sz w:val="24"/>
          <w:szCs w:val="24"/>
          <w:lang w:eastAsia="zh-CN"/>
        </w:rPr>
      </w:pPr>
      <w:proofErr w:type="gramStart"/>
      <w:r w:rsidRPr="00655522">
        <w:rPr>
          <w:rFonts w:eastAsia="SimSun"/>
          <w:sz w:val="24"/>
          <w:szCs w:val="24"/>
          <w:lang w:eastAsia="zh-CN"/>
        </w:rPr>
        <w:t xml:space="preserve">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w:t>
      </w:r>
      <w:r w:rsidRPr="00655522">
        <w:rPr>
          <w:rFonts w:eastAsia="SimSun"/>
          <w:sz w:val="24"/>
          <w:szCs w:val="24"/>
          <w:lang w:eastAsia="zh-CN"/>
        </w:rPr>
        <w:lastRenderedPageBreak/>
        <w:t>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roofErr w:type="gramEnd"/>
    </w:p>
    <w:p w:rsidR="000D42EC" w:rsidRPr="00655522" w:rsidRDefault="000D42EC" w:rsidP="0033554D">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rsidR="000D42EC" w:rsidRPr="00655522" w:rsidRDefault="000D42EC" w:rsidP="0033554D">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Размещение новых населенных пунктов и строительство объектов капитального строительства без проведения специальных защитных мероприятий по предотвращению негативного воздействия вод в границах зон затопления, подтопления запрещаются.</w:t>
      </w:r>
    </w:p>
    <w:p w:rsidR="000D42EC" w:rsidRPr="00655522" w:rsidRDefault="000D42EC" w:rsidP="0033554D">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В границах зон затопления, подтопления запрещаются:</w:t>
      </w:r>
    </w:p>
    <w:p w:rsidR="000D42EC" w:rsidRPr="00655522" w:rsidRDefault="000D42EC" w:rsidP="0033554D">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1) использование сточных вод в целях регулирования плодородия почв;</w:t>
      </w:r>
    </w:p>
    <w:p w:rsidR="000D42EC" w:rsidRPr="00655522" w:rsidRDefault="000D42EC" w:rsidP="0033554D">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2) размещение кладбищ, скотомогильников, мест захоронения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rsidR="000D42EC" w:rsidRPr="00655522" w:rsidRDefault="000D42EC" w:rsidP="0033554D">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3) осуществление авиационных мер по борьбе с вредными организмами.</w:t>
      </w:r>
    </w:p>
    <w:p w:rsidR="000D42EC" w:rsidRPr="00655522" w:rsidRDefault="000D42EC" w:rsidP="0033554D">
      <w:pPr>
        <w:spacing w:line="240" w:lineRule="auto"/>
        <w:rPr>
          <w:sz w:val="24"/>
          <w:szCs w:val="24"/>
        </w:rPr>
      </w:pPr>
      <w:r w:rsidRPr="00655522">
        <w:rPr>
          <w:sz w:val="24"/>
          <w:szCs w:val="24"/>
        </w:rPr>
        <w:t xml:space="preserve">Все здания и сооружения (за исключением объектов для которых устройство кровли конструктивно не требуется) должны быть  обеспечены системами водоотведения с кровли, с целью предотвращения подтопления соседних земельных участков и строений. </w:t>
      </w:r>
    </w:p>
    <w:p w:rsidR="000D42EC" w:rsidRPr="00655522" w:rsidRDefault="000D42EC" w:rsidP="0033554D">
      <w:pPr>
        <w:spacing w:line="240" w:lineRule="auto"/>
        <w:ind w:firstLine="540"/>
        <w:rPr>
          <w:sz w:val="24"/>
          <w:szCs w:val="24"/>
        </w:rPr>
      </w:pPr>
      <w:r w:rsidRPr="00655522">
        <w:rPr>
          <w:sz w:val="24"/>
          <w:szCs w:val="24"/>
        </w:rPr>
        <w:t>Поднятие уровня земельного участка путем отсыпки грунта допускается при наличии письменного согласия правообладателей соседних земельных участков, подпись которых должна быть удостоверена нотариально.</w:t>
      </w:r>
    </w:p>
    <w:p w:rsidR="000D42EC" w:rsidRPr="00655522" w:rsidRDefault="000D42EC" w:rsidP="0033554D">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2,0 м. (кроме объектов со специальными требованиями к ограждению их территории). 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rsidR="000D42EC" w:rsidRPr="00655522" w:rsidRDefault="000D42EC" w:rsidP="0033554D">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По границе с соседним земельным участком ограждения должны быть проветриваемыми на высоту не менее 0,5 м от уровня земли ограждения и высотой не более 2,0 м.</w:t>
      </w:r>
    </w:p>
    <w:p w:rsidR="000D42EC" w:rsidRPr="00655522" w:rsidRDefault="000D42EC" w:rsidP="0033554D">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Размещение зданий, строений и сооружений возможно при соблюдении требований статей 31, 32, 33, 34, 35 настоящих Правил.</w:t>
      </w:r>
    </w:p>
    <w:p w:rsidR="000D42EC" w:rsidRPr="00655522" w:rsidRDefault="000D42EC" w:rsidP="0033554D">
      <w:pPr>
        <w:keepLines w:val="0"/>
        <w:overflowPunct/>
        <w:autoSpaceDE/>
        <w:autoSpaceDN/>
        <w:adjustRightInd/>
        <w:spacing w:line="240" w:lineRule="auto"/>
        <w:ind w:firstLine="426"/>
        <w:jc w:val="left"/>
        <w:rPr>
          <w:rFonts w:eastAsia="SimSun"/>
          <w:sz w:val="24"/>
          <w:szCs w:val="24"/>
          <w:lang w:eastAsia="zh-CN"/>
        </w:rPr>
      </w:pPr>
    </w:p>
    <w:p w:rsidR="000D42EC" w:rsidRPr="00655522" w:rsidRDefault="000D42EC" w:rsidP="0033554D">
      <w:pPr>
        <w:keepLines w:val="0"/>
        <w:overflowPunct/>
        <w:autoSpaceDE/>
        <w:autoSpaceDN/>
        <w:adjustRightInd/>
        <w:spacing w:line="240" w:lineRule="auto"/>
        <w:ind w:firstLine="426"/>
        <w:jc w:val="center"/>
        <w:rPr>
          <w:rFonts w:eastAsia="SimSun"/>
          <w:sz w:val="24"/>
          <w:szCs w:val="24"/>
          <w:u w:val="single"/>
          <w:lang w:eastAsia="zh-CN"/>
        </w:rPr>
      </w:pPr>
      <w:r w:rsidRPr="00655522">
        <w:rPr>
          <w:rFonts w:eastAsia="SimSun"/>
          <w:sz w:val="24"/>
          <w:szCs w:val="24"/>
          <w:u w:val="single"/>
          <w:lang w:eastAsia="zh-CN"/>
        </w:rPr>
        <w:t>СХ-2. Зона объектов сельскохозяйственного назначения.</w:t>
      </w:r>
    </w:p>
    <w:p w:rsidR="000D42EC" w:rsidRPr="00655522" w:rsidRDefault="000D42EC" w:rsidP="0033554D">
      <w:pPr>
        <w:keepLines w:val="0"/>
        <w:overflowPunct/>
        <w:autoSpaceDE/>
        <w:autoSpaceDN/>
        <w:adjustRightInd/>
        <w:spacing w:line="240" w:lineRule="auto"/>
        <w:ind w:firstLine="426"/>
        <w:jc w:val="center"/>
        <w:rPr>
          <w:rFonts w:eastAsia="SimSun"/>
          <w:sz w:val="24"/>
          <w:szCs w:val="24"/>
          <w:u w:val="single"/>
          <w:lang w:eastAsia="zh-CN"/>
        </w:rPr>
      </w:pPr>
    </w:p>
    <w:p w:rsidR="000D42EC" w:rsidRPr="00655522" w:rsidRDefault="000D42EC" w:rsidP="0033554D">
      <w:pPr>
        <w:keepLines w:val="0"/>
        <w:tabs>
          <w:tab w:val="left" w:pos="2520"/>
        </w:tabs>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ОСНОВНЫЕ ВИДЫ И ПАРАМЕТРЫ РАЗРЕШЕННОГО ИСПОЛЬЗОВАНИЯ ЗЕМЕЛЬНЫХ УЧАСТКОВ И ОБЪЕКТОВ КАПИТАЛЬНОГО СТРОИТЕЛЬСТВА</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27"/>
        <w:gridCol w:w="3260"/>
        <w:gridCol w:w="3260"/>
      </w:tblGrid>
      <w:tr w:rsidR="00655522" w:rsidRPr="00655522" w:rsidTr="00BF7B87">
        <w:trPr>
          <w:trHeight w:val="20"/>
        </w:trPr>
        <w:tc>
          <w:tcPr>
            <w:tcW w:w="3227" w:type="dxa"/>
            <w:vAlign w:val="center"/>
          </w:tcPr>
          <w:p w:rsidR="000D42EC" w:rsidRPr="00655522" w:rsidRDefault="000D42EC" w:rsidP="00BF7B87">
            <w:pPr>
              <w:keepLines w:val="0"/>
              <w:tabs>
                <w:tab w:val="left" w:pos="2520"/>
              </w:tabs>
              <w:overflowPunct/>
              <w:autoSpaceDE/>
              <w:autoSpaceDN/>
              <w:adjustRightInd/>
              <w:spacing w:line="240" w:lineRule="auto"/>
              <w:ind w:firstLine="0"/>
              <w:jc w:val="center"/>
              <w:rPr>
                <w:rFonts w:eastAsia="SimSun"/>
                <w:sz w:val="24"/>
                <w:szCs w:val="24"/>
                <w:lang w:eastAsia="zh-CN"/>
              </w:rPr>
            </w:pPr>
            <w:r w:rsidRPr="00655522">
              <w:rPr>
                <w:rFonts w:eastAsia="SimSun"/>
                <w:sz w:val="24"/>
                <w:szCs w:val="24"/>
                <w:lang w:eastAsia="zh-CN"/>
              </w:rPr>
              <w:t>ВИДЫ ИСПОЛЬЗОВАНИЯ ЗЕМЕЛЬНЫХ УЧАСТКОВ</w:t>
            </w:r>
          </w:p>
        </w:tc>
        <w:tc>
          <w:tcPr>
            <w:tcW w:w="3260" w:type="dxa"/>
            <w:vAlign w:val="center"/>
          </w:tcPr>
          <w:p w:rsidR="000D42EC" w:rsidRPr="00655522" w:rsidRDefault="000D42EC" w:rsidP="00BF7B87">
            <w:pPr>
              <w:keepLines w:val="0"/>
              <w:tabs>
                <w:tab w:val="left" w:pos="2520"/>
              </w:tabs>
              <w:overflowPunct/>
              <w:autoSpaceDE/>
              <w:autoSpaceDN/>
              <w:adjustRightInd/>
              <w:spacing w:line="240" w:lineRule="auto"/>
              <w:ind w:left="-170" w:firstLine="0"/>
              <w:jc w:val="center"/>
              <w:rPr>
                <w:rFonts w:eastAsia="SimSun"/>
                <w:sz w:val="24"/>
                <w:szCs w:val="24"/>
                <w:lang w:eastAsia="zh-CN"/>
              </w:rPr>
            </w:pPr>
            <w:r w:rsidRPr="00655522">
              <w:rPr>
                <w:rFonts w:eastAsia="SimSun"/>
                <w:sz w:val="24"/>
                <w:szCs w:val="24"/>
                <w:lang w:eastAsia="zh-CN"/>
              </w:rPr>
              <w:t>ВИДЫ ОБЪЕКТОВ КАПИТАЛЬНОГО СТРОИТЕЛЬСТВА</w:t>
            </w:r>
          </w:p>
        </w:tc>
        <w:tc>
          <w:tcPr>
            <w:tcW w:w="3260" w:type="dxa"/>
            <w:vAlign w:val="center"/>
          </w:tcPr>
          <w:p w:rsidR="000D42EC" w:rsidRPr="00655522" w:rsidRDefault="000D42EC" w:rsidP="00BF7B87">
            <w:pPr>
              <w:keepLines w:val="0"/>
              <w:tabs>
                <w:tab w:val="left" w:pos="2520"/>
              </w:tabs>
              <w:overflowPunct/>
              <w:autoSpaceDE/>
              <w:autoSpaceDN/>
              <w:adjustRightInd/>
              <w:spacing w:line="240" w:lineRule="auto"/>
              <w:ind w:firstLine="34"/>
              <w:jc w:val="center"/>
              <w:rPr>
                <w:rFonts w:eastAsia="SimSun"/>
                <w:sz w:val="24"/>
                <w:szCs w:val="24"/>
                <w:lang w:eastAsia="zh-CN"/>
              </w:rPr>
            </w:pPr>
            <w:r w:rsidRPr="00655522">
              <w:rPr>
                <w:rFonts w:eastAsia="SimSun"/>
                <w:sz w:val="24"/>
                <w:szCs w:val="24"/>
                <w:lang w:eastAsia="zh-CN"/>
              </w:rPr>
              <w:t>ПАРАМЕТРЫ РАЗРЕШЕННОГО ИСПОЛЬЗОВАНИЯ ЗЕМЕЛЬНЫХ УЧАСТКОВ И ОБЪЕКТОВ КАПИТАЛЬНОГО СТРОИТЕЛЬСТВА</w:t>
            </w:r>
          </w:p>
        </w:tc>
      </w:tr>
      <w:tr w:rsidR="00655522" w:rsidRPr="00655522" w:rsidTr="00BF7B87">
        <w:trPr>
          <w:trHeight w:val="20"/>
        </w:trPr>
        <w:tc>
          <w:tcPr>
            <w:tcW w:w="3227" w:type="dxa"/>
          </w:tcPr>
          <w:p w:rsidR="000D42EC" w:rsidRPr="00655522" w:rsidRDefault="000D42EC" w:rsidP="00BF7B87">
            <w:pPr>
              <w:widowControl w:val="0"/>
              <w:spacing w:line="240" w:lineRule="auto"/>
              <w:ind w:firstLine="0"/>
              <w:rPr>
                <w:sz w:val="24"/>
                <w:szCs w:val="24"/>
              </w:rPr>
            </w:pPr>
            <w:r w:rsidRPr="00655522">
              <w:rPr>
                <w:rFonts w:eastAsia="SimSun"/>
                <w:sz w:val="24"/>
                <w:szCs w:val="24"/>
                <w:lang w:eastAsia="zh-CN"/>
              </w:rPr>
              <w:t>[1.3] - Овощеводство</w:t>
            </w:r>
          </w:p>
        </w:tc>
        <w:tc>
          <w:tcPr>
            <w:tcW w:w="3260" w:type="dxa"/>
          </w:tcPr>
          <w:p w:rsidR="000D42EC" w:rsidRPr="00655522" w:rsidRDefault="000D42EC" w:rsidP="00BF7B87">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 xml:space="preserve">Тепличные и парниковые хозяйства; </w:t>
            </w:r>
          </w:p>
        </w:tc>
        <w:tc>
          <w:tcPr>
            <w:tcW w:w="3260" w:type="dxa"/>
            <w:vMerge w:val="restart"/>
          </w:tcPr>
          <w:p w:rsidR="000D42EC" w:rsidRPr="00655522" w:rsidRDefault="000D42EC" w:rsidP="00BF7B87">
            <w:pPr>
              <w:keepLines w:val="0"/>
              <w:tabs>
                <w:tab w:val="left" w:pos="1134"/>
              </w:tabs>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минимальная площадь земельных участков – 100 кв. м;</w:t>
            </w:r>
          </w:p>
          <w:p w:rsidR="000D42EC" w:rsidRPr="00655522" w:rsidRDefault="000D42EC" w:rsidP="00BF7B87">
            <w:pPr>
              <w:keepLines w:val="0"/>
              <w:tabs>
                <w:tab w:val="left" w:pos="1134"/>
              </w:tabs>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минимальный отступ от границ участка - 1 м;</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минимальный отступ от красной линии – 5 м.</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 xml:space="preserve">максимальная высота зданий, строений, сооружений от уровня земли </w:t>
            </w:r>
            <w:r w:rsidRPr="00655522">
              <w:rPr>
                <w:rFonts w:eastAsia="SimSun"/>
                <w:sz w:val="24"/>
                <w:szCs w:val="24"/>
                <w:lang w:eastAsia="zh-CN"/>
              </w:rPr>
              <w:lastRenderedPageBreak/>
              <w:t>- 50 м;</w:t>
            </w:r>
          </w:p>
          <w:p w:rsidR="000D42EC" w:rsidRPr="00655522" w:rsidRDefault="000D42EC" w:rsidP="00BF7B87">
            <w:pPr>
              <w:keepLines w:val="0"/>
              <w:overflowPunct/>
              <w:autoSpaceDE/>
              <w:autoSpaceDN/>
              <w:adjustRightInd/>
              <w:spacing w:line="240" w:lineRule="auto"/>
              <w:ind w:left="33" w:firstLine="426"/>
              <w:jc w:val="left"/>
              <w:rPr>
                <w:rFonts w:eastAsia="SimSun"/>
                <w:sz w:val="24"/>
                <w:szCs w:val="24"/>
                <w:lang w:eastAsia="zh-CN"/>
              </w:rPr>
            </w:pPr>
            <w:r w:rsidRPr="00655522">
              <w:rPr>
                <w:rFonts w:eastAsia="SimSun"/>
                <w:sz w:val="24"/>
                <w:szCs w:val="24"/>
                <w:lang w:eastAsia="zh-CN"/>
              </w:rPr>
              <w:t>максимальный процент застройки в границах земельного участка – 80%;</w:t>
            </w:r>
          </w:p>
        </w:tc>
      </w:tr>
      <w:tr w:rsidR="00655522" w:rsidRPr="00655522" w:rsidTr="00BF7B87">
        <w:trPr>
          <w:trHeight w:val="20"/>
        </w:trPr>
        <w:tc>
          <w:tcPr>
            <w:tcW w:w="3227" w:type="dxa"/>
          </w:tcPr>
          <w:p w:rsidR="000D42EC" w:rsidRPr="00655522" w:rsidRDefault="000D42EC" w:rsidP="00BF7B87">
            <w:pPr>
              <w:keepLines w:val="0"/>
              <w:overflowPunct/>
              <w:autoSpaceDE/>
              <w:autoSpaceDN/>
              <w:adjustRightInd/>
              <w:spacing w:line="240" w:lineRule="auto"/>
              <w:ind w:firstLine="0"/>
              <w:jc w:val="left"/>
              <w:rPr>
                <w:rFonts w:eastAsia="SimSun"/>
                <w:sz w:val="24"/>
                <w:szCs w:val="24"/>
                <w:lang w:eastAsia="zh-CN"/>
              </w:rPr>
            </w:pPr>
            <w:r w:rsidRPr="00655522">
              <w:rPr>
                <w:rFonts w:eastAsia="SimSun"/>
                <w:sz w:val="24"/>
                <w:szCs w:val="24"/>
                <w:lang w:eastAsia="zh-CN"/>
              </w:rPr>
              <w:t>[1.4] - Выращивание тонизирующих, лекарственных, цветочных культур</w:t>
            </w:r>
          </w:p>
        </w:tc>
        <w:tc>
          <w:tcPr>
            <w:tcW w:w="3260" w:type="dxa"/>
          </w:tcPr>
          <w:p w:rsidR="000D42EC" w:rsidRPr="00655522" w:rsidRDefault="000D42EC" w:rsidP="00BF7B87">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Цветочно-оранжерейные хозяйства;</w:t>
            </w:r>
          </w:p>
        </w:tc>
        <w:tc>
          <w:tcPr>
            <w:tcW w:w="3260" w:type="dxa"/>
            <w:vMerge/>
          </w:tcPr>
          <w:p w:rsidR="000D42EC" w:rsidRPr="00655522" w:rsidRDefault="000D42EC" w:rsidP="00BF7B87">
            <w:pPr>
              <w:keepLines w:val="0"/>
              <w:tabs>
                <w:tab w:val="left" w:pos="1134"/>
              </w:tabs>
              <w:overflowPunct/>
              <w:autoSpaceDE/>
              <w:autoSpaceDN/>
              <w:adjustRightInd/>
              <w:spacing w:line="240" w:lineRule="auto"/>
              <w:ind w:firstLine="426"/>
              <w:jc w:val="left"/>
              <w:rPr>
                <w:rFonts w:eastAsia="SimSun"/>
                <w:sz w:val="24"/>
                <w:szCs w:val="24"/>
                <w:lang w:eastAsia="zh-CN"/>
              </w:rPr>
            </w:pPr>
          </w:p>
        </w:tc>
      </w:tr>
      <w:tr w:rsidR="00655522" w:rsidRPr="00655522" w:rsidTr="00BF7B87">
        <w:trPr>
          <w:trHeight w:val="20"/>
        </w:trPr>
        <w:tc>
          <w:tcPr>
            <w:tcW w:w="3227" w:type="dxa"/>
          </w:tcPr>
          <w:p w:rsidR="000D42EC" w:rsidRPr="00655522" w:rsidRDefault="000D42EC" w:rsidP="00BF7B87">
            <w:pPr>
              <w:widowControl w:val="0"/>
              <w:spacing w:line="240" w:lineRule="auto"/>
              <w:ind w:firstLine="0"/>
              <w:rPr>
                <w:sz w:val="24"/>
                <w:szCs w:val="24"/>
              </w:rPr>
            </w:pPr>
            <w:r w:rsidRPr="00655522">
              <w:rPr>
                <w:rFonts w:eastAsia="SimSun"/>
                <w:sz w:val="24"/>
                <w:szCs w:val="24"/>
                <w:lang w:eastAsia="zh-CN"/>
              </w:rPr>
              <w:t>[1.8] - Скотоводство</w:t>
            </w:r>
          </w:p>
        </w:tc>
        <w:tc>
          <w:tcPr>
            <w:tcW w:w="3260" w:type="dxa"/>
          </w:tcPr>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proofErr w:type="gramStart"/>
            <w:r w:rsidRPr="00655522">
              <w:rPr>
                <w:rFonts w:eastAsia="SimSun"/>
                <w:sz w:val="24"/>
                <w:szCs w:val="24"/>
                <w:lang w:eastAsia="zh-CN"/>
              </w:rPr>
              <w:t xml:space="preserve">Объекты скотоводства (здания, сооружения, используемые для содержания и разведения </w:t>
            </w:r>
            <w:r w:rsidRPr="00655522">
              <w:rPr>
                <w:rFonts w:eastAsia="SimSun"/>
                <w:sz w:val="24"/>
                <w:szCs w:val="24"/>
                <w:lang w:eastAsia="zh-CN"/>
              </w:rPr>
              <w:lastRenderedPageBreak/>
              <w:t>сельскохозяйственных животных (крупного рогатого скота, овец, коз, лошадей), производства кормов, разведения племенных животных, производства и использования племенной продукции (материала);</w:t>
            </w:r>
            <w:proofErr w:type="gramEnd"/>
          </w:p>
        </w:tc>
        <w:tc>
          <w:tcPr>
            <w:tcW w:w="3260" w:type="dxa"/>
            <w:vMerge/>
          </w:tcPr>
          <w:p w:rsidR="000D42EC" w:rsidRPr="00655522" w:rsidRDefault="000D42EC" w:rsidP="00BF7B87">
            <w:pPr>
              <w:keepLines w:val="0"/>
              <w:tabs>
                <w:tab w:val="left" w:pos="1134"/>
              </w:tabs>
              <w:overflowPunct/>
              <w:autoSpaceDE/>
              <w:autoSpaceDN/>
              <w:adjustRightInd/>
              <w:spacing w:line="240" w:lineRule="auto"/>
              <w:ind w:firstLine="426"/>
              <w:jc w:val="left"/>
              <w:rPr>
                <w:rFonts w:eastAsia="SimSun"/>
                <w:sz w:val="24"/>
                <w:szCs w:val="24"/>
                <w:lang w:eastAsia="zh-CN"/>
              </w:rPr>
            </w:pPr>
          </w:p>
        </w:tc>
      </w:tr>
      <w:tr w:rsidR="00655522" w:rsidRPr="00655522" w:rsidTr="00BF7B87">
        <w:trPr>
          <w:trHeight w:val="20"/>
        </w:trPr>
        <w:tc>
          <w:tcPr>
            <w:tcW w:w="3227" w:type="dxa"/>
          </w:tcPr>
          <w:p w:rsidR="000D42EC" w:rsidRPr="00655522" w:rsidRDefault="000D42EC" w:rsidP="00BF7B87">
            <w:pPr>
              <w:keepLines w:val="0"/>
              <w:overflowPunct/>
              <w:autoSpaceDE/>
              <w:autoSpaceDN/>
              <w:adjustRightInd/>
              <w:spacing w:line="240" w:lineRule="auto"/>
              <w:ind w:firstLine="0"/>
              <w:jc w:val="left"/>
              <w:rPr>
                <w:rFonts w:eastAsia="SimSun"/>
                <w:sz w:val="24"/>
                <w:szCs w:val="24"/>
                <w:lang w:eastAsia="zh-CN"/>
              </w:rPr>
            </w:pPr>
            <w:r w:rsidRPr="00655522">
              <w:rPr>
                <w:rFonts w:eastAsia="SimSun"/>
                <w:sz w:val="24"/>
                <w:szCs w:val="24"/>
                <w:lang w:eastAsia="zh-CN"/>
              </w:rPr>
              <w:lastRenderedPageBreak/>
              <w:t>[1.9] - Звероводство</w:t>
            </w:r>
          </w:p>
          <w:p w:rsidR="000D42EC" w:rsidRPr="00655522" w:rsidRDefault="000D42EC" w:rsidP="00BF7B87">
            <w:pPr>
              <w:widowControl w:val="0"/>
              <w:spacing w:line="240" w:lineRule="auto"/>
              <w:rPr>
                <w:sz w:val="24"/>
                <w:szCs w:val="24"/>
              </w:rPr>
            </w:pPr>
          </w:p>
        </w:tc>
        <w:tc>
          <w:tcPr>
            <w:tcW w:w="3260" w:type="dxa"/>
          </w:tcPr>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Объекты звероводства (здания, сооружения, используемые для содержания и разведения животных (</w:t>
            </w:r>
            <w:r w:rsidRPr="00655522">
              <w:rPr>
                <w:sz w:val="24"/>
                <w:szCs w:val="24"/>
              </w:rPr>
              <w:t>ценных пушных зверей)</w:t>
            </w:r>
            <w:r w:rsidRPr="00655522">
              <w:rPr>
                <w:rFonts w:eastAsia="SimSun"/>
                <w:sz w:val="24"/>
                <w:szCs w:val="24"/>
                <w:lang w:eastAsia="zh-CN"/>
              </w:rPr>
              <w:t>, производства, хранения и первичной переработки продукции, разведения племенных животных, производства и использования племенной продукции (материала);</w:t>
            </w:r>
          </w:p>
        </w:tc>
        <w:tc>
          <w:tcPr>
            <w:tcW w:w="3260" w:type="dxa"/>
            <w:vMerge/>
          </w:tcPr>
          <w:p w:rsidR="000D42EC" w:rsidRPr="00655522" w:rsidRDefault="000D42EC" w:rsidP="00BF7B87">
            <w:pPr>
              <w:keepLines w:val="0"/>
              <w:tabs>
                <w:tab w:val="left" w:pos="1134"/>
              </w:tabs>
              <w:overflowPunct/>
              <w:autoSpaceDE/>
              <w:autoSpaceDN/>
              <w:adjustRightInd/>
              <w:spacing w:line="240" w:lineRule="auto"/>
              <w:ind w:firstLine="426"/>
              <w:jc w:val="left"/>
              <w:rPr>
                <w:rFonts w:eastAsia="SimSun"/>
                <w:sz w:val="24"/>
                <w:szCs w:val="24"/>
                <w:lang w:eastAsia="zh-CN"/>
              </w:rPr>
            </w:pPr>
          </w:p>
        </w:tc>
      </w:tr>
      <w:tr w:rsidR="00655522" w:rsidRPr="00655522" w:rsidTr="00BF7B87">
        <w:trPr>
          <w:trHeight w:val="20"/>
        </w:trPr>
        <w:tc>
          <w:tcPr>
            <w:tcW w:w="3227" w:type="dxa"/>
          </w:tcPr>
          <w:p w:rsidR="000D42EC" w:rsidRPr="00655522" w:rsidRDefault="000D42EC" w:rsidP="00BF7B87">
            <w:pPr>
              <w:widowControl w:val="0"/>
              <w:spacing w:line="240" w:lineRule="auto"/>
              <w:ind w:firstLine="0"/>
              <w:rPr>
                <w:sz w:val="24"/>
                <w:szCs w:val="24"/>
              </w:rPr>
            </w:pPr>
            <w:r w:rsidRPr="00655522">
              <w:rPr>
                <w:rFonts w:eastAsia="SimSun"/>
                <w:sz w:val="24"/>
                <w:szCs w:val="24"/>
                <w:lang w:eastAsia="zh-CN"/>
              </w:rPr>
              <w:t>[1.10] - Птицеводство</w:t>
            </w:r>
          </w:p>
        </w:tc>
        <w:tc>
          <w:tcPr>
            <w:tcW w:w="3260" w:type="dxa"/>
          </w:tcPr>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Объекты птицеводства (здания, сооружения, используемые для содержания и разведения животных, производства, хранения и первичной переработки продукции птицеводства);</w:t>
            </w:r>
          </w:p>
        </w:tc>
        <w:tc>
          <w:tcPr>
            <w:tcW w:w="3260" w:type="dxa"/>
            <w:vMerge/>
          </w:tcPr>
          <w:p w:rsidR="000D42EC" w:rsidRPr="00655522" w:rsidRDefault="000D42EC" w:rsidP="00BF7B87">
            <w:pPr>
              <w:keepLines w:val="0"/>
              <w:tabs>
                <w:tab w:val="left" w:pos="1134"/>
              </w:tabs>
              <w:overflowPunct/>
              <w:autoSpaceDE/>
              <w:autoSpaceDN/>
              <w:adjustRightInd/>
              <w:spacing w:line="240" w:lineRule="auto"/>
              <w:ind w:firstLine="426"/>
              <w:jc w:val="left"/>
              <w:rPr>
                <w:rFonts w:eastAsia="SimSun"/>
                <w:sz w:val="24"/>
                <w:szCs w:val="24"/>
                <w:lang w:eastAsia="zh-CN"/>
              </w:rPr>
            </w:pPr>
          </w:p>
        </w:tc>
      </w:tr>
      <w:tr w:rsidR="00655522" w:rsidRPr="00655522" w:rsidTr="00BF7B87">
        <w:trPr>
          <w:trHeight w:val="20"/>
        </w:trPr>
        <w:tc>
          <w:tcPr>
            <w:tcW w:w="3227" w:type="dxa"/>
          </w:tcPr>
          <w:p w:rsidR="000D42EC" w:rsidRPr="00655522" w:rsidRDefault="000D42EC" w:rsidP="00BF7B87">
            <w:pPr>
              <w:widowControl w:val="0"/>
              <w:spacing w:line="240" w:lineRule="auto"/>
              <w:ind w:firstLine="0"/>
              <w:rPr>
                <w:sz w:val="24"/>
                <w:szCs w:val="24"/>
              </w:rPr>
            </w:pPr>
            <w:r w:rsidRPr="00655522">
              <w:rPr>
                <w:rFonts w:eastAsia="SimSun"/>
                <w:sz w:val="24"/>
                <w:szCs w:val="24"/>
                <w:lang w:eastAsia="zh-CN"/>
              </w:rPr>
              <w:t>[1.11] - Свиноводство</w:t>
            </w:r>
          </w:p>
        </w:tc>
        <w:tc>
          <w:tcPr>
            <w:tcW w:w="3260" w:type="dxa"/>
          </w:tcPr>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Объекты свиноводства (здания, сооружения, используемые для содержания и разведения животных, производства, хранения и первичной переработки продукции, разведения племенных животных, производства и использования племенной продукции (материала);</w:t>
            </w:r>
          </w:p>
        </w:tc>
        <w:tc>
          <w:tcPr>
            <w:tcW w:w="3260" w:type="dxa"/>
            <w:vMerge/>
          </w:tcPr>
          <w:p w:rsidR="000D42EC" w:rsidRPr="00655522" w:rsidRDefault="000D42EC" w:rsidP="00BF7B87">
            <w:pPr>
              <w:keepLines w:val="0"/>
              <w:tabs>
                <w:tab w:val="left" w:pos="1134"/>
              </w:tabs>
              <w:overflowPunct/>
              <w:autoSpaceDE/>
              <w:autoSpaceDN/>
              <w:adjustRightInd/>
              <w:spacing w:line="240" w:lineRule="auto"/>
              <w:ind w:firstLine="426"/>
              <w:jc w:val="left"/>
              <w:rPr>
                <w:rFonts w:eastAsia="SimSun"/>
                <w:sz w:val="24"/>
                <w:szCs w:val="24"/>
                <w:lang w:eastAsia="zh-CN"/>
              </w:rPr>
            </w:pPr>
          </w:p>
        </w:tc>
      </w:tr>
      <w:tr w:rsidR="00655522" w:rsidRPr="00655522" w:rsidTr="00BF7B87">
        <w:trPr>
          <w:trHeight w:val="20"/>
        </w:trPr>
        <w:tc>
          <w:tcPr>
            <w:tcW w:w="3227" w:type="dxa"/>
          </w:tcPr>
          <w:p w:rsidR="000D42EC" w:rsidRPr="00655522" w:rsidRDefault="000D42EC" w:rsidP="00BF7B87">
            <w:pPr>
              <w:widowControl w:val="0"/>
              <w:spacing w:line="240" w:lineRule="auto"/>
              <w:ind w:firstLine="0"/>
              <w:rPr>
                <w:sz w:val="24"/>
                <w:szCs w:val="24"/>
              </w:rPr>
            </w:pPr>
            <w:r w:rsidRPr="00655522">
              <w:rPr>
                <w:rFonts w:eastAsia="SimSun"/>
                <w:sz w:val="24"/>
                <w:szCs w:val="24"/>
                <w:lang w:eastAsia="zh-CN"/>
              </w:rPr>
              <w:t>[1.12] - Пчеловодство</w:t>
            </w:r>
          </w:p>
        </w:tc>
        <w:tc>
          <w:tcPr>
            <w:tcW w:w="3260" w:type="dxa"/>
          </w:tcPr>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Объекты пчеловодства (сооружения и оборудование для хранения и первичной переработки продукции пчеловодства, разведению, содержанию и использованию пчел и иных полезных насекомых);</w:t>
            </w:r>
          </w:p>
        </w:tc>
        <w:tc>
          <w:tcPr>
            <w:tcW w:w="3260" w:type="dxa"/>
            <w:vMerge/>
          </w:tcPr>
          <w:p w:rsidR="000D42EC" w:rsidRPr="00655522" w:rsidRDefault="000D42EC" w:rsidP="00BF7B87">
            <w:pPr>
              <w:keepLines w:val="0"/>
              <w:tabs>
                <w:tab w:val="left" w:pos="1134"/>
              </w:tabs>
              <w:overflowPunct/>
              <w:autoSpaceDE/>
              <w:autoSpaceDN/>
              <w:adjustRightInd/>
              <w:spacing w:line="240" w:lineRule="auto"/>
              <w:ind w:firstLine="426"/>
              <w:jc w:val="left"/>
              <w:rPr>
                <w:rFonts w:eastAsia="SimSun"/>
                <w:sz w:val="24"/>
                <w:szCs w:val="24"/>
                <w:lang w:eastAsia="zh-CN"/>
              </w:rPr>
            </w:pPr>
          </w:p>
        </w:tc>
      </w:tr>
      <w:tr w:rsidR="00655522" w:rsidRPr="00655522" w:rsidTr="00BF7B87">
        <w:trPr>
          <w:trHeight w:val="20"/>
        </w:trPr>
        <w:tc>
          <w:tcPr>
            <w:tcW w:w="3227" w:type="dxa"/>
          </w:tcPr>
          <w:p w:rsidR="000D42EC" w:rsidRPr="00655522" w:rsidRDefault="000D42EC" w:rsidP="00BF7B87">
            <w:pPr>
              <w:keepLines w:val="0"/>
              <w:overflowPunct/>
              <w:autoSpaceDE/>
              <w:autoSpaceDN/>
              <w:adjustRightInd/>
              <w:spacing w:line="240" w:lineRule="auto"/>
              <w:ind w:firstLine="0"/>
              <w:jc w:val="left"/>
              <w:rPr>
                <w:rFonts w:eastAsia="SimSun"/>
                <w:sz w:val="24"/>
                <w:szCs w:val="24"/>
                <w:lang w:eastAsia="zh-CN"/>
              </w:rPr>
            </w:pPr>
            <w:r w:rsidRPr="00655522">
              <w:rPr>
                <w:rFonts w:eastAsia="SimSun"/>
                <w:sz w:val="24"/>
                <w:szCs w:val="24"/>
                <w:lang w:eastAsia="zh-CN"/>
              </w:rPr>
              <w:t>[1.13] - Рыбоводство</w:t>
            </w:r>
          </w:p>
        </w:tc>
        <w:tc>
          <w:tcPr>
            <w:tcW w:w="3260" w:type="dxa"/>
          </w:tcPr>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 xml:space="preserve">Объекты рыбоводства (здания, сооружения, оборудование для осуществления разведения и </w:t>
            </w:r>
            <w:r w:rsidRPr="00655522">
              <w:rPr>
                <w:rFonts w:eastAsia="SimSun"/>
                <w:sz w:val="24"/>
                <w:szCs w:val="24"/>
                <w:lang w:eastAsia="zh-CN"/>
              </w:rPr>
              <w:lastRenderedPageBreak/>
              <w:t>(или) содержания, выращивания объектов рыбоводства (</w:t>
            </w:r>
            <w:proofErr w:type="spellStart"/>
            <w:r w:rsidRPr="00655522">
              <w:rPr>
                <w:rFonts w:eastAsia="SimSun"/>
                <w:sz w:val="24"/>
                <w:szCs w:val="24"/>
                <w:lang w:eastAsia="zh-CN"/>
              </w:rPr>
              <w:t>аквакультуры</w:t>
            </w:r>
            <w:proofErr w:type="spellEnd"/>
            <w:r w:rsidRPr="00655522">
              <w:rPr>
                <w:rFonts w:eastAsia="SimSun"/>
                <w:sz w:val="24"/>
                <w:szCs w:val="24"/>
                <w:lang w:eastAsia="zh-CN"/>
              </w:rPr>
              <w:t>);</w:t>
            </w:r>
          </w:p>
        </w:tc>
        <w:tc>
          <w:tcPr>
            <w:tcW w:w="3260" w:type="dxa"/>
            <w:vMerge/>
          </w:tcPr>
          <w:p w:rsidR="000D42EC" w:rsidRPr="00655522" w:rsidRDefault="000D42EC" w:rsidP="00BF7B87">
            <w:pPr>
              <w:keepLines w:val="0"/>
              <w:tabs>
                <w:tab w:val="left" w:pos="1134"/>
              </w:tabs>
              <w:overflowPunct/>
              <w:autoSpaceDE/>
              <w:autoSpaceDN/>
              <w:adjustRightInd/>
              <w:spacing w:line="240" w:lineRule="auto"/>
              <w:ind w:firstLine="426"/>
              <w:jc w:val="left"/>
              <w:rPr>
                <w:rFonts w:eastAsia="SimSun"/>
                <w:sz w:val="24"/>
                <w:szCs w:val="24"/>
                <w:lang w:eastAsia="zh-CN"/>
              </w:rPr>
            </w:pPr>
          </w:p>
        </w:tc>
      </w:tr>
      <w:tr w:rsidR="00655522" w:rsidRPr="00655522" w:rsidTr="00BF7B87">
        <w:trPr>
          <w:trHeight w:val="20"/>
        </w:trPr>
        <w:tc>
          <w:tcPr>
            <w:tcW w:w="3227" w:type="dxa"/>
          </w:tcPr>
          <w:p w:rsidR="000D42EC" w:rsidRPr="00655522" w:rsidRDefault="000D42EC" w:rsidP="00BF7B87">
            <w:pPr>
              <w:keepLines w:val="0"/>
              <w:overflowPunct/>
              <w:autoSpaceDE/>
              <w:autoSpaceDN/>
              <w:adjustRightInd/>
              <w:spacing w:line="240" w:lineRule="auto"/>
              <w:ind w:firstLine="0"/>
              <w:jc w:val="left"/>
              <w:rPr>
                <w:rFonts w:eastAsia="SimSun"/>
                <w:sz w:val="24"/>
                <w:szCs w:val="24"/>
                <w:lang w:eastAsia="zh-CN"/>
              </w:rPr>
            </w:pPr>
            <w:r w:rsidRPr="00655522">
              <w:rPr>
                <w:rFonts w:eastAsia="SimSun"/>
                <w:sz w:val="24"/>
                <w:szCs w:val="24"/>
                <w:lang w:eastAsia="zh-CN"/>
              </w:rPr>
              <w:lastRenderedPageBreak/>
              <w:t>[1.14] - Научное обеспечение сельского хозяйства</w:t>
            </w:r>
          </w:p>
          <w:p w:rsidR="000D42EC" w:rsidRPr="00655522" w:rsidRDefault="000D42EC" w:rsidP="00BF7B87">
            <w:pPr>
              <w:widowControl w:val="0"/>
              <w:spacing w:line="240" w:lineRule="auto"/>
              <w:rPr>
                <w:sz w:val="24"/>
                <w:szCs w:val="24"/>
              </w:rPr>
            </w:pPr>
          </w:p>
        </w:tc>
        <w:tc>
          <w:tcPr>
            <w:tcW w:w="3260" w:type="dxa"/>
          </w:tcPr>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Объекты, связанные с осуществлением научной и селекционной работы растительного и животного мира;</w:t>
            </w:r>
          </w:p>
        </w:tc>
        <w:tc>
          <w:tcPr>
            <w:tcW w:w="3260" w:type="dxa"/>
            <w:vMerge/>
          </w:tcPr>
          <w:p w:rsidR="000D42EC" w:rsidRPr="00655522" w:rsidRDefault="000D42EC" w:rsidP="00BF7B87">
            <w:pPr>
              <w:keepLines w:val="0"/>
              <w:tabs>
                <w:tab w:val="left" w:pos="1134"/>
              </w:tabs>
              <w:overflowPunct/>
              <w:autoSpaceDE/>
              <w:autoSpaceDN/>
              <w:adjustRightInd/>
              <w:spacing w:line="240" w:lineRule="auto"/>
              <w:ind w:firstLine="426"/>
              <w:jc w:val="left"/>
              <w:rPr>
                <w:rFonts w:eastAsia="SimSun"/>
                <w:sz w:val="24"/>
                <w:szCs w:val="24"/>
                <w:lang w:eastAsia="zh-CN"/>
              </w:rPr>
            </w:pPr>
          </w:p>
        </w:tc>
      </w:tr>
      <w:tr w:rsidR="00655522" w:rsidRPr="00655522" w:rsidTr="00BF7B87">
        <w:trPr>
          <w:trHeight w:val="20"/>
        </w:trPr>
        <w:tc>
          <w:tcPr>
            <w:tcW w:w="3227" w:type="dxa"/>
          </w:tcPr>
          <w:p w:rsidR="000D42EC" w:rsidRPr="00655522" w:rsidRDefault="000D42EC" w:rsidP="00BF7B87">
            <w:pPr>
              <w:widowControl w:val="0"/>
              <w:spacing w:line="240" w:lineRule="auto"/>
              <w:ind w:firstLine="0"/>
              <w:rPr>
                <w:sz w:val="24"/>
                <w:szCs w:val="24"/>
              </w:rPr>
            </w:pPr>
            <w:r w:rsidRPr="00655522">
              <w:rPr>
                <w:rFonts w:eastAsia="SimSun"/>
                <w:sz w:val="24"/>
                <w:szCs w:val="24"/>
                <w:lang w:eastAsia="zh-CN"/>
              </w:rPr>
              <w:t>[1.15] - Хранение и переработка сельскохозяйственной продукции</w:t>
            </w:r>
          </w:p>
        </w:tc>
        <w:tc>
          <w:tcPr>
            <w:tcW w:w="3260" w:type="dxa"/>
          </w:tcPr>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Здания и сооружения для производства, хранения, первичной и глубокой переработки сельскохозяйственной продукции;</w:t>
            </w:r>
            <w:r w:rsidRPr="00655522">
              <w:rPr>
                <w:rFonts w:eastAsia="SimSun"/>
                <w:sz w:val="24"/>
                <w:szCs w:val="24"/>
                <w:lang w:eastAsia="zh-CN"/>
              </w:rPr>
              <w:tab/>
            </w:r>
          </w:p>
        </w:tc>
        <w:tc>
          <w:tcPr>
            <w:tcW w:w="3260" w:type="dxa"/>
            <w:vMerge/>
          </w:tcPr>
          <w:p w:rsidR="000D42EC" w:rsidRPr="00655522" w:rsidRDefault="000D42EC" w:rsidP="00BF7B87">
            <w:pPr>
              <w:keepLines w:val="0"/>
              <w:tabs>
                <w:tab w:val="left" w:pos="1134"/>
              </w:tabs>
              <w:overflowPunct/>
              <w:autoSpaceDE/>
              <w:autoSpaceDN/>
              <w:adjustRightInd/>
              <w:spacing w:line="240" w:lineRule="auto"/>
              <w:ind w:firstLine="426"/>
              <w:jc w:val="left"/>
              <w:rPr>
                <w:rFonts w:eastAsia="SimSun"/>
                <w:sz w:val="24"/>
                <w:szCs w:val="24"/>
                <w:lang w:eastAsia="zh-CN"/>
              </w:rPr>
            </w:pPr>
          </w:p>
        </w:tc>
      </w:tr>
      <w:tr w:rsidR="00655522" w:rsidRPr="00655522" w:rsidTr="00BF7B87">
        <w:trPr>
          <w:trHeight w:val="20"/>
        </w:trPr>
        <w:tc>
          <w:tcPr>
            <w:tcW w:w="3227" w:type="dxa"/>
          </w:tcPr>
          <w:p w:rsidR="000D42EC" w:rsidRPr="00655522" w:rsidRDefault="000D42EC" w:rsidP="00BF7B87">
            <w:pPr>
              <w:widowControl w:val="0"/>
              <w:spacing w:line="240" w:lineRule="auto"/>
              <w:ind w:firstLine="0"/>
              <w:rPr>
                <w:sz w:val="24"/>
                <w:szCs w:val="24"/>
              </w:rPr>
            </w:pPr>
            <w:r w:rsidRPr="00655522">
              <w:rPr>
                <w:rFonts w:eastAsia="SimSun"/>
                <w:sz w:val="24"/>
                <w:szCs w:val="24"/>
                <w:lang w:eastAsia="zh-CN"/>
              </w:rPr>
              <w:t>[1.17] - Питомники</w:t>
            </w:r>
          </w:p>
        </w:tc>
        <w:tc>
          <w:tcPr>
            <w:tcW w:w="3260" w:type="dxa"/>
          </w:tcPr>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Питомники;</w:t>
            </w:r>
          </w:p>
        </w:tc>
        <w:tc>
          <w:tcPr>
            <w:tcW w:w="3260" w:type="dxa"/>
            <w:vMerge/>
          </w:tcPr>
          <w:p w:rsidR="000D42EC" w:rsidRPr="00655522" w:rsidRDefault="000D42EC" w:rsidP="00BF7B87">
            <w:pPr>
              <w:keepLines w:val="0"/>
              <w:tabs>
                <w:tab w:val="left" w:pos="1134"/>
              </w:tabs>
              <w:overflowPunct/>
              <w:autoSpaceDE/>
              <w:autoSpaceDN/>
              <w:adjustRightInd/>
              <w:spacing w:line="240" w:lineRule="auto"/>
              <w:ind w:firstLine="426"/>
              <w:jc w:val="left"/>
              <w:rPr>
                <w:rFonts w:eastAsia="SimSun"/>
                <w:sz w:val="24"/>
                <w:szCs w:val="24"/>
                <w:lang w:eastAsia="zh-CN"/>
              </w:rPr>
            </w:pPr>
          </w:p>
        </w:tc>
      </w:tr>
      <w:tr w:rsidR="00655522" w:rsidRPr="00655522" w:rsidTr="00BF7B87">
        <w:trPr>
          <w:trHeight w:val="5806"/>
        </w:trPr>
        <w:tc>
          <w:tcPr>
            <w:tcW w:w="3227" w:type="dxa"/>
          </w:tcPr>
          <w:p w:rsidR="000D42EC" w:rsidRPr="00655522" w:rsidRDefault="000D42EC" w:rsidP="00BF7B87">
            <w:pPr>
              <w:widowControl w:val="0"/>
              <w:spacing w:line="240" w:lineRule="auto"/>
              <w:ind w:firstLine="0"/>
              <w:rPr>
                <w:sz w:val="24"/>
                <w:szCs w:val="24"/>
              </w:rPr>
            </w:pPr>
            <w:r w:rsidRPr="00655522">
              <w:rPr>
                <w:rFonts w:eastAsia="SimSun"/>
                <w:sz w:val="24"/>
                <w:szCs w:val="24"/>
                <w:lang w:eastAsia="zh-CN"/>
              </w:rPr>
              <w:t>[1.18] - Обеспечение сельскохозяйственного производства.</w:t>
            </w:r>
          </w:p>
        </w:tc>
        <w:tc>
          <w:tcPr>
            <w:tcW w:w="3260" w:type="dxa"/>
          </w:tcPr>
          <w:p w:rsidR="000D42EC" w:rsidRPr="00655522" w:rsidRDefault="000D42EC" w:rsidP="00BF7B87">
            <w:pPr>
              <w:keepLines w:val="0"/>
              <w:overflowPunct/>
              <w:autoSpaceDE/>
              <w:autoSpaceDN/>
              <w:adjustRightInd/>
              <w:spacing w:line="240" w:lineRule="auto"/>
              <w:ind w:firstLine="459"/>
              <w:jc w:val="left"/>
              <w:rPr>
                <w:rFonts w:eastAsia="SimSun"/>
                <w:sz w:val="24"/>
                <w:szCs w:val="24"/>
                <w:lang w:eastAsia="zh-CN"/>
              </w:rPr>
            </w:pPr>
            <w:r w:rsidRPr="00655522">
              <w:rPr>
                <w:rFonts w:eastAsia="SimSun"/>
                <w:sz w:val="24"/>
                <w:szCs w:val="24"/>
                <w:lang w:eastAsia="zh-CN"/>
              </w:rPr>
              <w:t>Объекты обеспечения сельскохозяйственного производства (машинно-транспортные и ремонтные станции, ангары и гаражи для сельскохозяйственной техники, амбары, водонапорные башни, трансформаторные станции) и иное техническое оборудование, используемое для ведения сельского хозяйства;</w:t>
            </w:r>
          </w:p>
          <w:p w:rsidR="000D42EC" w:rsidRPr="00655522" w:rsidRDefault="000D42EC" w:rsidP="00BF7B87">
            <w:pPr>
              <w:spacing w:line="240" w:lineRule="auto"/>
              <w:ind w:firstLine="426"/>
              <w:rPr>
                <w:rFonts w:eastAsia="SimSun"/>
                <w:sz w:val="24"/>
                <w:szCs w:val="24"/>
                <w:lang w:eastAsia="zh-CN"/>
              </w:rPr>
            </w:pPr>
            <w:r w:rsidRPr="00655522">
              <w:rPr>
                <w:rFonts w:eastAsia="SimSun"/>
                <w:sz w:val="24"/>
                <w:szCs w:val="24"/>
                <w:lang w:eastAsia="zh-CN"/>
              </w:rPr>
              <w:t>Склады легковоспламеняющихся и горючих жидкостей и газов, склады минеральных удобрений и химических средств защиты растений, бойни, хранилища навоза и помета;</w:t>
            </w:r>
          </w:p>
        </w:tc>
        <w:tc>
          <w:tcPr>
            <w:tcW w:w="3260" w:type="dxa"/>
            <w:vMerge/>
          </w:tcPr>
          <w:p w:rsidR="000D42EC" w:rsidRPr="00655522" w:rsidRDefault="000D42EC" w:rsidP="00BF7B87">
            <w:pPr>
              <w:keepLines w:val="0"/>
              <w:tabs>
                <w:tab w:val="left" w:pos="1134"/>
              </w:tabs>
              <w:overflowPunct/>
              <w:autoSpaceDE/>
              <w:autoSpaceDN/>
              <w:adjustRightInd/>
              <w:spacing w:line="240" w:lineRule="auto"/>
              <w:ind w:firstLine="426"/>
              <w:jc w:val="left"/>
              <w:rPr>
                <w:rFonts w:eastAsia="SimSun"/>
                <w:sz w:val="24"/>
                <w:szCs w:val="24"/>
                <w:lang w:eastAsia="zh-CN"/>
              </w:rPr>
            </w:pPr>
          </w:p>
        </w:tc>
      </w:tr>
      <w:tr w:rsidR="00655522" w:rsidRPr="00655522" w:rsidTr="00BF7B87">
        <w:trPr>
          <w:trHeight w:val="561"/>
        </w:trPr>
        <w:tc>
          <w:tcPr>
            <w:tcW w:w="3227" w:type="dxa"/>
          </w:tcPr>
          <w:p w:rsidR="000D42EC" w:rsidRPr="00655522" w:rsidRDefault="000D42EC" w:rsidP="00BF7B87">
            <w:pPr>
              <w:widowControl w:val="0"/>
              <w:spacing w:line="240" w:lineRule="auto"/>
              <w:ind w:firstLine="0"/>
              <w:rPr>
                <w:sz w:val="24"/>
                <w:szCs w:val="24"/>
              </w:rPr>
            </w:pPr>
            <w:r w:rsidRPr="00655522">
              <w:rPr>
                <w:rFonts w:eastAsia="SimSun"/>
                <w:sz w:val="24"/>
                <w:szCs w:val="24"/>
                <w:lang w:eastAsia="zh-CN"/>
              </w:rPr>
              <w:t>[6.9] - Склады</w:t>
            </w:r>
          </w:p>
        </w:tc>
        <w:tc>
          <w:tcPr>
            <w:tcW w:w="3260" w:type="dxa"/>
          </w:tcPr>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Элеваторы и продовольственные склады;</w:t>
            </w:r>
          </w:p>
        </w:tc>
        <w:tc>
          <w:tcPr>
            <w:tcW w:w="3260" w:type="dxa"/>
            <w:vMerge/>
          </w:tcPr>
          <w:p w:rsidR="000D42EC" w:rsidRPr="00655522" w:rsidRDefault="000D42EC" w:rsidP="00BF7B87">
            <w:pPr>
              <w:keepLines w:val="0"/>
              <w:tabs>
                <w:tab w:val="left" w:pos="1134"/>
              </w:tabs>
              <w:overflowPunct/>
              <w:autoSpaceDE/>
              <w:autoSpaceDN/>
              <w:adjustRightInd/>
              <w:spacing w:line="240" w:lineRule="auto"/>
              <w:ind w:firstLine="426"/>
              <w:jc w:val="left"/>
              <w:rPr>
                <w:rFonts w:eastAsia="SimSun"/>
                <w:sz w:val="24"/>
                <w:szCs w:val="24"/>
                <w:lang w:eastAsia="zh-CN"/>
              </w:rPr>
            </w:pPr>
          </w:p>
        </w:tc>
      </w:tr>
      <w:tr w:rsidR="00655522" w:rsidRPr="00655522" w:rsidTr="00BF7B87">
        <w:trPr>
          <w:trHeight w:val="20"/>
        </w:trPr>
        <w:tc>
          <w:tcPr>
            <w:tcW w:w="3227" w:type="dxa"/>
          </w:tcPr>
          <w:p w:rsidR="000D42EC" w:rsidRPr="00655522" w:rsidRDefault="000D42EC" w:rsidP="00BF7B87">
            <w:pPr>
              <w:widowControl w:val="0"/>
              <w:spacing w:line="240" w:lineRule="auto"/>
              <w:ind w:firstLine="0"/>
              <w:rPr>
                <w:sz w:val="24"/>
                <w:szCs w:val="24"/>
              </w:rPr>
            </w:pPr>
            <w:r w:rsidRPr="00655522">
              <w:rPr>
                <w:rFonts w:eastAsia="SimSun"/>
                <w:sz w:val="24"/>
                <w:szCs w:val="24"/>
                <w:lang w:eastAsia="zh-CN"/>
              </w:rPr>
              <w:t>[</w:t>
            </w:r>
            <w:r w:rsidRPr="00655522">
              <w:rPr>
                <w:sz w:val="24"/>
                <w:szCs w:val="24"/>
                <w:lang w:eastAsia="zh-CN"/>
              </w:rPr>
              <w:t>8.3</w:t>
            </w:r>
            <w:r w:rsidRPr="00655522">
              <w:rPr>
                <w:rFonts w:eastAsia="SimSun"/>
                <w:sz w:val="24"/>
                <w:szCs w:val="24"/>
                <w:lang w:eastAsia="zh-CN"/>
              </w:rPr>
              <w:t>] - Обеспечение внутреннего правопорядка</w:t>
            </w:r>
          </w:p>
        </w:tc>
        <w:tc>
          <w:tcPr>
            <w:tcW w:w="3260" w:type="dxa"/>
          </w:tcPr>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 xml:space="preserve">Объекты пожарной охраны, пожарные депо; </w:t>
            </w:r>
          </w:p>
        </w:tc>
        <w:tc>
          <w:tcPr>
            <w:tcW w:w="3260" w:type="dxa"/>
            <w:vMerge/>
          </w:tcPr>
          <w:p w:rsidR="000D42EC" w:rsidRPr="00655522" w:rsidRDefault="000D42EC" w:rsidP="00BF7B87">
            <w:pPr>
              <w:keepLines w:val="0"/>
              <w:tabs>
                <w:tab w:val="left" w:pos="1134"/>
              </w:tabs>
              <w:overflowPunct/>
              <w:autoSpaceDE/>
              <w:autoSpaceDN/>
              <w:adjustRightInd/>
              <w:spacing w:line="240" w:lineRule="auto"/>
              <w:ind w:firstLine="426"/>
              <w:jc w:val="left"/>
              <w:rPr>
                <w:rFonts w:eastAsia="SimSun"/>
                <w:sz w:val="24"/>
                <w:szCs w:val="24"/>
                <w:lang w:eastAsia="zh-CN"/>
              </w:rPr>
            </w:pPr>
          </w:p>
        </w:tc>
      </w:tr>
      <w:tr w:rsidR="00655522" w:rsidRPr="00655522" w:rsidTr="00BF7B87">
        <w:trPr>
          <w:trHeight w:val="20"/>
        </w:trPr>
        <w:tc>
          <w:tcPr>
            <w:tcW w:w="3227" w:type="dxa"/>
          </w:tcPr>
          <w:p w:rsidR="000D42EC" w:rsidRPr="00655522" w:rsidRDefault="000D42EC" w:rsidP="00BF7B87">
            <w:pPr>
              <w:spacing w:line="240" w:lineRule="auto"/>
              <w:ind w:firstLine="0"/>
              <w:jc w:val="left"/>
              <w:rPr>
                <w:rFonts w:eastAsia="SimSun"/>
                <w:sz w:val="24"/>
                <w:szCs w:val="24"/>
                <w:lang w:eastAsia="zh-CN"/>
              </w:rPr>
            </w:pPr>
            <w:r w:rsidRPr="00655522">
              <w:rPr>
                <w:rFonts w:eastAsia="SimSun"/>
                <w:sz w:val="24"/>
                <w:szCs w:val="24"/>
                <w:lang w:eastAsia="zh-CN"/>
              </w:rPr>
              <w:t>[3.10.1] - Амбулаторное ветеринарное обслуживание</w:t>
            </w:r>
          </w:p>
        </w:tc>
        <w:tc>
          <w:tcPr>
            <w:tcW w:w="3260" w:type="dxa"/>
          </w:tcPr>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Ветеринарные учреждения;</w:t>
            </w:r>
          </w:p>
        </w:tc>
        <w:tc>
          <w:tcPr>
            <w:tcW w:w="3260" w:type="dxa"/>
          </w:tcPr>
          <w:p w:rsidR="000D42EC" w:rsidRPr="00655522" w:rsidRDefault="000D42EC" w:rsidP="009F650B">
            <w:pPr>
              <w:keepLines w:val="0"/>
              <w:overflowPunct/>
              <w:autoSpaceDE/>
              <w:autoSpaceDN/>
              <w:adjustRightInd/>
              <w:spacing w:line="240" w:lineRule="auto"/>
              <w:ind w:firstLine="0"/>
              <w:jc w:val="left"/>
              <w:rPr>
                <w:rFonts w:eastAsia="SimSun"/>
                <w:sz w:val="24"/>
                <w:szCs w:val="24"/>
                <w:lang w:eastAsia="zh-CN"/>
              </w:rPr>
            </w:pPr>
            <w:r w:rsidRPr="00655522">
              <w:rPr>
                <w:rFonts w:eastAsia="SimSun"/>
                <w:sz w:val="24"/>
                <w:szCs w:val="24"/>
                <w:lang w:eastAsia="zh-CN"/>
              </w:rPr>
              <w:t>минимальная/максимальная площадь земельных участков  – 100/1500 кв. м;</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максимальный процент застройки в границах земельного участка – 60%;</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максимальное количество надземных этажей – 5 этажей;</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максимальная высота зданий, строений от уровня земли -15 м;</w:t>
            </w:r>
          </w:p>
        </w:tc>
      </w:tr>
      <w:tr w:rsidR="000D42EC" w:rsidRPr="00655522" w:rsidTr="00BF7B87">
        <w:trPr>
          <w:trHeight w:val="421"/>
        </w:trPr>
        <w:tc>
          <w:tcPr>
            <w:tcW w:w="3227" w:type="dxa"/>
          </w:tcPr>
          <w:p w:rsidR="000D42EC" w:rsidRPr="00655522" w:rsidRDefault="000D42EC" w:rsidP="00BF7B87">
            <w:pPr>
              <w:widowControl w:val="0"/>
              <w:spacing w:line="240" w:lineRule="auto"/>
              <w:ind w:firstLine="0"/>
              <w:rPr>
                <w:rFonts w:eastAsia="SimSun"/>
                <w:sz w:val="24"/>
                <w:szCs w:val="24"/>
                <w:lang w:eastAsia="zh-CN"/>
              </w:rPr>
            </w:pPr>
            <w:r w:rsidRPr="00655522">
              <w:rPr>
                <w:rFonts w:eastAsia="SimSun"/>
                <w:sz w:val="24"/>
                <w:szCs w:val="24"/>
                <w:lang w:eastAsia="zh-CN"/>
              </w:rPr>
              <w:lastRenderedPageBreak/>
              <w:t>[12.0] – Земельные участки (территории) общего пользования</w:t>
            </w:r>
          </w:p>
        </w:tc>
        <w:tc>
          <w:tcPr>
            <w:tcW w:w="3260" w:type="dxa"/>
          </w:tcPr>
          <w:p w:rsidR="000D42EC" w:rsidRPr="00655522" w:rsidRDefault="000D42EC" w:rsidP="00BF7B87">
            <w:pPr>
              <w:keepLines w:val="0"/>
              <w:overflowPunct/>
              <w:autoSpaceDE/>
              <w:autoSpaceDN/>
              <w:adjustRightInd/>
              <w:spacing w:line="240" w:lineRule="auto"/>
              <w:ind w:firstLine="284"/>
              <w:jc w:val="left"/>
              <w:rPr>
                <w:rFonts w:eastAsia="SimSun"/>
                <w:sz w:val="24"/>
                <w:szCs w:val="24"/>
                <w:lang w:eastAsia="zh-CN"/>
              </w:rPr>
            </w:pPr>
            <w:r w:rsidRPr="00655522">
              <w:rPr>
                <w:sz w:val="24"/>
                <w:szCs w:val="24"/>
                <w:shd w:val="clear" w:color="auto" w:fill="FFFFFF"/>
              </w:rPr>
              <w:t>Проезды</w:t>
            </w:r>
          </w:p>
        </w:tc>
        <w:tc>
          <w:tcPr>
            <w:tcW w:w="3260" w:type="dxa"/>
          </w:tcPr>
          <w:p w:rsidR="000D42EC" w:rsidRPr="00655522" w:rsidRDefault="000D42EC" w:rsidP="00D54F14">
            <w:pPr>
              <w:keepLines w:val="0"/>
              <w:overflowPunct/>
              <w:autoSpaceDE/>
              <w:autoSpaceDN/>
              <w:adjustRightInd/>
              <w:spacing w:line="240" w:lineRule="auto"/>
              <w:ind w:firstLine="0"/>
              <w:jc w:val="left"/>
              <w:rPr>
                <w:rFonts w:eastAsia="SimSun"/>
                <w:sz w:val="24"/>
                <w:szCs w:val="24"/>
                <w:lang w:eastAsia="zh-CN"/>
              </w:rPr>
            </w:pPr>
            <w:r w:rsidRPr="00655522">
              <w:rPr>
                <w:rFonts w:eastAsia="SimSun"/>
                <w:sz w:val="24"/>
                <w:szCs w:val="24"/>
                <w:lang w:eastAsia="zh-CN"/>
              </w:rPr>
              <w:t>Минимальная/максимальная площадь земельных участков, максимальный процент застройки в границах земельного участка, предельное количество этажей или предельная высота зданий, строений, сооружений и минимальные отступы от границ земельных участков – без ограничений</w:t>
            </w:r>
          </w:p>
        </w:tc>
      </w:tr>
    </w:tbl>
    <w:p w:rsidR="000D42EC" w:rsidRPr="00655522" w:rsidRDefault="000D42EC" w:rsidP="0033554D">
      <w:pPr>
        <w:keepLines w:val="0"/>
        <w:tabs>
          <w:tab w:val="left" w:pos="2520"/>
        </w:tabs>
        <w:overflowPunct/>
        <w:autoSpaceDE/>
        <w:autoSpaceDN/>
        <w:adjustRightInd/>
        <w:spacing w:line="240" w:lineRule="auto"/>
        <w:ind w:firstLine="426"/>
        <w:jc w:val="left"/>
        <w:rPr>
          <w:rFonts w:eastAsia="SimSun"/>
          <w:sz w:val="24"/>
          <w:szCs w:val="24"/>
          <w:lang w:eastAsia="zh-CN"/>
        </w:rPr>
      </w:pPr>
    </w:p>
    <w:p w:rsidR="000D42EC" w:rsidRPr="00655522" w:rsidRDefault="000D42EC" w:rsidP="0033554D">
      <w:pPr>
        <w:keepLines w:val="0"/>
        <w:tabs>
          <w:tab w:val="left" w:pos="2520"/>
        </w:tabs>
        <w:overflowPunct/>
        <w:autoSpaceDE/>
        <w:autoSpaceDN/>
        <w:adjustRightInd/>
        <w:spacing w:line="240" w:lineRule="auto"/>
        <w:ind w:firstLine="426"/>
        <w:jc w:val="left"/>
        <w:rPr>
          <w:rFonts w:eastAsia="SimSun"/>
          <w:sz w:val="24"/>
          <w:szCs w:val="24"/>
          <w:lang w:eastAsia="zh-CN"/>
        </w:rPr>
      </w:pPr>
    </w:p>
    <w:p w:rsidR="000D42EC" w:rsidRPr="00655522" w:rsidRDefault="000D42EC" w:rsidP="0033554D">
      <w:pPr>
        <w:keepLines w:val="0"/>
        <w:tabs>
          <w:tab w:val="left" w:pos="2520"/>
        </w:tabs>
        <w:overflowPunct/>
        <w:autoSpaceDE/>
        <w:autoSpaceDN/>
        <w:adjustRightInd/>
        <w:spacing w:line="240" w:lineRule="auto"/>
        <w:ind w:firstLine="0"/>
        <w:jc w:val="center"/>
        <w:rPr>
          <w:rFonts w:eastAsia="SimSun"/>
          <w:sz w:val="24"/>
          <w:szCs w:val="24"/>
          <w:lang w:eastAsia="zh-CN"/>
        </w:rPr>
      </w:pPr>
      <w:r w:rsidRPr="00655522">
        <w:rPr>
          <w:rFonts w:eastAsia="SimSun"/>
          <w:sz w:val="24"/>
          <w:szCs w:val="24"/>
          <w:lang w:eastAsia="zh-CN"/>
        </w:rPr>
        <w:t>УСЛОВНО РАЗРЕШЕННЫЕ ВИДЫ И ПАРАМЕТРЫ ИСПОЛЬЗОВАНИЯ ЗЕМЕЛЬНЫХ УЧАСТКОВ И ОБЪЕКТОВ КАПИТАЛЬНОГО СТРОИТЕЛЬСТВА</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49"/>
        <w:gridCol w:w="3249"/>
        <w:gridCol w:w="3249"/>
      </w:tblGrid>
      <w:tr w:rsidR="00655522" w:rsidRPr="00655522" w:rsidTr="00BF7B87">
        <w:trPr>
          <w:trHeight w:val="20"/>
        </w:trPr>
        <w:tc>
          <w:tcPr>
            <w:tcW w:w="3249" w:type="dxa"/>
            <w:vAlign w:val="center"/>
          </w:tcPr>
          <w:p w:rsidR="000D42EC" w:rsidRPr="00655522" w:rsidRDefault="000D42EC" w:rsidP="00BF7B87">
            <w:pPr>
              <w:keepLines w:val="0"/>
              <w:tabs>
                <w:tab w:val="left" w:pos="2520"/>
              </w:tabs>
              <w:overflowPunct/>
              <w:autoSpaceDE/>
              <w:autoSpaceDN/>
              <w:adjustRightInd/>
              <w:spacing w:line="240" w:lineRule="auto"/>
              <w:ind w:firstLine="0"/>
              <w:jc w:val="center"/>
              <w:rPr>
                <w:rFonts w:eastAsia="SimSun"/>
                <w:sz w:val="24"/>
                <w:szCs w:val="24"/>
                <w:lang w:eastAsia="zh-CN"/>
              </w:rPr>
            </w:pPr>
            <w:r w:rsidRPr="00655522">
              <w:rPr>
                <w:rFonts w:eastAsia="SimSun"/>
                <w:sz w:val="24"/>
                <w:szCs w:val="24"/>
                <w:lang w:eastAsia="zh-CN"/>
              </w:rPr>
              <w:t>ВИДЫ ИСПОЛЬЗОВАНИЯ ЗЕМЕЛЬНЫХ УЧАСТКОВ</w:t>
            </w:r>
          </w:p>
        </w:tc>
        <w:tc>
          <w:tcPr>
            <w:tcW w:w="3249" w:type="dxa"/>
            <w:vAlign w:val="center"/>
          </w:tcPr>
          <w:p w:rsidR="000D42EC" w:rsidRPr="00655522" w:rsidRDefault="000D42EC" w:rsidP="00BF7B87">
            <w:pPr>
              <w:keepLines w:val="0"/>
              <w:tabs>
                <w:tab w:val="left" w:pos="2520"/>
              </w:tabs>
              <w:overflowPunct/>
              <w:autoSpaceDE/>
              <w:autoSpaceDN/>
              <w:adjustRightInd/>
              <w:spacing w:line="240" w:lineRule="auto"/>
              <w:ind w:left="-170" w:firstLine="0"/>
              <w:jc w:val="center"/>
              <w:rPr>
                <w:rFonts w:eastAsia="SimSun"/>
                <w:sz w:val="24"/>
                <w:szCs w:val="24"/>
                <w:lang w:eastAsia="zh-CN"/>
              </w:rPr>
            </w:pPr>
            <w:r w:rsidRPr="00655522">
              <w:rPr>
                <w:rFonts w:eastAsia="SimSun"/>
                <w:sz w:val="24"/>
                <w:szCs w:val="24"/>
                <w:lang w:eastAsia="zh-CN"/>
              </w:rPr>
              <w:t>ВИДЫ ОБЪЕКТОВ КАПИТАЛЬНОГО СТРОИТЕЛЬСТВА</w:t>
            </w:r>
          </w:p>
        </w:tc>
        <w:tc>
          <w:tcPr>
            <w:tcW w:w="3249" w:type="dxa"/>
            <w:vAlign w:val="center"/>
          </w:tcPr>
          <w:p w:rsidR="000D42EC" w:rsidRPr="00655522" w:rsidRDefault="000D42EC" w:rsidP="00BF7B87">
            <w:pPr>
              <w:keepLines w:val="0"/>
              <w:tabs>
                <w:tab w:val="left" w:pos="2520"/>
              </w:tabs>
              <w:overflowPunct/>
              <w:autoSpaceDE/>
              <w:autoSpaceDN/>
              <w:adjustRightInd/>
              <w:spacing w:line="240" w:lineRule="auto"/>
              <w:ind w:firstLine="34"/>
              <w:jc w:val="center"/>
              <w:rPr>
                <w:rFonts w:eastAsia="SimSun"/>
                <w:sz w:val="24"/>
                <w:szCs w:val="24"/>
                <w:lang w:eastAsia="zh-CN"/>
              </w:rPr>
            </w:pPr>
            <w:r w:rsidRPr="00655522">
              <w:rPr>
                <w:rFonts w:eastAsia="SimSun"/>
                <w:sz w:val="24"/>
                <w:szCs w:val="24"/>
                <w:lang w:eastAsia="zh-CN"/>
              </w:rPr>
              <w:t>ПАРАМЕТРЫ РАЗРЕШЕННОГО ИСПОЛЬЗОВАНИЯ ЗЕМЕЛЬНЫХ УЧАСТКОВ И ОБЪЕКТОВ КАПИТАЛЬНОГО СТРОИТЕЛЬСТВА</w:t>
            </w:r>
          </w:p>
        </w:tc>
      </w:tr>
      <w:tr w:rsidR="000D42EC" w:rsidRPr="00655522" w:rsidTr="00BF7B87">
        <w:trPr>
          <w:trHeight w:val="488"/>
        </w:trPr>
        <w:tc>
          <w:tcPr>
            <w:tcW w:w="3249" w:type="dxa"/>
          </w:tcPr>
          <w:p w:rsidR="000D42EC" w:rsidRPr="00655522" w:rsidRDefault="000D42EC" w:rsidP="00BF7B87">
            <w:pPr>
              <w:spacing w:line="240" w:lineRule="auto"/>
              <w:ind w:left="12" w:hanging="12"/>
              <w:jc w:val="left"/>
              <w:rPr>
                <w:sz w:val="24"/>
                <w:szCs w:val="24"/>
              </w:rPr>
            </w:pPr>
            <w:r w:rsidRPr="00655522">
              <w:rPr>
                <w:rFonts w:eastAsia="SimSun"/>
                <w:sz w:val="24"/>
                <w:szCs w:val="24"/>
                <w:lang w:eastAsia="zh-CN"/>
              </w:rPr>
              <w:t>[2.2] – Для ведения личного подсобного хозяйства</w:t>
            </w:r>
          </w:p>
        </w:tc>
        <w:tc>
          <w:tcPr>
            <w:tcW w:w="3249" w:type="dxa"/>
          </w:tcPr>
          <w:p w:rsidR="000D42EC" w:rsidRPr="00655522" w:rsidRDefault="000D42EC" w:rsidP="00BF7B87">
            <w:pPr>
              <w:widowControl w:val="0"/>
              <w:overflowPunct/>
              <w:autoSpaceDE/>
              <w:autoSpaceDN/>
              <w:adjustRightInd/>
              <w:spacing w:line="240" w:lineRule="auto"/>
              <w:ind w:left="12" w:firstLine="426"/>
              <w:rPr>
                <w:rFonts w:eastAsia="SimSun"/>
                <w:sz w:val="24"/>
                <w:szCs w:val="24"/>
                <w:lang w:eastAsia="zh-CN"/>
              </w:rPr>
            </w:pPr>
            <w:r w:rsidRPr="00655522">
              <w:rPr>
                <w:rFonts w:eastAsia="SimSun"/>
                <w:sz w:val="24"/>
                <w:szCs w:val="24"/>
                <w:lang w:eastAsia="zh-CN"/>
              </w:rPr>
              <w:t>Сельские усадьбы;</w:t>
            </w:r>
          </w:p>
          <w:p w:rsidR="000D42EC" w:rsidRPr="00655522" w:rsidRDefault="000D42EC" w:rsidP="00BF7B87">
            <w:pPr>
              <w:suppressAutoHyphens/>
              <w:autoSpaceDN/>
              <w:adjustRightInd/>
              <w:spacing w:line="240" w:lineRule="auto"/>
              <w:ind w:left="12" w:firstLine="426"/>
              <w:textAlignment w:val="baseline"/>
              <w:rPr>
                <w:rFonts w:eastAsia="SimSun"/>
                <w:sz w:val="24"/>
                <w:szCs w:val="24"/>
                <w:lang w:eastAsia="zh-CN"/>
              </w:rPr>
            </w:pPr>
          </w:p>
        </w:tc>
        <w:tc>
          <w:tcPr>
            <w:tcW w:w="3249" w:type="dxa"/>
          </w:tcPr>
          <w:p w:rsidR="000D42EC" w:rsidRPr="00655522" w:rsidRDefault="000D42EC" w:rsidP="00BF7B87">
            <w:pPr>
              <w:suppressAutoHyphens/>
              <w:autoSpaceDN/>
              <w:adjustRightInd/>
              <w:spacing w:line="240" w:lineRule="auto"/>
              <w:ind w:firstLine="426"/>
              <w:textAlignment w:val="baseline"/>
              <w:rPr>
                <w:rFonts w:eastAsia="SimSun"/>
                <w:sz w:val="24"/>
                <w:szCs w:val="24"/>
                <w:lang w:eastAsia="zh-CN"/>
              </w:rPr>
            </w:pPr>
            <w:r w:rsidRPr="00655522">
              <w:rPr>
                <w:rFonts w:eastAsia="SimSun"/>
                <w:sz w:val="24"/>
                <w:szCs w:val="24"/>
                <w:lang w:eastAsia="zh-CN"/>
              </w:rPr>
              <w:t>минимальная/максимальная площадь земельных участков   – 3000 /15000 кв. м;</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 xml:space="preserve">минимальная ширина земельных участков вдоль фронта улицы (проезда) – 12 м; </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 xml:space="preserve">максимальное количество надземных этажей зданий – 3 этажа (включая мансардный этаж); </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максимальный процент застройки в границах земельного участка – 20%;</w:t>
            </w:r>
          </w:p>
          <w:p w:rsidR="000D42EC" w:rsidRPr="00655522" w:rsidRDefault="000D42EC" w:rsidP="00BF7B87">
            <w:pPr>
              <w:suppressAutoHyphens/>
              <w:autoSpaceDN/>
              <w:adjustRightInd/>
              <w:spacing w:line="240" w:lineRule="auto"/>
              <w:ind w:firstLine="426"/>
              <w:textAlignment w:val="baseline"/>
              <w:rPr>
                <w:rFonts w:eastAsia="SimSun"/>
                <w:sz w:val="24"/>
                <w:szCs w:val="24"/>
                <w:lang w:eastAsia="zh-CN"/>
              </w:rPr>
            </w:pPr>
            <w:r w:rsidRPr="00655522">
              <w:rPr>
                <w:rFonts w:eastAsia="SimSun"/>
                <w:sz w:val="24"/>
                <w:szCs w:val="24"/>
                <w:lang w:eastAsia="zh-CN"/>
              </w:rPr>
              <w:t>максимальная высота зданий от уровня земли до верха перекрытия последнего этажа (или конька кровли) - 14 м;</w:t>
            </w:r>
          </w:p>
          <w:p w:rsidR="000D42EC" w:rsidRPr="00655522" w:rsidRDefault="000D42EC" w:rsidP="00BF7B87">
            <w:pPr>
              <w:keepLines w:val="0"/>
              <w:tabs>
                <w:tab w:val="left" w:pos="1134"/>
              </w:tabs>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 xml:space="preserve">минимальный отступ от границ участка - 3 м; </w:t>
            </w:r>
          </w:p>
          <w:p w:rsidR="000D42EC" w:rsidRPr="00655522" w:rsidRDefault="000D42EC" w:rsidP="00BF7B87">
            <w:pPr>
              <w:keepLines w:val="0"/>
              <w:overflowPunct/>
              <w:autoSpaceDE/>
              <w:autoSpaceDN/>
              <w:adjustRightInd/>
              <w:spacing w:line="240" w:lineRule="auto"/>
              <w:ind w:left="33" w:firstLine="426"/>
              <w:jc w:val="left"/>
              <w:rPr>
                <w:rFonts w:eastAsia="SimSun"/>
                <w:sz w:val="24"/>
                <w:szCs w:val="24"/>
                <w:lang w:eastAsia="zh-CN"/>
              </w:rPr>
            </w:pPr>
            <w:r w:rsidRPr="00655522">
              <w:rPr>
                <w:rFonts w:eastAsia="SimSun"/>
                <w:sz w:val="24"/>
                <w:szCs w:val="24"/>
                <w:lang w:eastAsia="zh-CN"/>
              </w:rPr>
              <w:t>минимальный отступ от красной линии - 5 м;</w:t>
            </w:r>
          </w:p>
        </w:tc>
      </w:tr>
    </w:tbl>
    <w:p w:rsidR="000D42EC" w:rsidRPr="00655522" w:rsidRDefault="000D42EC" w:rsidP="0033554D">
      <w:pPr>
        <w:keepLines w:val="0"/>
        <w:tabs>
          <w:tab w:val="left" w:pos="2520"/>
        </w:tabs>
        <w:overflowPunct/>
        <w:autoSpaceDE/>
        <w:autoSpaceDN/>
        <w:adjustRightInd/>
        <w:spacing w:line="240" w:lineRule="auto"/>
        <w:ind w:firstLine="426"/>
        <w:jc w:val="center"/>
        <w:rPr>
          <w:rFonts w:eastAsia="SimSun"/>
          <w:sz w:val="24"/>
          <w:szCs w:val="24"/>
          <w:lang w:eastAsia="zh-CN"/>
        </w:rPr>
      </w:pPr>
    </w:p>
    <w:p w:rsidR="000D42EC" w:rsidRPr="00655522" w:rsidRDefault="000D42EC" w:rsidP="0033554D">
      <w:pPr>
        <w:keepLines w:val="0"/>
        <w:tabs>
          <w:tab w:val="left" w:pos="2520"/>
        </w:tabs>
        <w:overflowPunct/>
        <w:autoSpaceDE/>
        <w:autoSpaceDN/>
        <w:adjustRightInd/>
        <w:spacing w:line="240" w:lineRule="auto"/>
        <w:ind w:firstLine="426"/>
        <w:jc w:val="center"/>
        <w:rPr>
          <w:rFonts w:eastAsia="SimSun"/>
          <w:sz w:val="24"/>
          <w:szCs w:val="24"/>
          <w:lang w:eastAsia="zh-CN"/>
        </w:rPr>
      </w:pPr>
      <w:r w:rsidRPr="00655522">
        <w:rPr>
          <w:rFonts w:eastAsia="SimSun"/>
          <w:sz w:val="24"/>
          <w:szCs w:val="24"/>
          <w:lang w:eastAsia="zh-CN"/>
        </w:rPr>
        <w:t>ВСПОМОГАТЕЛЬНЫЕ ВИДЫ И ПАРАМЕТРЫ РАЗРЕШЕННОГО ИСПОЛЬЗОВАНИЯ ЗЕМЕЛЬНЫХ УЧАСТКОВ И ОБЪЕКТОВ КАПИТАЛЬНОГО СТРОИТЕЛЬСТВА</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2"/>
        <w:gridCol w:w="1984"/>
        <w:gridCol w:w="4961"/>
      </w:tblGrid>
      <w:tr w:rsidR="00655522" w:rsidRPr="00655522" w:rsidTr="00BF7B87">
        <w:trPr>
          <w:trHeight w:val="552"/>
        </w:trPr>
        <w:tc>
          <w:tcPr>
            <w:tcW w:w="4786" w:type="dxa"/>
            <w:gridSpan w:val="2"/>
            <w:vAlign w:val="center"/>
          </w:tcPr>
          <w:p w:rsidR="000D42EC" w:rsidRPr="00655522" w:rsidRDefault="000D42EC" w:rsidP="00BF7B87">
            <w:pPr>
              <w:keepLines w:val="0"/>
              <w:tabs>
                <w:tab w:val="left" w:pos="2520"/>
              </w:tabs>
              <w:overflowPunct/>
              <w:autoSpaceDE/>
              <w:autoSpaceDN/>
              <w:adjustRightInd/>
              <w:spacing w:line="240" w:lineRule="auto"/>
              <w:ind w:firstLine="426"/>
              <w:jc w:val="center"/>
              <w:rPr>
                <w:rFonts w:eastAsia="SimSun"/>
                <w:sz w:val="24"/>
                <w:szCs w:val="24"/>
                <w:lang w:eastAsia="zh-CN"/>
              </w:rPr>
            </w:pPr>
            <w:r w:rsidRPr="00655522">
              <w:rPr>
                <w:rFonts w:eastAsia="SimSun"/>
                <w:sz w:val="24"/>
                <w:szCs w:val="24"/>
                <w:lang w:eastAsia="zh-CN"/>
              </w:rPr>
              <w:lastRenderedPageBreak/>
              <w:t xml:space="preserve">ВИДЫ </w:t>
            </w:r>
          </w:p>
        </w:tc>
        <w:tc>
          <w:tcPr>
            <w:tcW w:w="4961" w:type="dxa"/>
            <w:vAlign w:val="center"/>
          </w:tcPr>
          <w:p w:rsidR="000D42EC" w:rsidRPr="00655522" w:rsidRDefault="000D42EC" w:rsidP="00BF7B87">
            <w:pPr>
              <w:keepLines w:val="0"/>
              <w:tabs>
                <w:tab w:val="left" w:pos="2520"/>
              </w:tabs>
              <w:overflowPunct/>
              <w:autoSpaceDE/>
              <w:autoSpaceDN/>
              <w:adjustRightInd/>
              <w:spacing w:line="240" w:lineRule="auto"/>
              <w:ind w:firstLine="426"/>
              <w:jc w:val="center"/>
              <w:rPr>
                <w:rFonts w:eastAsia="SimSun"/>
                <w:sz w:val="24"/>
                <w:szCs w:val="24"/>
                <w:lang w:eastAsia="zh-CN"/>
              </w:rPr>
            </w:pPr>
            <w:r w:rsidRPr="00655522">
              <w:rPr>
                <w:rFonts w:eastAsia="SimSun"/>
                <w:sz w:val="24"/>
                <w:szCs w:val="24"/>
                <w:lang w:eastAsia="zh-CN"/>
              </w:rPr>
              <w:t>ПАРАМЕТРЫ</w:t>
            </w:r>
          </w:p>
        </w:tc>
      </w:tr>
      <w:tr w:rsidR="00655522" w:rsidRPr="00655522" w:rsidTr="00BF7B87">
        <w:trPr>
          <w:trHeight w:val="552"/>
        </w:trPr>
        <w:tc>
          <w:tcPr>
            <w:tcW w:w="4786" w:type="dxa"/>
            <w:gridSpan w:val="2"/>
            <w:vAlign w:val="center"/>
          </w:tcPr>
          <w:p w:rsidR="000D42EC" w:rsidRPr="00655522" w:rsidRDefault="000D42EC" w:rsidP="00BF7B87">
            <w:pPr>
              <w:tabs>
                <w:tab w:val="left" w:pos="2520"/>
              </w:tabs>
              <w:spacing w:line="240" w:lineRule="auto"/>
              <w:ind w:firstLine="426"/>
              <w:rPr>
                <w:rFonts w:eastAsia="SimSun"/>
                <w:sz w:val="24"/>
                <w:szCs w:val="24"/>
                <w:lang w:eastAsia="zh-CN"/>
              </w:rPr>
            </w:pPr>
            <w:r w:rsidRPr="00655522">
              <w:rPr>
                <w:rFonts w:eastAsia="SimSun"/>
                <w:sz w:val="24"/>
                <w:szCs w:val="24"/>
                <w:lang w:eastAsia="zh-CN"/>
              </w:rPr>
              <w:t>Объекты обслуживания закрытой сети:</w:t>
            </w:r>
          </w:p>
          <w:p w:rsidR="000D42EC" w:rsidRPr="00655522" w:rsidRDefault="000D42EC" w:rsidP="00BF7B87">
            <w:pPr>
              <w:tabs>
                <w:tab w:val="left" w:pos="2520"/>
              </w:tabs>
              <w:spacing w:line="240" w:lineRule="auto"/>
              <w:ind w:firstLine="426"/>
              <w:rPr>
                <w:rFonts w:eastAsia="SimSun"/>
                <w:sz w:val="24"/>
                <w:szCs w:val="24"/>
                <w:lang w:eastAsia="zh-CN"/>
              </w:rPr>
            </w:pPr>
            <w:r w:rsidRPr="00655522">
              <w:rPr>
                <w:rFonts w:eastAsia="SimSun"/>
                <w:sz w:val="24"/>
                <w:szCs w:val="24"/>
                <w:lang w:eastAsia="zh-CN"/>
              </w:rPr>
              <w:t xml:space="preserve">медицинский пункт (при списочной численности от 50 до 300 </w:t>
            </w:r>
            <w:proofErr w:type="gramStart"/>
            <w:r w:rsidRPr="00655522">
              <w:rPr>
                <w:rFonts w:eastAsia="SimSun"/>
                <w:sz w:val="24"/>
                <w:szCs w:val="24"/>
                <w:lang w:eastAsia="zh-CN"/>
              </w:rPr>
              <w:t>работающих</w:t>
            </w:r>
            <w:proofErr w:type="gramEnd"/>
            <w:r w:rsidRPr="00655522">
              <w:rPr>
                <w:rFonts w:eastAsia="SimSun"/>
                <w:sz w:val="24"/>
                <w:szCs w:val="24"/>
                <w:lang w:eastAsia="zh-CN"/>
              </w:rPr>
              <w:t>);</w:t>
            </w:r>
          </w:p>
          <w:p w:rsidR="000D42EC" w:rsidRPr="00655522" w:rsidRDefault="000D42EC" w:rsidP="00BF7B87">
            <w:pPr>
              <w:tabs>
                <w:tab w:val="left" w:pos="2520"/>
              </w:tabs>
              <w:spacing w:line="240" w:lineRule="auto"/>
              <w:ind w:firstLine="426"/>
              <w:rPr>
                <w:rFonts w:eastAsia="SimSun"/>
                <w:sz w:val="24"/>
                <w:szCs w:val="24"/>
                <w:lang w:eastAsia="zh-CN"/>
              </w:rPr>
            </w:pPr>
            <w:r w:rsidRPr="00655522">
              <w:rPr>
                <w:rFonts w:eastAsia="SimSun"/>
                <w:sz w:val="24"/>
                <w:szCs w:val="24"/>
                <w:lang w:eastAsia="zh-CN"/>
              </w:rPr>
              <w:t xml:space="preserve">фельдшерский или врачебный здравпункт (при списочной численности более 300 </w:t>
            </w:r>
            <w:proofErr w:type="gramStart"/>
            <w:r w:rsidRPr="00655522">
              <w:rPr>
                <w:rFonts w:eastAsia="SimSun"/>
                <w:sz w:val="24"/>
                <w:szCs w:val="24"/>
                <w:lang w:eastAsia="zh-CN"/>
              </w:rPr>
              <w:t>работающих</w:t>
            </w:r>
            <w:proofErr w:type="gramEnd"/>
            <w:r w:rsidRPr="00655522">
              <w:rPr>
                <w:rFonts w:eastAsia="SimSun"/>
                <w:sz w:val="24"/>
                <w:szCs w:val="24"/>
                <w:lang w:eastAsia="zh-CN"/>
              </w:rPr>
              <w:t>);</w:t>
            </w:r>
          </w:p>
          <w:p w:rsidR="000D42EC" w:rsidRPr="00655522" w:rsidRDefault="000D42EC" w:rsidP="00BF7B87">
            <w:pPr>
              <w:tabs>
                <w:tab w:val="left" w:pos="2520"/>
              </w:tabs>
              <w:spacing w:line="240" w:lineRule="auto"/>
              <w:ind w:firstLine="426"/>
              <w:rPr>
                <w:rFonts w:eastAsia="SimSun"/>
                <w:sz w:val="24"/>
                <w:szCs w:val="24"/>
                <w:lang w:eastAsia="zh-CN"/>
              </w:rPr>
            </w:pPr>
            <w:r w:rsidRPr="00655522">
              <w:rPr>
                <w:rFonts w:eastAsia="SimSun"/>
                <w:sz w:val="24"/>
                <w:szCs w:val="24"/>
                <w:lang w:eastAsia="zh-CN"/>
              </w:rPr>
              <w:t>организации общественного питания:</w:t>
            </w:r>
          </w:p>
          <w:p w:rsidR="000D42EC" w:rsidRPr="00655522" w:rsidRDefault="000D42EC" w:rsidP="00BF7B87">
            <w:pPr>
              <w:spacing w:line="240" w:lineRule="auto"/>
              <w:ind w:firstLine="426"/>
              <w:rPr>
                <w:rFonts w:eastAsia="SimSun"/>
                <w:sz w:val="24"/>
                <w:szCs w:val="24"/>
                <w:lang w:eastAsia="zh-CN"/>
              </w:rPr>
            </w:pPr>
            <w:r w:rsidRPr="00655522">
              <w:rPr>
                <w:rFonts w:eastAsia="SimSun"/>
                <w:sz w:val="24"/>
                <w:szCs w:val="24"/>
                <w:lang w:eastAsia="zh-CN"/>
              </w:rPr>
              <w:t>комната приема пищи (при численности работающих в смену менее 30 человек);</w:t>
            </w:r>
          </w:p>
          <w:p w:rsidR="000D42EC" w:rsidRPr="00655522" w:rsidRDefault="000D42EC" w:rsidP="00BF7B87">
            <w:pPr>
              <w:tabs>
                <w:tab w:val="left" w:pos="2520"/>
              </w:tabs>
              <w:spacing w:line="240" w:lineRule="auto"/>
              <w:ind w:firstLine="426"/>
              <w:rPr>
                <w:rFonts w:eastAsia="SimSun"/>
                <w:sz w:val="24"/>
                <w:szCs w:val="24"/>
                <w:lang w:eastAsia="zh-CN"/>
              </w:rPr>
            </w:pPr>
            <w:proofErr w:type="gramStart"/>
            <w:r w:rsidRPr="00655522">
              <w:rPr>
                <w:rFonts w:eastAsia="SimSun"/>
                <w:sz w:val="24"/>
                <w:szCs w:val="24"/>
                <w:lang w:eastAsia="zh-CN"/>
              </w:rPr>
              <w:t>столовая</w:t>
            </w:r>
            <w:proofErr w:type="gramEnd"/>
            <w:r w:rsidRPr="00655522">
              <w:rPr>
                <w:rFonts w:eastAsia="SimSun"/>
                <w:sz w:val="24"/>
                <w:szCs w:val="24"/>
                <w:lang w:eastAsia="zh-CN"/>
              </w:rPr>
              <w:t xml:space="preserve"> работающая на полуфабрикатах (при численности работающих в смену более 200 человек);</w:t>
            </w:r>
          </w:p>
          <w:p w:rsidR="000D42EC" w:rsidRPr="00655522" w:rsidRDefault="000D42EC" w:rsidP="00BF7B87">
            <w:pPr>
              <w:tabs>
                <w:tab w:val="left" w:pos="2520"/>
              </w:tabs>
              <w:spacing w:line="240" w:lineRule="auto"/>
              <w:ind w:firstLine="426"/>
              <w:rPr>
                <w:rFonts w:eastAsia="SimSun"/>
                <w:sz w:val="24"/>
                <w:szCs w:val="24"/>
                <w:lang w:eastAsia="zh-CN"/>
              </w:rPr>
            </w:pPr>
            <w:r w:rsidRPr="00655522">
              <w:rPr>
                <w:sz w:val="24"/>
                <w:szCs w:val="24"/>
              </w:rPr>
              <w:t>общежития для сезонных рабочих, бригадные дома;</w:t>
            </w:r>
          </w:p>
          <w:p w:rsidR="000D42EC" w:rsidRPr="00655522" w:rsidRDefault="000D42EC" w:rsidP="00BF7B87">
            <w:pPr>
              <w:tabs>
                <w:tab w:val="left" w:pos="2520"/>
              </w:tabs>
              <w:spacing w:line="240" w:lineRule="auto"/>
              <w:ind w:firstLine="426"/>
              <w:rPr>
                <w:rFonts w:eastAsia="SimSun"/>
                <w:sz w:val="24"/>
                <w:szCs w:val="24"/>
                <w:lang w:eastAsia="zh-CN"/>
              </w:rPr>
            </w:pPr>
            <w:r w:rsidRPr="00655522">
              <w:rPr>
                <w:rFonts w:eastAsia="SimSun"/>
                <w:sz w:val="24"/>
                <w:szCs w:val="24"/>
                <w:lang w:eastAsia="zh-CN"/>
              </w:rPr>
              <w:t>открытые стоянки краткосрочного хранения автомобилей, площадки транзитного транспорта с местами хранения автобусов, грузовиков, легковых автомобилей;</w:t>
            </w:r>
          </w:p>
          <w:p w:rsidR="000D42EC" w:rsidRPr="00655522" w:rsidRDefault="000D42EC" w:rsidP="00BF7B87">
            <w:pPr>
              <w:tabs>
                <w:tab w:val="left" w:pos="2520"/>
              </w:tabs>
              <w:spacing w:line="240" w:lineRule="auto"/>
              <w:ind w:firstLine="426"/>
              <w:rPr>
                <w:rFonts w:eastAsia="SimSun"/>
                <w:sz w:val="24"/>
                <w:szCs w:val="24"/>
                <w:lang w:eastAsia="zh-CN"/>
              </w:rPr>
            </w:pPr>
            <w:r w:rsidRPr="00655522">
              <w:rPr>
                <w:rFonts w:eastAsia="SimSun"/>
                <w:sz w:val="24"/>
                <w:szCs w:val="24"/>
                <w:lang w:eastAsia="zh-CN"/>
              </w:rPr>
              <w:t>контрольно-пропускные пункты, пункты охраны, проходные.</w:t>
            </w:r>
          </w:p>
        </w:tc>
        <w:tc>
          <w:tcPr>
            <w:tcW w:w="4961" w:type="dxa"/>
          </w:tcPr>
          <w:p w:rsidR="000D42EC" w:rsidRPr="00655522" w:rsidRDefault="000D42EC" w:rsidP="00BF7B87">
            <w:pPr>
              <w:rPr>
                <w:rFonts w:eastAsia="SimSun"/>
                <w:sz w:val="24"/>
                <w:szCs w:val="24"/>
                <w:lang w:eastAsia="zh-CN"/>
              </w:rPr>
            </w:pPr>
            <w:r w:rsidRPr="00655522">
              <w:rPr>
                <w:rFonts w:eastAsia="SimSun"/>
                <w:sz w:val="24"/>
                <w:szCs w:val="24"/>
                <w:lang w:eastAsia="zh-CN"/>
              </w:rPr>
              <w:t>Минимальная/максимальная площадь земельных участков и максимальный процент застройки в границах земельного участка должен соответствовать  параметрам основного или условно разрешенного вида использования земельных участков.</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Максимальное количество надземных этажей – не более 2.</w:t>
            </w:r>
          </w:p>
          <w:p w:rsidR="000D42EC" w:rsidRPr="00655522" w:rsidRDefault="000D42EC" w:rsidP="00BF7B87">
            <w:pPr>
              <w:spacing w:line="240" w:lineRule="auto"/>
              <w:ind w:firstLine="426"/>
              <w:jc w:val="left"/>
              <w:rPr>
                <w:rFonts w:eastAsia="SimSun"/>
                <w:sz w:val="24"/>
                <w:szCs w:val="24"/>
                <w:lang w:eastAsia="zh-CN"/>
              </w:rPr>
            </w:pPr>
            <w:r w:rsidRPr="00655522">
              <w:rPr>
                <w:rFonts w:eastAsia="SimSun"/>
                <w:sz w:val="24"/>
                <w:szCs w:val="24"/>
                <w:lang w:eastAsia="zh-CN"/>
              </w:rPr>
              <w:t>Площадь медицинского пункта следует принимать:</w:t>
            </w:r>
          </w:p>
          <w:p w:rsidR="000D42EC" w:rsidRPr="00655522" w:rsidRDefault="000D42EC" w:rsidP="00BF7B87">
            <w:pPr>
              <w:spacing w:line="240" w:lineRule="auto"/>
              <w:ind w:firstLine="426"/>
              <w:jc w:val="left"/>
              <w:rPr>
                <w:rFonts w:eastAsia="SimSun"/>
                <w:sz w:val="24"/>
                <w:szCs w:val="24"/>
                <w:lang w:eastAsia="zh-CN"/>
              </w:rPr>
            </w:pPr>
            <w:r w:rsidRPr="00655522">
              <w:rPr>
                <w:rFonts w:eastAsia="SimSun"/>
                <w:sz w:val="24"/>
                <w:szCs w:val="24"/>
                <w:lang w:eastAsia="zh-CN"/>
              </w:rPr>
              <w:t>12 м</w:t>
            </w:r>
            <w:proofErr w:type="gramStart"/>
            <w:r w:rsidRPr="00655522">
              <w:rPr>
                <w:rFonts w:eastAsia="SimSun"/>
                <w:sz w:val="24"/>
                <w:szCs w:val="24"/>
                <w:lang w:eastAsia="zh-CN"/>
              </w:rPr>
              <w:t>2</w:t>
            </w:r>
            <w:proofErr w:type="gramEnd"/>
            <w:r w:rsidRPr="00655522">
              <w:rPr>
                <w:rFonts w:eastAsia="SimSun"/>
                <w:sz w:val="24"/>
                <w:szCs w:val="24"/>
                <w:lang w:eastAsia="zh-CN"/>
              </w:rPr>
              <w:t xml:space="preserve"> - при списочной численности от 50 до 150 работающих;</w:t>
            </w:r>
          </w:p>
          <w:p w:rsidR="000D42EC" w:rsidRPr="00655522" w:rsidRDefault="000D42EC" w:rsidP="00BF7B87">
            <w:pPr>
              <w:spacing w:line="240" w:lineRule="auto"/>
              <w:ind w:firstLine="426"/>
              <w:jc w:val="left"/>
              <w:rPr>
                <w:rFonts w:eastAsia="SimSun"/>
                <w:sz w:val="24"/>
                <w:szCs w:val="24"/>
                <w:lang w:eastAsia="zh-CN"/>
              </w:rPr>
            </w:pPr>
            <w:r w:rsidRPr="00655522">
              <w:rPr>
                <w:rFonts w:eastAsia="SimSun"/>
                <w:sz w:val="24"/>
                <w:szCs w:val="24"/>
                <w:lang w:eastAsia="zh-CN"/>
              </w:rPr>
              <w:t>18 м</w:t>
            </w:r>
            <w:proofErr w:type="gramStart"/>
            <w:r w:rsidRPr="00655522">
              <w:rPr>
                <w:rFonts w:eastAsia="SimSun"/>
                <w:sz w:val="24"/>
                <w:szCs w:val="24"/>
                <w:lang w:eastAsia="zh-CN"/>
              </w:rPr>
              <w:t>2</w:t>
            </w:r>
            <w:proofErr w:type="gramEnd"/>
            <w:r w:rsidRPr="00655522">
              <w:rPr>
                <w:rFonts w:eastAsia="SimSun"/>
                <w:sz w:val="24"/>
                <w:szCs w:val="24"/>
                <w:lang w:eastAsia="zh-CN"/>
              </w:rPr>
              <w:t xml:space="preserve"> - при списочной численности от 151 до 300 работающих.</w:t>
            </w:r>
          </w:p>
        </w:tc>
      </w:tr>
      <w:tr w:rsidR="00655522" w:rsidRPr="00655522" w:rsidTr="00BF7B87">
        <w:tc>
          <w:tcPr>
            <w:tcW w:w="4786" w:type="dxa"/>
            <w:gridSpan w:val="2"/>
          </w:tcPr>
          <w:p w:rsidR="000D42EC" w:rsidRPr="00655522" w:rsidRDefault="000D42EC" w:rsidP="00BF7B87">
            <w:pPr>
              <w:keepLines w:val="0"/>
              <w:overflowPunct/>
              <w:spacing w:line="240" w:lineRule="auto"/>
              <w:ind w:firstLine="426"/>
              <w:rPr>
                <w:rFonts w:eastAsia="SimSun"/>
                <w:sz w:val="24"/>
                <w:szCs w:val="24"/>
                <w:lang w:eastAsia="zh-CN"/>
              </w:rPr>
            </w:pPr>
            <w:r w:rsidRPr="00655522">
              <w:rPr>
                <w:rFonts w:eastAsia="SimSun"/>
                <w:sz w:val="24"/>
                <w:szCs w:val="24"/>
                <w:lang w:eastAsia="zh-CN"/>
              </w:rPr>
              <w:t>Машиноиспытательные станции, промысловые цеха, материальные склады, транспортные, энергетические и другие объекты, связанные с сельскохозяйственным производством (вспомогательные производства и хозяйства;</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объекты инженерной инфраструктуры и объекты вспомогательного инженерного назначения;</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p>
        </w:tc>
        <w:tc>
          <w:tcPr>
            <w:tcW w:w="4961" w:type="dxa"/>
          </w:tcPr>
          <w:p w:rsidR="000D42EC" w:rsidRPr="00655522" w:rsidRDefault="000D42EC" w:rsidP="002E4B79">
            <w:pPr>
              <w:rPr>
                <w:rFonts w:eastAsia="SimSun"/>
                <w:sz w:val="24"/>
                <w:szCs w:val="24"/>
                <w:lang w:eastAsia="zh-CN"/>
              </w:rPr>
            </w:pPr>
            <w:r w:rsidRPr="00655522">
              <w:rPr>
                <w:rFonts w:eastAsia="SimSun"/>
                <w:sz w:val="24"/>
                <w:szCs w:val="24"/>
                <w:lang w:eastAsia="zh-CN"/>
              </w:rPr>
              <w:t>Минимальная/максимальная площадь земельных участков и максимальный процент застройки в границах земельного участка должен соответствовать  параметрам основного или условно разрешенного вида использования земельных участков.</w:t>
            </w:r>
          </w:p>
          <w:p w:rsidR="000D42EC" w:rsidRPr="00655522" w:rsidRDefault="000D42EC" w:rsidP="002E4B79">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Максимальное количество надземных этажей – не более 2.</w:t>
            </w:r>
          </w:p>
          <w:p w:rsidR="000D42EC" w:rsidRPr="00655522" w:rsidRDefault="000D42EC" w:rsidP="002E4B79">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Максимальная высота – 30 м.</w:t>
            </w:r>
          </w:p>
        </w:tc>
      </w:tr>
      <w:tr w:rsidR="00655522" w:rsidRPr="00655522" w:rsidTr="00BF7B87">
        <w:trPr>
          <w:trHeight w:val="1078"/>
        </w:trPr>
        <w:tc>
          <w:tcPr>
            <w:tcW w:w="2802" w:type="dxa"/>
          </w:tcPr>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Площадки для сбора твердых бытовых отходов.</w:t>
            </w:r>
          </w:p>
        </w:tc>
        <w:tc>
          <w:tcPr>
            <w:tcW w:w="6945" w:type="dxa"/>
            <w:gridSpan w:val="2"/>
          </w:tcPr>
          <w:p w:rsidR="000D42EC" w:rsidRPr="00655522" w:rsidRDefault="000D42EC" w:rsidP="00BF7B87">
            <w:pPr>
              <w:rPr>
                <w:rFonts w:eastAsia="SimSun"/>
                <w:sz w:val="24"/>
                <w:szCs w:val="24"/>
                <w:lang w:eastAsia="zh-CN"/>
              </w:rPr>
            </w:pPr>
            <w:r w:rsidRPr="00655522">
              <w:rPr>
                <w:rFonts w:eastAsia="SimSun"/>
                <w:sz w:val="24"/>
                <w:szCs w:val="24"/>
                <w:lang w:eastAsia="zh-CN"/>
              </w:rPr>
              <w:t>Минимальная/максимальная площадь земельных участков и максимальный процент застройки в границах земельного участка должен соответствовать  параметрам основного или условно разрешенного вида использования земельных участков.</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Максимальная высота – 2 м.</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 xml:space="preserve">Расстояние от площадок с контейнерами до окон жилых домов, границ участков детских, лечебных учреждений, мест отдыха должны быть не менее 20 м, и не более 100 м. </w:t>
            </w:r>
          </w:p>
          <w:p w:rsidR="000D42EC" w:rsidRPr="00655522" w:rsidRDefault="000D42EC" w:rsidP="00BF7B87">
            <w:pPr>
              <w:keepLines w:val="0"/>
              <w:overflowPunct/>
              <w:spacing w:line="240" w:lineRule="auto"/>
              <w:ind w:firstLine="426"/>
              <w:rPr>
                <w:rFonts w:eastAsia="SimSun"/>
                <w:sz w:val="24"/>
                <w:szCs w:val="24"/>
                <w:lang w:eastAsia="zh-CN"/>
              </w:rPr>
            </w:pPr>
            <w:r w:rsidRPr="00655522">
              <w:rPr>
                <w:rFonts w:eastAsia="SimSun"/>
                <w:sz w:val="24"/>
                <w:szCs w:val="24"/>
                <w:lang w:eastAsia="zh-CN"/>
              </w:rPr>
              <w:t>Общее количество контейнеров не более 5 шт.</w:t>
            </w:r>
          </w:p>
        </w:tc>
      </w:tr>
      <w:tr w:rsidR="00655522" w:rsidRPr="00655522" w:rsidTr="00BF7B87">
        <w:tc>
          <w:tcPr>
            <w:tcW w:w="2802" w:type="dxa"/>
          </w:tcPr>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Надворные туалеты, гидронепроницаемые выгребы, септики.</w:t>
            </w:r>
          </w:p>
        </w:tc>
        <w:tc>
          <w:tcPr>
            <w:tcW w:w="6945" w:type="dxa"/>
            <w:gridSpan w:val="2"/>
          </w:tcPr>
          <w:p w:rsidR="000D42EC" w:rsidRPr="00655522" w:rsidRDefault="000D42EC" w:rsidP="00BF7B87">
            <w:pPr>
              <w:rPr>
                <w:rFonts w:eastAsia="SimSun"/>
                <w:sz w:val="24"/>
                <w:szCs w:val="24"/>
                <w:lang w:eastAsia="zh-CN"/>
              </w:rPr>
            </w:pPr>
            <w:r w:rsidRPr="00655522">
              <w:rPr>
                <w:rFonts w:eastAsia="SimSun"/>
                <w:sz w:val="24"/>
                <w:szCs w:val="24"/>
                <w:lang w:eastAsia="zh-CN"/>
              </w:rPr>
              <w:t>Минимальная/максимальная площадь земельных участков и максимальный процент застройки в границах земельного участка должен соответствовать  параметрам основного или условно разрешенного вида использования земельных участков.</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Максимальное количество надземных этажей – не более 1.</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Расстояние от соседнего жилого дома не менее - 12 м.</w:t>
            </w:r>
          </w:p>
          <w:p w:rsidR="00066A4E" w:rsidRPr="00655522" w:rsidRDefault="00066A4E" w:rsidP="00066A4E">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 xml:space="preserve">Для туалетов - расстояние от красной линии не менее - </w:t>
            </w:r>
            <w:smartTag w:uri="urn:schemas-microsoft-com:office:smarttags" w:element="metricconverter">
              <w:smartTagPr>
                <w:attr w:name="ProductID" w:val="10 м"/>
              </w:smartTagPr>
              <w:r w:rsidRPr="00655522">
                <w:rPr>
                  <w:rFonts w:eastAsia="SimSun"/>
                  <w:sz w:val="24"/>
                  <w:szCs w:val="24"/>
                  <w:lang w:eastAsia="zh-CN"/>
                </w:rPr>
                <w:t>10 м</w:t>
              </w:r>
            </w:smartTag>
            <w:r w:rsidRPr="00655522">
              <w:rPr>
                <w:rFonts w:eastAsia="SimSun"/>
                <w:sz w:val="24"/>
                <w:szCs w:val="24"/>
                <w:lang w:eastAsia="zh-CN"/>
              </w:rPr>
              <w:t xml:space="preserve">. </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 xml:space="preserve">Расстояние от границы смежного земельного участка не </w:t>
            </w:r>
            <w:r w:rsidRPr="00655522">
              <w:rPr>
                <w:rFonts w:eastAsia="SimSun"/>
                <w:sz w:val="24"/>
                <w:szCs w:val="24"/>
                <w:lang w:eastAsia="zh-CN"/>
              </w:rPr>
              <w:lastRenderedPageBreak/>
              <w:t>менее - 4 м.</w:t>
            </w:r>
          </w:p>
        </w:tc>
      </w:tr>
    </w:tbl>
    <w:p w:rsidR="000D42EC" w:rsidRPr="00655522" w:rsidRDefault="000D42EC" w:rsidP="0033554D">
      <w:pPr>
        <w:keepLines w:val="0"/>
        <w:overflowPunct/>
        <w:spacing w:line="240" w:lineRule="auto"/>
        <w:ind w:firstLine="426"/>
        <w:rPr>
          <w:rFonts w:eastAsia="SimSun"/>
          <w:sz w:val="24"/>
          <w:szCs w:val="24"/>
          <w:lang w:eastAsia="zh-CN"/>
        </w:rPr>
      </w:pPr>
      <w:r w:rsidRPr="00655522">
        <w:rPr>
          <w:rFonts w:eastAsia="SimSun"/>
          <w:sz w:val="24"/>
          <w:szCs w:val="24"/>
          <w:lang w:eastAsia="zh-CN"/>
        </w:rPr>
        <w:lastRenderedPageBreak/>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0D42EC" w:rsidRPr="00655522" w:rsidRDefault="000D42EC" w:rsidP="0033554D">
      <w:pPr>
        <w:keepLines w:val="0"/>
        <w:overflowPunct/>
        <w:spacing w:line="240" w:lineRule="auto"/>
        <w:ind w:firstLine="426"/>
        <w:rPr>
          <w:rFonts w:eastAsia="SimSun"/>
          <w:sz w:val="24"/>
          <w:szCs w:val="24"/>
          <w:lang w:eastAsia="zh-CN"/>
        </w:rPr>
      </w:pPr>
      <w:r w:rsidRPr="00655522">
        <w:rPr>
          <w:rFonts w:eastAsia="SimSun"/>
          <w:sz w:val="24"/>
          <w:szCs w:val="24"/>
          <w:lang w:eastAsia="zh-CN"/>
        </w:rPr>
        <w:t>- для сельской усадьбы - 3 м;</w:t>
      </w:r>
    </w:p>
    <w:p w:rsidR="000D42EC" w:rsidRPr="00655522" w:rsidRDefault="000D42EC" w:rsidP="0033554D">
      <w:pPr>
        <w:keepLines w:val="0"/>
        <w:overflowPunct/>
        <w:spacing w:line="240" w:lineRule="auto"/>
        <w:ind w:firstLine="426"/>
        <w:rPr>
          <w:rFonts w:eastAsia="SimSun"/>
          <w:sz w:val="24"/>
          <w:szCs w:val="24"/>
          <w:lang w:eastAsia="zh-CN"/>
        </w:rPr>
      </w:pPr>
      <w:r w:rsidRPr="00655522">
        <w:rPr>
          <w:rFonts w:eastAsia="SimSun"/>
          <w:sz w:val="24"/>
          <w:szCs w:val="24"/>
          <w:lang w:eastAsia="zh-CN"/>
        </w:rPr>
        <w:t xml:space="preserve">- для остальных зданий, строений, сооружений - 1 м. </w:t>
      </w:r>
    </w:p>
    <w:p w:rsidR="000D42EC" w:rsidRPr="00655522" w:rsidRDefault="000D42EC" w:rsidP="00EF2F2C">
      <w:pPr>
        <w:keepLines w:val="0"/>
        <w:overflowPunct/>
        <w:spacing w:line="240" w:lineRule="auto"/>
        <w:ind w:firstLine="426"/>
        <w:rPr>
          <w:rFonts w:eastAsia="SimSun"/>
          <w:sz w:val="24"/>
          <w:szCs w:val="24"/>
          <w:lang w:eastAsia="zh-CN"/>
        </w:rPr>
      </w:pPr>
      <w:r w:rsidRPr="00655522">
        <w:rPr>
          <w:rFonts w:eastAsia="SimSun"/>
          <w:sz w:val="24"/>
          <w:szCs w:val="24"/>
          <w:lang w:eastAsia="zh-CN"/>
        </w:rPr>
        <w:t>Минимальный отступ зданий, строений и сооружений от красной линии улиц, проездов - 3 м;</w:t>
      </w:r>
    </w:p>
    <w:p w:rsidR="000D42EC" w:rsidRPr="00655522" w:rsidRDefault="000D42EC" w:rsidP="0033554D">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Допускается блокировка зданий и сооружений, а также хозяйственных построек на смежных земельных участках по взаимному (удостоверенному) согласию владельцев при новом строительстве с соблюдением технических регламентов.</w:t>
      </w:r>
    </w:p>
    <w:p w:rsidR="000D42EC" w:rsidRPr="00655522" w:rsidRDefault="000D42EC" w:rsidP="0033554D">
      <w:pPr>
        <w:keepLines w:val="0"/>
        <w:overflowPunct/>
        <w:autoSpaceDE/>
        <w:autoSpaceDN/>
        <w:adjustRightInd/>
        <w:spacing w:line="240" w:lineRule="auto"/>
        <w:ind w:firstLine="426"/>
        <w:rPr>
          <w:rFonts w:eastAsia="SimSun"/>
          <w:sz w:val="24"/>
          <w:szCs w:val="24"/>
          <w:lang w:eastAsia="zh-CN"/>
        </w:rPr>
      </w:pPr>
    </w:p>
    <w:p w:rsidR="000D42EC" w:rsidRPr="00655522" w:rsidRDefault="000D42EC" w:rsidP="0033554D">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Примечание (общее):</w:t>
      </w:r>
    </w:p>
    <w:p w:rsidR="000D42EC" w:rsidRPr="00655522" w:rsidRDefault="000D42EC" w:rsidP="0033554D">
      <w:pPr>
        <w:keepLines w:val="0"/>
        <w:overflowPunct/>
        <w:autoSpaceDE/>
        <w:autoSpaceDN/>
        <w:adjustRightInd/>
        <w:spacing w:line="240" w:lineRule="auto"/>
        <w:ind w:firstLine="426"/>
        <w:rPr>
          <w:rFonts w:eastAsia="SimSun"/>
          <w:sz w:val="24"/>
          <w:szCs w:val="24"/>
          <w:lang w:eastAsia="zh-CN"/>
        </w:rPr>
      </w:pPr>
      <w:proofErr w:type="gramStart"/>
      <w:r w:rsidRPr="00655522">
        <w:rPr>
          <w:rFonts w:eastAsia="SimSun"/>
          <w:sz w:val="24"/>
          <w:szCs w:val="24"/>
          <w:lang w:eastAsia="zh-CN"/>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roofErr w:type="gramEnd"/>
    </w:p>
    <w:p w:rsidR="000D42EC" w:rsidRPr="00655522" w:rsidRDefault="000D42EC" w:rsidP="0033554D">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Размещение новых населенных пунктов и строительство объектов капитального строительства без проведения специальных защитных мероприятий по предотвращению негативного воздействия вод в границах зон затопления, подтопления запрещаются.</w:t>
      </w:r>
    </w:p>
    <w:p w:rsidR="000D42EC" w:rsidRPr="00655522" w:rsidRDefault="000D42EC" w:rsidP="0033554D">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В границах зон затопления, подтопления запрещаются:</w:t>
      </w:r>
    </w:p>
    <w:p w:rsidR="000D42EC" w:rsidRPr="00655522" w:rsidRDefault="000D42EC" w:rsidP="0033554D">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1) использование сточных вод в целях регулирования плодородия почв;</w:t>
      </w:r>
    </w:p>
    <w:p w:rsidR="000D42EC" w:rsidRPr="00655522" w:rsidRDefault="000D42EC" w:rsidP="0033554D">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2) размещение кладбищ, скотомогильников, мест захоронения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rsidR="000D42EC" w:rsidRPr="00655522" w:rsidRDefault="000D42EC" w:rsidP="0033554D">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3) осуществление авиационных мер по борьбе с вредными организмами.</w:t>
      </w:r>
    </w:p>
    <w:p w:rsidR="000D42EC" w:rsidRPr="00655522" w:rsidRDefault="000D42EC" w:rsidP="0033554D">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rsidR="000D42EC" w:rsidRPr="00655522" w:rsidRDefault="000D42EC" w:rsidP="0033554D">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Не допускается размещение сельскохозяйственных предприятий, зданий, сооружений:</w:t>
      </w:r>
    </w:p>
    <w:p w:rsidR="000D42EC" w:rsidRPr="00655522" w:rsidRDefault="000D42EC" w:rsidP="0033554D">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на площадках залегания полезных ископаемых без согласования с органами Госгортехнадзора;</w:t>
      </w:r>
    </w:p>
    <w:p w:rsidR="000D42EC" w:rsidRPr="00655522" w:rsidRDefault="000D42EC" w:rsidP="0033554D">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в зонах оползней, которые могут угрожать застройке и эксплуатации предприятий, зданий и сооружений;</w:t>
      </w:r>
    </w:p>
    <w:p w:rsidR="000D42EC" w:rsidRPr="00655522" w:rsidRDefault="000D42EC" w:rsidP="0033554D">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 xml:space="preserve">в первом поясе </w:t>
      </w:r>
      <w:proofErr w:type="gramStart"/>
      <w:r w:rsidRPr="00655522">
        <w:rPr>
          <w:rFonts w:eastAsia="SimSun"/>
          <w:sz w:val="24"/>
          <w:szCs w:val="24"/>
          <w:lang w:eastAsia="zh-CN"/>
        </w:rPr>
        <w:t>зоны санитарной охраны источников водоснабжения населенных пунктов</w:t>
      </w:r>
      <w:proofErr w:type="gramEnd"/>
      <w:r w:rsidRPr="00655522">
        <w:rPr>
          <w:rFonts w:eastAsia="SimSun"/>
          <w:sz w:val="24"/>
          <w:szCs w:val="24"/>
          <w:lang w:eastAsia="zh-CN"/>
        </w:rPr>
        <w:t>;</w:t>
      </w:r>
    </w:p>
    <w:p w:rsidR="000D42EC" w:rsidRPr="00655522" w:rsidRDefault="000D42EC" w:rsidP="0033554D">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в первой и второй зонах округов санитарной охраны курортов;</w:t>
      </w:r>
    </w:p>
    <w:p w:rsidR="000D42EC" w:rsidRPr="00655522" w:rsidRDefault="000D42EC" w:rsidP="0033554D">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на землях пригородных зеленых зон городских округов и городских поселений;</w:t>
      </w:r>
    </w:p>
    <w:p w:rsidR="000D42EC" w:rsidRPr="00655522" w:rsidRDefault="000D42EC" w:rsidP="0033554D">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на земельных участках, загрязненных органическими и радиоактивными отбросами, до истечения сроков, установленных органами санитарно-эпидемиологического и ветеринарного надзора;</w:t>
      </w:r>
    </w:p>
    <w:p w:rsidR="000D42EC" w:rsidRPr="00655522" w:rsidRDefault="000D42EC" w:rsidP="0033554D">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на землях особо охраняемых природных территорий.</w:t>
      </w:r>
    </w:p>
    <w:p w:rsidR="000D42EC" w:rsidRPr="00655522" w:rsidRDefault="000D42EC" w:rsidP="0033554D">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Допускается размещение сельскохозяйственных предприятий, зданий и сооружений:</w:t>
      </w:r>
    </w:p>
    <w:p w:rsidR="000D42EC" w:rsidRPr="00655522" w:rsidRDefault="000D42EC" w:rsidP="0033554D">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во втором поясе санитарной охраны источников водоснабжения населенных пунктов, кроме животноводческих и птицеводческих предприятий;</w:t>
      </w:r>
    </w:p>
    <w:p w:rsidR="000D42EC" w:rsidRPr="00655522" w:rsidRDefault="000D42EC" w:rsidP="0033554D">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в третьей зоне округов санитарной охраны курортов, если это не оказывает отрицательного влияния на природные лечебные ресурсы и санитарное состояние курорта;</w:t>
      </w:r>
    </w:p>
    <w:p w:rsidR="000D42EC" w:rsidRPr="00655522" w:rsidRDefault="000D42EC" w:rsidP="0033554D">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в охранных зонах особо охраняемых территорий, если это не оказывает негативное (вредное) воздействие на природные комплексы особо охраняемых природных территорий.</w:t>
      </w:r>
    </w:p>
    <w:p w:rsidR="000D42EC" w:rsidRPr="00655522" w:rsidRDefault="000D42EC" w:rsidP="0033554D">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lastRenderedPageBreak/>
        <w:t>При размещении сельскохозяйственных предприятий, зданий и сооружений на прибрежных участках рек или водоемов планировочные отметки площадок предприятий должны приниматься не менее чем на 0,5 м выше расчетного горизонта воды с учетом подпора и уклона водотока, а также расчетной высоты волны и ее нагона.</w:t>
      </w:r>
    </w:p>
    <w:p w:rsidR="000D42EC" w:rsidRPr="00655522" w:rsidRDefault="000D42EC" w:rsidP="0033554D">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Для предприятий, зданий и сооружений со сроком эксплуатации более 10 лет за расчетный горизонт надлежит принимать наивысший уровень воды с вероятностью его повторения один раз в 50 лет, а для предприятий со сроком эксплуатации до 10 лет - один раз в 10 лет.</w:t>
      </w:r>
    </w:p>
    <w:p w:rsidR="000D42EC" w:rsidRPr="00655522" w:rsidRDefault="000D42EC" w:rsidP="0033554D">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Сельскохозяйственные предприятия, осуществляющие выброс в атмосферу значительного количества дыма, пыли или неприятных запахов, не допускается располагать в замкнутых долинах, котлованах, у подножия гор и на других территориях, не обеспеченных естественным проветриванием.</w:t>
      </w:r>
    </w:p>
    <w:p w:rsidR="000D42EC" w:rsidRPr="00655522" w:rsidRDefault="000D42EC" w:rsidP="0033554D">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Размещение зданий, строений и сооружений возможно при соблюдении требований статей 31, 32, 33, 34, 35 настоящих Правил.</w:t>
      </w:r>
    </w:p>
    <w:p w:rsidR="000D42EC" w:rsidRPr="00655522" w:rsidRDefault="000D42EC" w:rsidP="0033554D">
      <w:pPr>
        <w:keepLines w:val="0"/>
        <w:overflowPunct/>
        <w:autoSpaceDE/>
        <w:autoSpaceDN/>
        <w:adjustRightInd/>
        <w:spacing w:line="240" w:lineRule="auto"/>
        <w:ind w:firstLine="426"/>
        <w:jc w:val="center"/>
        <w:rPr>
          <w:rFonts w:eastAsia="SimSun"/>
          <w:bCs/>
          <w:caps/>
          <w:sz w:val="24"/>
          <w:szCs w:val="24"/>
          <w:lang w:eastAsia="zh-CN"/>
        </w:rPr>
      </w:pPr>
    </w:p>
    <w:p w:rsidR="000D42EC" w:rsidRPr="00655522" w:rsidRDefault="000D42EC" w:rsidP="0033554D">
      <w:pPr>
        <w:keepLines w:val="0"/>
        <w:overflowPunct/>
        <w:autoSpaceDE/>
        <w:autoSpaceDN/>
        <w:adjustRightInd/>
        <w:spacing w:line="240" w:lineRule="auto"/>
        <w:ind w:firstLine="426"/>
        <w:jc w:val="center"/>
        <w:rPr>
          <w:rFonts w:eastAsia="SimSun"/>
          <w:bCs/>
          <w:caps/>
          <w:sz w:val="24"/>
          <w:szCs w:val="24"/>
          <w:lang w:eastAsia="zh-CN"/>
        </w:rPr>
      </w:pPr>
      <w:r w:rsidRPr="00655522">
        <w:rPr>
          <w:rFonts w:eastAsia="SimSun"/>
          <w:bCs/>
          <w:caps/>
          <w:sz w:val="24"/>
          <w:szCs w:val="24"/>
          <w:lang w:eastAsia="zh-CN"/>
        </w:rPr>
        <w:t>Зоны рекреационного назначения:</w:t>
      </w:r>
    </w:p>
    <w:p w:rsidR="000D42EC" w:rsidRPr="00655522" w:rsidRDefault="000D42EC" w:rsidP="0033554D">
      <w:pPr>
        <w:keepLines w:val="0"/>
        <w:overflowPunct/>
        <w:autoSpaceDE/>
        <w:autoSpaceDN/>
        <w:adjustRightInd/>
        <w:spacing w:line="240" w:lineRule="auto"/>
        <w:ind w:firstLine="426"/>
        <w:rPr>
          <w:i/>
          <w:sz w:val="24"/>
          <w:szCs w:val="24"/>
        </w:rPr>
      </w:pPr>
      <w:r w:rsidRPr="00655522">
        <w:rPr>
          <w:i/>
          <w:sz w:val="24"/>
          <w:szCs w:val="24"/>
        </w:rPr>
        <w:t xml:space="preserve">Земельные участки в </w:t>
      </w:r>
      <w:r w:rsidRPr="00655522">
        <w:rPr>
          <w:rStyle w:val="ep"/>
          <w:i/>
          <w:sz w:val="24"/>
          <w:szCs w:val="24"/>
        </w:rPr>
        <w:t>составе</w:t>
      </w:r>
      <w:r w:rsidRPr="00655522">
        <w:rPr>
          <w:i/>
          <w:sz w:val="24"/>
          <w:szCs w:val="24"/>
        </w:rPr>
        <w:t xml:space="preserve"> рекреационных </w:t>
      </w:r>
      <w:r w:rsidRPr="00655522">
        <w:rPr>
          <w:rStyle w:val="ep"/>
          <w:i/>
          <w:sz w:val="24"/>
          <w:szCs w:val="24"/>
        </w:rPr>
        <w:t>зон</w:t>
      </w:r>
      <w:r w:rsidRPr="00655522">
        <w:rPr>
          <w:i/>
          <w:sz w:val="24"/>
          <w:szCs w:val="24"/>
        </w:rPr>
        <w:t>, в том числе земельные участки, занятые городскими лесами, скверами, парками, городскими садами, прудами, озерами, водохранилищами, используются для отдыха граждан и туризма.</w:t>
      </w:r>
    </w:p>
    <w:p w:rsidR="000D42EC" w:rsidRPr="00655522" w:rsidRDefault="000D42EC" w:rsidP="0033554D">
      <w:pPr>
        <w:keepLines w:val="0"/>
        <w:overflowPunct/>
        <w:autoSpaceDE/>
        <w:autoSpaceDN/>
        <w:adjustRightInd/>
        <w:spacing w:line="240" w:lineRule="auto"/>
        <w:ind w:firstLine="426"/>
        <w:rPr>
          <w:i/>
          <w:sz w:val="24"/>
          <w:szCs w:val="24"/>
        </w:rPr>
      </w:pPr>
    </w:p>
    <w:p w:rsidR="000D42EC" w:rsidRPr="00655522" w:rsidRDefault="000D42EC" w:rsidP="0033554D">
      <w:pPr>
        <w:keepLines w:val="0"/>
        <w:overflowPunct/>
        <w:autoSpaceDE/>
        <w:autoSpaceDN/>
        <w:adjustRightInd/>
        <w:spacing w:line="240" w:lineRule="auto"/>
        <w:ind w:firstLine="284"/>
        <w:jc w:val="center"/>
        <w:rPr>
          <w:bCs/>
          <w:sz w:val="24"/>
          <w:szCs w:val="24"/>
          <w:u w:val="single"/>
          <w:lang w:eastAsia="ar-SA"/>
        </w:rPr>
      </w:pPr>
      <w:r w:rsidRPr="00655522">
        <w:rPr>
          <w:bCs/>
          <w:sz w:val="24"/>
          <w:szCs w:val="24"/>
          <w:u w:val="single"/>
          <w:lang w:eastAsia="ar-SA"/>
        </w:rPr>
        <w:t>Р-К. Зона объектов санаторно-курортного назначения.</w:t>
      </w:r>
    </w:p>
    <w:p w:rsidR="000D42EC" w:rsidRPr="00655522" w:rsidRDefault="000D42EC" w:rsidP="0033554D">
      <w:pPr>
        <w:keepLines w:val="0"/>
        <w:overflowPunct/>
        <w:autoSpaceDE/>
        <w:autoSpaceDN/>
        <w:adjustRightInd/>
        <w:spacing w:line="240" w:lineRule="auto"/>
        <w:ind w:firstLine="284"/>
        <w:jc w:val="center"/>
        <w:rPr>
          <w:bCs/>
          <w:sz w:val="24"/>
          <w:szCs w:val="24"/>
          <w:u w:val="single"/>
          <w:lang w:eastAsia="ar-SA"/>
        </w:rPr>
      </w:pPr>
    </w:p>
    <w:p w:rsidR="000D42EC" w:rsidRPr="00655522" w:rsidRDefault="000D42EC" w:rsidP="0033554D">
      <w:pPr>
        <w:keepLines w:val="0"/>
        <w:overflowPunct/>
        <w:autoSpaceDE/>
        <w:autoSpaceDN/>
        <w:adjustRightInd/>
        <w:spacing w:line="240" w:lineRule="auto"/>
        <w:ind w:firstLine="284"/>
        <w:rPr>
          <w:i/>
          <w:iCs/>
          <w:sz w:val="24"/>
          <w:szCs w:val="24"/>
          <w:lang w:eastAsia="ar-SA"/>
        </w:rPr>
      </w:pPr>
      <w:r w:rsidRPr="00655522">
        <w:rPr>
          <w:i/>
          <w:iCs/>
          <w:sz w:val="24"/>
          <w:szCs w:val="24"/>
          <w:lang w:eastAsia="ar-SA"/>
        </w:rPr>
        <w:t>Зона предназначена для сохранения, экологически чистой окружающей среды, природных комплексов и условий (минеральные воды, лечебные грязи, рапа лиманов и озер, лечебный климат, другие природные объекты и условия) и формирования объектов, используемых при лечении и профилактики заболеваний и организации отдыха и досуга населения.</w:t>
      </w:r>
      <w:r w:rsidRPr="00655522">
        <w:rPr>
          <w:rFonts w:eastAsia="SimSun"/>
          <w:i/>
          <w:iCs/>
          <w:sz w:val="24"/>
          <w:szCs w:val="24"/>
          <w:lang w:eastAsia="zh-CN"/>
        </w:rPr>
        <w:t xml:space="preserve"> Земельные участки общего пользования, занятые площадями, улицами, проездами, автомобильными дорогами, набережными, скверами, бульварами, водными объектами, пляжами и другими объектами, могут включаться в состав различных территориальных зон и не подлежат приватизации.</w:t>
      </w:r>
    </w:p>
    <w:p w:rsidR="000D42EC" w:rsidRPr="00655522" w:rsidRDefault="000D42EC" w:rsidP="0033554D">
      <w:pPr>
        <w:keepLines w:val="0"/>
        <w:overflowPunct/>
        <w:autoSpaceDE/>
        <w:autoSpaceDN/>
        <w:adjustRightInd/>
        <w:spacing w:line="240" w:lineRule="auto"/>
        <w:ind w:firstLine="426"/>
        <w:rPr>
          <w:rFonts w:eastAsia="SimSun"/>
          <w:bCs/>
          <w:i/>
          <w:caps/>
          <w:sz w:val="24"/>
          <w:szCs w:val="24"/>
          <w:lang w:eastAsia="zh-CN"/>
        </w:rPr>
      </w:pPr>
    </w:p>
    <w:p w:rsidR="000D42EC" w:rsidRPr="00655522" w:rsidRDefault="000D42EC" w:rsidP="0033554D">
      <w:pPr>
        <w:keepLines w:val="0"/>
        <w:tabs>
          <w:tab w:val="left" w:pos="2520"/>
        </w:tabs>
        <w:overflowPunct/>
        <w:autoSpaceDE/>
        <w:autoSpaceDN/>
        <w:adjustRightInd/>
        <w:spacing w:line="240" w:lineRule="auto"/>
        <w:ind w:firstLine="284"/>
        <w:jc w:val="left"/>
        <w:rPr>
          <w:rFonts w:eastAsia="SimSun"/>
          <w:sz w:val="24"/>
          <w:szCs w:val="24"/>
          <w:lang w:eastAsia="zh-CN"/>
        </w:rPr>
      </w:pPr>
      <w:r w:rsidRPr="00655522">
        <w:rPr>
          <w:rFonts w:eastAsia="SimSun"/>
          <w:sz w:val="24"/>
          <w:szCs w:val="24"/>
          <w:lang w:eastAsia="zh-CN"/>
        </w:rPr>
        <w:t>ОСНОВНЫЕ ВИДЫ И ПАРАМЕТРЫ РАЗРЕШЕННОГО ИСПОЛЬЗОВАНИЯ ЗЕМЕЛЬНЫХ УЧАСТКОВ И ОБЪЕКТОВ КАПИТАЛЬНОГО СТРОИТЕЛЬСТВА</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49"/>
        <w:gridCol w:w="3238"/>
        <w:gridCol w:w="3260"/>
      </w:tblGrid>
      <w:tr w:rsidR="00655522" w:rsidRPr="00655522" w:rsidTr="00D54F14">
        <w:trPr>
          <w:trHeight w:val="20"/>
        </w:trPr>
        <w:tc>
          <w:tcPr>
            <w:tcW w:w="3249" w:type="dxa"/>
            <w:vAlign w:val="center"/>
          </w:tcPr>
          <w:p w:rsidR="000D42EC" w:rsidRPr="00655522" w:rsidRDefault="000D42EC" w:rsidP="00D54F14">
            <w:pPr>
              <w:keepLines w:val="0"/>
              <w:tabs>
                <w:tab w:val="left" w:pos="2520"/>
              </w:tabs>
              <w:overflowPunct/>
              <w:autoSpaceDE/>
              <w:autoSpaceDN/>
              <w:adjustRightInd/>
              <w:spacing w:line="240" w:lineRule="auto"/>
              <w:ind w:firstLine="0"/>
              <w:jc w:val="center"/>
              <w:rPr>
                <w:rFonts w:eastAsia="SimSun"/>
                <w:sz w:val="24"/>
                <w:szCs w:val="24"/>
                <w:lang w:eastAsia="zh-CN"/>
              </w:rPr>
            </w:pPr>
            <w:r w:rsidRPr="00655522">
              <w:rPr>
                <w:rFonts w:eastAsia="SimSun"/>
                <w:sz w:val="24"/>
                <w:szCs w:val="24"/>
                <w:lang w:eastAsia="zh-CN"/>
              </w:rPr>
              <w:t>ВИДЫ ИСПОЛЬЗОВАНИЯ ЗЕМЕЛЬНЫХ УЧАСТКОВ</w:t>
            </w:r>
          </w:p>
        </w:tc>
        <w:tc>
          <w:tcPr>
            <w:tcW w:w="3238" w:type="dxa"/>
            <w:vAlign w:val="center"/>
          </w:tcPr>
          <w:p w:rsidR="000D42EC" w:rsidRPr="00655522" w:rsidRDefault="000D42EC" w:rsidP="00D54F14">
            <w:pPr>
              <w:keepLines w:val="0"/>
              <w:tabs>
                <w:tab w:val="left" w:pos="2520"/>
              </w:tabs>
              <w:overflowPunct/>
              <w:autoSpaceDE/>
              <w:autoSpaceDN/>
              <w:adjustRightInd/>
              <w:spacing w:line="240" w:lineRule="auto"/>
              <w:ind w:left="-170" w:firstLine="0"/>
              <w:jc w:val="center"/>
              <w:rPr>
                <w:rFonts w:eastAsia="SimSun"/>
                <w:sz w:val="24"/>
                <w:szCs w:val="24"/>
                <w:lang w:eastAsia="zh-CN"/>
              </w:rPr>
            </w:pPr>
            <w:r w:rsidRPr="00655522">
              <w:rPr>
                <w:rFonts w:eastAsia="SimSun"/>
                <w:sz w:val="24"/>
                <w:szCs w:val="24"/>
                <w:lang w:eastAsia="zh-CN"/>
              </w:rPr>
              <w:t>ВИДЫ ОБЪЕКТОВ КАПИТАЛЬНОГО СТРОИТЕЛЬСТВА</w:t>
            </w:r>
          </w:p>
        </w:tc>
        <w:tc>
          <w:tcPr>
            <w:tcW w:w="3260" w:type="dxa"/>
            <w:vAlign w:val="center"/>
          </w:tcPr>
          <w:p w:rsidR="000D42EC" w:rsidRPr="00655522" w:rsidRDefault="000D42EC" w:rsidP="00D54F14">
            <w:pPr>
              <w:keepLines w:val="0"/>
              <w:tabs>
                <w:tab w:val="left" w:pos="2520"/>
              </w:tabs>
              <w:overflowPunct/>
              <w:autoSpaceDE/>
              <w:autoSpaceDN/>
              <w:adjustRightInd/>
              <w:spacing w:line="240" w:lineRule="auto"/>
              <w:ind w:firstLine="34"/>
              <w:jc w:val="center"/>
              <w:rPr>
                <w:rFonts w:eastAsia="SimSun"/>
                <w:sz w:val="24"/>
                <w:szCs w:val="24"/>
                <w:lang w:eastAsia="zh-CN"/>
              </w:rPr>
            </w:pPr>
            <w:r w:rsidRPr="00655522">
              <w:rPr>
                <w:rFonts w:eastAsia="SimSun"/>
                <w:sz w:val="24"/>
                <w:szCs w:val="24"/>
                <w:lang w:eastAsia="zh-CN"/>
              </w:rPr>
              <w:t>ПАРАМЕТРЫ РАЗРЕШЕННОГО ИСПОЛЬЗОВАНИЯ ЗЕМЕЛЬНЫХ УЧАСТКОВ И ОБЪЕКТОВ КАПИТАЛЬНОГО СТРОИТЕЛЬСТВА</w:t>
            </w:r>
          </w:p>
        </w:tc>
      </w:tr>
      <w:tr w:rsidR="00655522" w:rsidRPr="00655522" w:rsidTr="00D54F14">
        <w:trPr>
          <w:trHeight w:val="20"/>
        </w:trPr>
        <w:tc>
          <w:tcPr>
            <w:tcW w:w="3249" w:type="dxa"/>
          </w:tcPr>
          <w:p w:rsidR="000D42EC" w:rsidRPr="00655522" w:rsidRDefault="000D42EC" w:rsidP="00D54F14">
            <w:pPr>
              <w:keepLines w:val="0"/>
              <w:overflowPunct/>
              <w:autoSpaceDE/>
              <w:autoSpaceDN/>
              <w:adjustRightInd/>
              <w:spacing w:line="240" w:lineRule="auto"/>
              <w:ind w:firstLine="0"/>
              <w:jc w:val="left"/>
              <w:rPr>
                <w:sz w:val="24"/>
                <w:szCs w:val="24"/>
                <w:lang w:eastAsia="ar-SA"/>
              </w:rPr>
            </w:pPr>
            <w:r w:rsidRPr="00655522">
              <w:rPr>
                <w:rFonts w:eastAsia="SimSun"/>
                <w:sz w:val="24"/>
                <w:szCs w:val="24"/>
                <w:lang w:eastAsia="zh-CN"/>
              </w:rPr>
              <w:t>[9.2.1] - Санаторная деятельность</w:t>
            </w:r>
          </w:p>
        </w:tc>
        <w:tc>
          <w:tcPr>
            <w:tcW w:w="3238" w:type="dxa"/>
          </w:tcPr>
          <w:p w:rsidR="000D42EC" w:rsidRPr="00655522" w:rsidRDefault="000D42EC" w:rsidP="00D54F14">
            <w:pPr>
              <w:keepLines w:val="0"/>
              <w:overflowPunct/>
              <w:autoSpaceDE/>
              <w:autoSpaceDN/>
              <w:adjustRightInd/>
              <w:spacing w:line="240" w:lineRule="auto"/>
              <w:ind w:firstLine="284"/>
              <w:jc w:val="left"/>
              <w:rPr>
                <w:sz w:val="24"/>
                <w:szCs w:val="24"/>
                <w:lang w:eastAsia="ar-SA"/>
              </w:rPr>
            </w:pPr>
            <w:r w:rsidRPr="00655522">
              <w:rPr>
                <w:sz w:val="24"/>
                <w:szCs w:val="24"/>
                <w:lang w:eastAsia="ar-SA"/>
              </w:rPr>
              <w:t>Лечебно-оздоровительные лагеря, санатории, профилактории, обустройство лечебно-оздоровительных местностей (пляжи, бюветы, места добычи целебной грязи);</w:t>
            </w:r>
          </w:p>
        </w:tc>
        <w:tc>
          <w:tcPr>
            <w:tcW w:w="3260" w:type="dxa"/>
            <w:vMerge w:val="restart"/>
          </w:tcPr>
          <w:p w:rsidR="000D42EC" w:rsidRPr="00655522" w:rsidRDefault="000D42EC" w:rsidP="00D54F14">
            <w:pPr>
              <w:keepLines w:val="0"/>
              <w:widowControl w:val="0"/>
              <w:overflowPunct/>
              <w:spacing w:line="240" w:lineRule="auto"/>
              <w:ind w:firstLine="284"/>
              <w:jc w:val="left"/>
              <w:rPr>
                <w:sz w:val="24"/>
                <w:szCs w:val="24"/>
                <w:lang w:eastAsia="ar-SA"/>
              </w:rPr>
            </w:pPr>
            <w:r w:rsidRPr="00655522">
              <w:rPr>
                <w:sz w:val="24"/>
                <w:szCs w:val="24"/>
                <w:lang w:eastAsia="ar-SA"/>
              </w:rPr>
              <w:t>- минимальная площадь земельного участка - 100 кв. м;</w:t>
            </w:r>
          </w:p>
          <w:p w:rsidR="000D42EC" w:rsidRPr="00655522" w:rsidRDefault="000D42EC" w:rsidP="00D54F14">
            <w:pPr>
              <w:keepLines w:val="0"/>
              <w:widowControl w:val="0"/>
              <w:overflowPunct/>
              <w:spacing w:line="240" w:lineRule="auto"/>
              <w:ind w:firstLine="284"/>
              <w:jc w:val="left"/>
              <w:rPr>
                <w:rFonts w:eastAsia="SimSun"/>
                <w:sz w:val="24"/>
                <w:szCs w:val="24"/>
                <w:lang w:eastAsia="zh-CN"/>
              </w:rPr>
            </w:pPr>
            <w:r w:rsidRPr="00655522">
              <w:rPr>
                <w:rFonts w:eastAsia="SimSun"/>
                <w:sz w:val="24"/>
                <w:szCs w:val="24"/>
                <w:lang w:eastAsia="zh-CN"/>
              </w:rPr>
              <w:t>минимальный отступ от границ земельного участка, за пределами которых запрещено строительство зданий, строений, сооружений, - 1 м;</w:t>
            </w:r>
          </w:p>
          <w:p w:rsidR="000D42EC" w:rsidRPr="00655522" w:rsidRDefault="000D42EC" w:rsidP="00D54F14">
            <w:pPr>
              <w:keepLines w:val="0"/>
              <w:widowControl w:val="0"/>
              <w:overflowPunct/>
              <w:spacing w:line="240" w:lineRule="auto"/>
              <w:ind w:firstLine="284"/>
              <w:jc w:val="left"/>
              <w:rPr>
                <w:sz w:val="24"/>
                <w:szCs w:val="24"/>
                <w:lang w:eastAsia="ar-SA"/>
              </w:rPr>
            </w:pPr>
            <w:r w:rsidRPr="00655522">
              <w:rPr>
                <w:sz w:val="24"/>
                <w:szCs w:val="24"/>
                <w:lang w:eastAsia="ar-SA"/>
              </w:rPr>
              <w:t xml:space="preserve">- максимальная высота капитальных зданий - 25 м от планировочной отметки </w:t>
            </w:r>
            <w:r w:rsidRPr="00655522">
              <w:rPr>
                <w:sz w:val="24"/>
                <w:szCs w:val="24"/>
                <w:lang w:eastAsia="ar-SA"/>
              </w:rPr>
              <w:lastRenderedPageBreak/>
              <w:t>земли;</w:t>
            </w:r>
          </w:p>
          <w:p w:rsidR="000D42EC" w:rsidRPr="00655522" w:rsidRDefault="000D42EC" w:rsidP="00D54F14">
            <w:pPr>
              <w:keepLines w:val="0"/>
              <w:widowControl w:val="0"/>
              <w:overflowPunct/>
              <w:spacing w:line="240" w:lineRule="auto"/>
              <w:ind w:firstLine="284"/>
              <w:jc w:val="left"/>
              <w:rPr>
                <w:sz w:val="24"/>
                <w:szCs w:val="24"/>
                <w:lang w:eastAsia="ar-SA"/>
              </w:rPr>
            </w:pPr>
            <w:r w:rsidRPr="00655522">
              <w:rPr>
                <w:sz w:val="24"/>
                <w:szCs w:val="24"/>
                <w:lang w:eastAsia="ar-SA"/>
              </w:rPr>
              <w:t>- максимальный процент застройки в границах земельного участка – 50%.</w:t>
            </w:r>
          </w:p>
        </w:tc>
      </w:tr>
      <w:tr w:rsidR="00655522" w:rsidRPr="00655522" w:rsidTr="00D54F14">
        <w:trPr>
          <w:trHeight w:val="20"/>
        </w:trPr>
        <w:tc>
          <w:tcPr>
            <w:tcW w:w="3249" w:type="dxa"/>
          </w:tcPr>
          <w:p w:rsidR="000D42EC" w:rsidRPr="00655522" w:rsidRDefault="000D42EC" w:rsidP="00D54F14">
            <w:pPr>
              <w:keepLines w:val="0"/>
              <w:overflowPunct/>
              <w:autoSpaceDE/>
              <w:autoSpaceDN/>
              <w:adjustRightInd/>
              <w:spacing w:line="240" w:lineRule="auto"/>
              <w:ind w:firstLine="0"/>
              <w:jc w:val="left"/>
              <w:rPr>
                <w:sz w:val="24"/>
                <w:szCs w:val="24"/>
                <w:lang w:eastAsia="ar-SA"/>
              </w:rPr>
            </w:pPr>
            <w:r w:rsidRPr="00655522">
              <w:rPr>
                <w:rFonts w:eastAsia="SimSun"/>
                <w:sz w:val="24"/>
                <w:szCs w:val="24"/>
                <w:lang w:eastAsia="zh-CN"/>
              </w:rPr>
              <w:t>[3.4.1] - Амбулаторно-поликлиническое обслуживание</w:t>
            </w:r>
          </w:p>
        </w:tc>
        <w:tc>
          <w:tcPr>
            <w:tcW w:w="3238" w:type="dxa"/>
          </w:tcPr>
          <w:p w:rsidR="000D42EC" w:rsidRPr="00655522" w:rsidRDefault="000D42EC" w:rsidP="00D54F14">
            <w:pPr>
              <w:keepLines w:val="0"/>
              <w:overflowPunct/>
              <w:autoSpaceDE/>
              <w:autoSpaceDN/>
              <w:adjustRightInd/>
              <w:spacing w:line="240" w:lineRule="auto"/>
              <w:ind w:firstLine="284"/>
              <w:jc w:val="left"/>
              <w:rPr>
                <w:rFonts w:eastAsia="SimSun"/>
                <w:sz w:val="24"/>
                <w:szCs w:val="24"/>
                <w:lang w:eastAsia="zh-CN"/>
              </w:rPr>
            </w:pPr>
            <w:r w:rsidRPr="00655522">
              <w:rPr>
                <w:sz w:val="24"/>
                <w:szCs w:val="24"/>
                <w:lang w:eastAsia="ar-SA"/>
              </w:rPr>
              <w:t xml:space="preserve">Амбулаторно-поликлинические учреждения, медицинские кабинеты, поликлиники, фельдшерские пункты, </w:t>
            </w:r>
            <w:r w:rsidRPr="00655522">
              <w:rPr>
                <w:sz w:val="24"/>
                <w:szCs w:val="24"/>
                <w:lang w:eastAsia="ar-SA"/>
              </w:rPr>
              <w:lastRenderedPageBreak/>
              <w:t>пункты здравоохранения, диагностические центры, клинические лаборатории</w:t>
            </w:r>
            <w:r w:rsidRPr="00655522">
              <w:rPr>
                <w:rFonts w:eastAsia="SimSun"/>
                <w:sz w:val="24"/>
                <w:szCs w:val="24"/>
                <w:lang w:eastAsia="zh-CN"/>
              </w:rPr>
              <w:t>;</w:t>
            </w:r>
          </w:p>
        </w:tc>
        <w:tc>
          <w:tcPr>
            <w:tcW w:w="3260" w:type="dxa"/>
            <w:vMerge/>
          </w:tcPr>
          <w:p w:rsidR="000D42EC" w:rsidRPr="00655522" w:rsidRDefault="000D42EC" w:rsidP="00D54F14">
            <w:pPr>
              <w:suppressAutoHyphens/>
              <w:spacing w:line="240" w:lineRule="auto"/>
              <w:ind w:firstLine="426"/>
              <w:textAlignment w:val="baseline"/>
              <w:rPr>
                <w:rFonts w:eastAsia="SimSun"/>
                <w:sz w:val="24"/>
                <w:szCs w:val="24"/>
                <w:lang w:eastAsia="zh-CN"/>
              </w:rPr>
            </w:pPr>
          </w:p>
        </w:tc>
      </w:tr>
      <w:tr w:rsidR="00655522" w:rsidRPr="00655522" w:rsidTr="00D54F14">
        <w:trPr>
          <w:trHeight w:val="20"/>
        </w:trPr>
        <w:tc>
          <w:tcPr>
            <w:tcW w:w="3249" w:type="dxa"/>
          </w:tcPr>
          <w:p w:rsidR="000D42EC" w:rsidRPr="00655522" w:rsidRDefault="000D42EC" w:rsidP="00D54F14">
            <w:pPr>
              <w:keepLines w:val="0"/>
              <w:overflowPunct/>
              <w:autoSpaceDE/>
              <w:autoSpaceDN/>
              <w:adjustRightInd/>
              <w:spacing w:line="240" w:lineRule="auto"/>
              <w:ind w:firstLine="0"/>
              <w:jc w:val="left"/>
              <w:rPr>
                <w:sz w:val="24"/>
                <w:szCs w:val="24"/>
                <w:lang w:eastAsia="ar-SA"/>
              </w:rPr>
            </w:pPr>
            <w:r w:rsidRPr="00655522">
              <w:rPr>
                <w:rFonts w:eastAsia="SimSun"/>
                <w:sz w:val="24"/>
                <w:szCs w:val="24"/>
                <w:lang w:eastAsia="zh-CN"/>
              </w:rPr>
              <w:lastRenderedPageBreak/>
              <w:t>[4.7] - Гостиничное обслуживание</w:t>
            </w:r>
          </w:p>
        </w:tc>
        <w:tc>
          <w:tcPr>
            <w:tcW w:w="3238" w:type="dxa"/>
          </w:tcPr>
          <w:p w:rsidR="000D42EC" w:rsidRPr="00655522" w:rsidRDefault="000D42EC" w:rsidP="00D54F14">
            <w:pPr>
              <w:keepLines w:val="0"/>
              <w:overflowPunct/>
              <w:autoSpaceDE/>
              <w:autoSpaceDN/>
              <w:adjustRightInd/>
              <w:spacing w:line="240" w:lineRule="auto"/>
              <w:ind w:firstLine="284"/>
              <w:jc w:val="left"/>
              <w:rPr>
                <w:sz w:val="24"/>
                <w:szCs w:val="24"/>
                <w:lang w:eastAsia="ar-SA"/>
              </w:rPr>
            </w:pPr>
            <w:r w:rsidRPr="00655522">
              <w:rPr>
                <w:sz w:val="24"/>
                <w:szCs w:val="24"/>
                <w:lang w:eastAsia="ar-SA"/>
              </w:rPr>
              <w:t xml:space="preserve">Гостиницы, </w:t>
            </w:r>
            <w:proofErr w:type="gramStart"/>
            <w:r w:rsidRPr="00655522">
              <w:rPr>
                <w:sz w:val="24"/>
                <w:szCs w:val="24"/>
                <w:lang w:eastAsia="ar-SA"/>
              </w:rPr>
              <w:t>апартамент-отели</w:t>
            </w:r>
            <w:proofErr w:type="gramEnd"/>
            <w:r w:rsidRPr="00655522">
              <w:rPr>
                <w:sz w:val="24"/>
                <w:szCs w:val="24"/>
                <w:lang w:eastAsia="ar-SA"/>
              </w:rPr>
              <w:t>;</w:t>
            </w:r>
          </w:p>
        </w:tc>
        <w:tc>
          <w:tcPr>
            <w:tcW w:w="3260" w:type="dxa"/>
            <w:vMerge/>
          </w:tcPr>
          <w:p w:rsidR="000D42EC" w:rsidRPr="00655522" w:rsidRDefault="000D42EC" w:rsidP="00D54F14">
            <w:pPr>
              <w:suppressAutoHyphens/>
              <w:spacing w:line="240" w:lineRule="auto"/>
              <w:ind w:firstLine="426"/>
              <w:textAlignment w:val="baseline"/>
              <w:rPr>
                <w:rFonts w:eastAsia="SimSun"/>
                <w:sz w:val="24"/>
                <w:szCs w:val="24"/>
                <w:lang w:eastAsia="zh-CN"/>
              </w:rPr>
            </w:pPr>
          </w:p>
        </w:tc>
      </w:tr>
      <w:tr w:rsidR="00655522" w:rsidRPr="00655522" w:rsidTr="00D54F14">
        <w:trPr>
          <w:trHeight w:val="20"/>
        </w:trPr>
        <w:tc>
          <w:tcPr>
            <w:tcW w:w="3249" w:type="dxa"/>
          </w:tcPr>
          <w:p w:rsidR="000D42EC" w:rsidRPr="00655522" w:rsidRDefault="000D42EC" w:rsidP="00D54F14">
            <w:pPr>
              <w:keepLines w:val="0"/>
              <w:overflowPunct/>
              <w:autoSpaceDE/>
              <w:autoSpaceDN/>
              <w:adjustRightInd/>
              <w:spacing w:line="240" w:lineRule="auto"/>
              <w:ind w:firstLine="0"/>
              <w:jc w:val="left"/>
              <w:rPr>
                <w:sz w:val="24"/>
                <w:szCs w:val="24"/>
                <w:lang w:eastAsia="ar-SA"/>
              </w:rPr>
            </w:pPr>
            <w:r w:rsidRPr="00655522">
              <w:rPr>
                <w:rFonts w:eastAsia="SimSun"/>
                <w:sz w:val="24"/>
                <w:szCs w:val="24"/>
                <w:lang w:eastAsia="zh-CN"/>
              </w:rPr>
              <w:t>[5.2.1] - Туристическое обслуживание</w:t>
            </w:r>
          </w:p>
        </w:tc>
        <w:tc>
          <w:tcPr>
            <w:tcW w:w="3238" w:type="dxa"/>
          </w:tcPr>
          <w:p w:rsidR="000D42EC" w:rsidRPr="00655522" w:rsidRDefault="000D42EC" w:rsidP="00D54F14">
            <w:pPr>
              <w:keepLines w:val="0"/>
              <w:overflowPunct/>
              <w:autoSpaceDE/>
              <w:autoSpaceDN/>
              <w:adjustRightInd/>
              <w:spacing w:line="240" w:lineRule="auto"/>
              <w:ind w:firstLine="284"/>
              <w:jc w:val="left"/>
              <w:rPr>
                <w:sz w:val="24"/>
                <w:szCs w:val="24"/>
                <w:lang w:eastAsia="ar-SA"/>
              </w:rPr>
            </w:pPr>
            <w:r w:rsidRPr="00655522">
              <w:rPr>
                <w:sz w:val="24"/>
                <w:szCs w:val="24"/>
                <w:lang w:eastAsia="ar-SA"/>
              </w:rPr>
              <w:t>Пансионаты, туристические гостиницы, дома отдыха, детские лагеря;</w:t>
            </w:r>
          </w:p>
        </w:tc>
        <w:tc>
          <w:tcPr>
            <w:tcW w:w="3260" w:type="dxa"/>
            <w:vMerge/>
          </w:tcPr>
          <w:p w:rsidR="000D42EC" w:rsidRPr="00655522" w:rsidRDefault="000D42EC" w:rsidP="00D54F14">
            <w:pPr>
              <w:suppressAutoHyphens/>
              <w:spacing w:line="240" w:lineRule="auto"/>
              <w:ind w:firstLine="426"/>
              <w:textAlignment w:val="baseline"/>
              <w:rPr>
                <w:rFonts w:eastAsia="SimSun"/>
                <w:sz w:val="24"/>
                <w:szCs w:val="24"/>
                <w:lang w:eastAsia="zh-CN"/>
              </w:rPr>
            </w:pPr>
          </w:p>
        </w:tc>
      </w:tr>
      <w:tr w:rsidR="00655522" w:rsidRPr="00655522" w:rsidTr="00D54F14">
        <w:trPr>
          <w:trHeight w:val="20"/>
        </w:trPr>
        <w:tc>
          <w:tcPr>
            <w:tcW w:w="3249" w:type="dxa"/>
          </w:tcPr>
          <w:p w:rsidR="000D42EC" w:rsidRPr="00655522" w:rsidRDefault="000D42EC" w:rsidP="00D54F14">
            <w:pPr>
              <w:keepLines w:val="0"/>
              <w:widowControl w:val="0"/>
              <w:overflowPunct/>
              <w:spacing w:line="240" w:lineRule="auto"/>
              <w:ind w:firstLine="0"/>
              <w:jc w:val="left"/>
              <w:rPr>
                <w:sz w:val="24"/>
                <w:szCs w:val="24"/>
                <w:lang w:eastAsia="ar-SA"/>
              </w:rPr>
            </w:pPr>
            <w:r w:rsidRPr="00655522">
              <w:rPr>
                <w:rFonts w:eastAsia="SimSun"/>
                <w:sz w:val="24"/>
                <w:szCs w:val="24"/>
                <w:lang w:eastAsia="zh-CN"/>
              </w:rPr>
              <w:t>[11.1] - Общее пользование водными объектами</w:t>
            </w:r>
          </w:p>
        </w:tc>
        <w:tc>
          <w:tcPr>
            <w:tcW w:w="3238" w:type="dxa"/>
          </w:tcPr>
          <w:p w:rsidR="000D42EC" w:rsidRPr="00655522" w:rsidRDefault="000D42EC" w:rsidP="00D54F14">
            <w:pPr>
              <w:keepLines w:val="0"/>
              <w:overflowPunct/>
              <w:autoSpaceDE/>
              <w:autoSpaceDN/>
              <w:adjustRightInd/>
              <w:spacing w:line="240" w:lineRule="auto"/>
              <w:ind w:firstLine="284"/>
              <w:jc w:val="left"/>
              <w:rPr>
                <w:rFonts w:eastAsia="SimSun"/>
                <w:sz w:val="24"/>
                <w:szCs w:val="24"/>
                <w:lang w:eastAsia="zh-CN"/>
              </w:rPr>
            </w:pPr>
            <w:r w:rsidRPr="00655522">
              <w:rPr>
                <w:sz w:val="24"/>
                <w:szCs w:val="24"/>
                <w:lang w:eastAsia="ar-SA"/>
              </w:rPr>
              <w:t xml:space="preserve">Пляжи, </w:t>
            </w:r>
            <w:r w:rsidRPr="00655522">
              <w:rPr>
                <w:rFonts w:eastAsia="SimSun"/>
                <w:sz w:val="24"/>
                <w:szCs w:val="24"/>
                <w:lang w:eastAsia="zh-CN"/>
              </w:rPr>
              <w:t>причалы, пристани, здания и сооружения для размещения служб наблюдения и спасателей;</w:t>
            </w:r>
          </w:p>
        </w:tc>
        <w:tc>
          <w:tcPr>
            <w:tcW w:w="3260" w:type="dxa"/>
            <w:vMerge/>
          </w:tcPr>
          <w:p w:rsidR="000D42EC" w:rsidRPr="00655522" w:rsidRDefault="000D42EC" w:rsidP="00D54F14">
            <w:pPr>
              <w:suppressAutoHyphens/>
              <w:spacing w:line="240" w:lineRule="auto"/>
              <w:ind w:firstLine="426"/>
              <w:textAlignment w:val="baseline"/>
              <w:rPr>
                <w:rFonts w:eastAsia="SimSun"/>
                <w:sz w:val="24"/>
                <w:szCs w:val="24"/>
                <w:lang w:eastAsia="zh-CN"/>
              </w:rPr>
            </w:pPr>
          </w:p>
        </w:tc>
      </w:tr>
      <w:tr w:rsidR="00655522" w:rsidRPr="00655522" w:rsidTr="00D54F14">
        <w:trPr>
          <w:trHeight w:val="1932"/>
        </w:trPr>
        <w:tc>
          <w:tcPr>
            <w:tcW w:w="3249" w:type="dxa"/>
          </w:tcPr>
          <w:p w:rsidR="000D42EC" w:rsidRPr="00655522" w:rsidRDefault="000D42EC" w:rsidP="00D54F14">
            <w:pPr>
              <w:keepLines w:val="0"/>
              <w:overflowPunct/>
              <w:autoSpaceDE/>
              <w:autoSpaceDN/>
              <w:adjustRightInd/>
              <w:spacing w:line="240" w:lineRule="auto"/>
              <w:ind w:firstLine="0"/>
              <w:jc w:val="left"/>
              <w:rPr>
                <w:sz w:val="24"/>
                <w:szCs w:val="24"/>
                <w:lang w:eastAsia="ar-SA"/>
              </w:rPr>
            </w:pPr>
            <w:r w:rsidRPr="00655522">
              <w:rPr>
                <w:rFonts w:eastAsia="SimSun"/>
                <w:sz w:val="24"/>
                <w:szCs w:val="24"/>
                <w:lang w:eastAsia="zh-CN"/>
              </w:rPr>
              <w:t>[5.1] - Спорт</w:t>
            </w:r>
          </w:p>
        </w:tc>
        <w:tc>
          <w:tcPr>
            <w:tcW w:w="3238" w:type="dxa"/>
          </w:tcPr>
          <w:p w:rsidR="000D42EC" w:rsidRPr="00655522" w:rsidRDefault="000D42EC" w:rsidP="00D54F14">
            <w:pPr>
              <w:keepLines w:val="0"/>
              <w:overflowPunct/>
              <w:autoSpaceDE/>
              <w:autoSpaceDN/>
              <w:adjustRightInd/>
              <w:spacing w:line="240" w:lineRule="auto"/>
              <w:ind w:firstLine="426"/>
              <w:rPr>
                <w:sz w:val="24"/>
                <w:szCs w:val="24"/>
                <w:lang w:eastAsia="ar-SA"/>
              </w:rPr>
            </w:pPr>
            <w:r w:rsidRPr="00655522">
              <w:rPr>
                <w:rFonts w:eastAsia="SimSun"/>
                <w:sz w:val="24"/>
                <w:szCs w:val="24"/>
                <w:lang w:eastAsia="zh-CN"/>
              </w:rPr>
              <w:t>Бассейны, теннисные корты, спортивные сооружения для занятия настольными играми, с</w:t>
            </w:r>
            <w:r w:rsidRPr="00655522">
              <w:rPr>
                <w:sz w:val="24"/>
                <w:szCs w:val="24"/>
                <w:lang w:eastAsia="ar-SA"/>
              </w:rPr>
              <w:t>портивные площадки, велосипедные и прогулочные дорожки;</w:t>
            </w:r>
          </w:p>
        </w:tc>
        <w:tc>
          <w:tcPr>
            <w:tcW w:w="3260" w:type="dxa"/>
            <w:vMerge/>
          </w:tcPr>
          <w:p w:rsidR="000D42EC" w:rsidRPr="00655522" w:rsidRDefault="000D42EC" w:rsidP="00D54F14">
            <w:pPr>
              <w:suppressAutoHyphens/>
              <w:spacing w:line="240" w:lineRule="auto"/>
              <w:ind w:firstLine="426"/>
              <w:textAlignment w:val="baseline"/>
              <w:rPr>
                <w:rFonts w:eastAsia="SimSun"/>
                <w:sz w:val="24"/>
                <w:szCs w:val="24"/>
                <w:lang w:eastAsia="zh-CN"/>
              </w:rPr>
            </w:pPr>
          </w:p>
        </w:tc>
      </w:tr>
      <w:tr w:rsidR="00655522" w:rsidRPr="00655522" w:rsidTr="00D54F14">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2639"/>
        </w:trPr>
        <w:tc>
          <w:tcPr>
            <w:tcW w:w="3249" w:type="dxa"/>
          </w:tcPr>
          <w:p w:rsidR="000D42EC" w:rsidRPr="00655522" w:rsidRDefault="000D42EC" w:rsidP="00D54F14">
            <w:pPr>
              <w:tabs>
                <w:tab w:val="left" w:pos="2520"/>
              </w:tabs>
              <w:ind w:firstLine="0"/>
              <w:rPr>
                <w:rFonts w:eastAsia="SimSun"/>
                <w:sz w:val="24"/>
                <w:szCs w:val="24"/>
                <w:lang w:eastAsia="zh-CN"/>
              </w:rPr>
            </w:pPr>
            <w:r w:rsidRPr="00655522">
              <w:rPr>
                <w:rFonts w:eastAsia="SimSun"/>
                <w:sz w:val="24"/>
                <w:szCs w:val="24"/>
                <w:lang w:eastAsia="zh-CN"/>
              </w:rPr>
              <w:t>[4.8] – Развлечения</w:t>
            </w:r>
          </w:p>
        </w:tc>
        <w:tc>
          <w:tcPr>
            <w:tcW w:w="3238" w:type="dxa"/>
          </w:tcPr>
          <w:p w:rsidR="000D42EC" w:rsidRPr="00655522" w:rsidRDefault="000D42EC" w:rsidP="00D54F14">
            <w:pPr>
              <w:ind w:firstLine="426"/>
              <w:rPr>
                <w:rFonts w:eastAsia="SimSun"/>
                <w:sz w:val="24"/>
                <w:szCs w:val="24"/>
                <w:lang w:eastAsia="zh-CN"/>
              </w:rPr>
            </w:pPr>
            <w:r w:rsidRPr="00655522">
              <w:rPr>
                <w:rFonts w:eastAsia="SimSun"/>
                <w:sz w:val="24"/>
                <w:szCs w:val="24"/>
                <w:lang w:eastAsia="zh-CN"/>
              </w:rPr>
              <w:t>Дискотеки и танцевальные площадки, аквапарки, аттракционы, игровые автоматы (кроме игрового оборудования, используемого для проведения азартных игр) и игровые площадки;</w:t>
            </w:r>
          </w:p>
        </w:tc>
        <w:tc>
          <w:tcPr>
            <w:tcW w:w="3260" w:type="dxa"/>
            <w:vMerge w:val="restart"/>
          </w:tcPr>
          <w:p w:rsidR="000D42EC" w:rsidRPr="00655522" w:rsidRDefault="000D42EC" w:rsidP="00D54F14">
            <w:pPr>
              <w:keepLines w:val="0"/>
              <w:overflowPunct/>
              <w:autoSpaceDE/>
              <w:autoSpaceDN/>
              <w:adjustRightInd/>
              <w:spacing w:line="240" w:lineRule="auto"/>
              <w:ind w:firstLine="284"/>
              <w:jc w:val="left"/>
              <w:rPr>
                <w:rFonts w:eastAsia="SimSun"/>
                <w:sz w:val="24"/>
                <w:szCs w:val="24"/>
                <w:lang w:eastAsia="zh-CN"/>
              </w:rPr>
            </w:pPr>
            <w:r w:rsidRPr="00655522">
              <w:rPr>
                <w:rFonts w:eastAsia="SimSun"/>
                <w:sz w:val="24"/>
                <w:szCs w:val="24"/>
                <w:lang w:eastAsia="zh-CN"/>
              </w:rPr>
              <w:t>минимальная площадь земельных участков  – 10 кв. м;</w:t>
            </w:r>
          </w:p>
          <w:p w:rsidR="000D42EC" w:rsidRPr="00655522" w:rsidRDefault="000D42EC" w:rsidP="00D54F14">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максимальный процент застройки участка – 60%;</w:t>
            </w:r>
          </w:p>
          <w:p w:rsidR="000D42EC" w:rsidRPr="00655522" w:rsidRDefault="000D42EC" w:rsidP="00D54F14">
            <w:pPr>
              <w:keepLines w:val="0"/>
              <w:overflowPunct/>
              <w:autoSpaceDE/>
              <w:autoSpaceDN/>
              <w:adjustRightInd/>
              <w:spacing w:line="240" w:lineRule="auto"/>
              <w:ind w:firstLine="284"/>
              <w:jc w:val="left"/>
              <w:rPr>
                <w:rFonts w:eastAsia="SimSun"/>
                <w:sz w:val="24"/>
                <w:szCs w:val="24"/>
                <w:lang w:eastAsia="zh-CN"/>
              </w:rPr>
            </w:pPr>
            <w:r w:rsidRPr="00655522">
              <w:rPr>
                <w:rFonts w:eastAsia="SimSun"/>
                <w:sz w:val="24"/>
                <w:szCs w:val="24"/>
                <w:lang w:eastAsia="zh-CN"/>
              </w:rPr>
              <w:t>максимальная высота зданий, строений, сооружений от уровня земли - 50 м;</w:t>
            </w:r>
          </w:p>
          <w:p w:rsidR="000D42EC" w:rsidRPr="00655522" w:rsidRDefault="000D42EC" w:rsidP="00D54F14">
            <w:pPr>
              <w:keepLines w:val="0"/>
              <w:overflowPunct/>
              <w:autoSpaceDE/>
              <w:autoSpaceDN/>
              <w:adjustRightInd/>
              <w:spacing w:line="240" w:lineRule="auto"/>
              <w:ind w:firstLine="284"/>
              <w:rPr>
                <w:rFonts w:eastAsia="SimSun"/>
                <w:sz w:val="24"/>
                <w:szCs w:val="24"/>
                <w:lang w:eastAsia="zh-CN"/>
              </w:rPr>
            </w:pPr>
            <w:r w:rsidRPr="00655522">
              <w:rPr>
                <w:rFonts w:eastAsia="SimSun"/>
                <w:sz w:val="24"/>
                <w:szCs w:val="24"/>
                <w:lang w:eastAsia="zh-CN"/>
              </w:rPr>
              <w:t>минимальный отступ от границ земельного участка, за пределами которых запрещено строительство зданий, строений, сооружений, - 3 м;</w:t>
            </w:r>
          </w:p>
          <w:p w:rsidR="000D42EC" w:rsidRPr="00655522" w:rsidRDefault="000D42EC" w:rsidP="00D54F14">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максимальное количество надземных этажей – 5 этажей;</w:t>
            </w:r>
          </w:p>
          <w:p w:rsidR="000D42EC" w:rsidRPr="00655522" w:rsidRDefault="000D42EC" w:rsidP="00D54F14">
            <w:pPr>
              <w:keepLines w:val="0"/>
              <w:overflowPunct/>
              <w:autoSpaceDE/>
              <w:autoSpaceDN/>
              <w:adjustRightInd/>
              <w:spacing w:line="240" w:lineRule="auto"/>
              <w:ind w:firstLine="284"/>
              <w:rPr>
                <w:rFonts w:eastAsia="SimSun"/>
                <w:sz w:val="24"/>
                <w:szCs w:val="24"/>
                <w:lang w:eastAsia="zh-CN"/>
              </w:rPr>
            </w:pPr>
          </w:p>
          <w:p w:rsidR="000D42EC" w:rsidRPr="00655522" w:rsidRDefault="000D42EC" w:rsidP="00D54F14">
            <w:pPr>
              <w:keepLines w:val="0"/>
              <w:overflowPunct/>
              <w:autoSpaceDE/>
              <w:autoSpaceDN/>
              <w:adjustRightInd/>
              <w:spacing w:line="240" w:lineRule="auto"/>
              <w:ind w:firstLine="284"/>
              <w:rPr>
                <w:rFonts w:eastAsia="SimSun"/>
                <w:sz w:val="24"/>
                <w:szCs w:val="24"/>
                <w:lang w:eastAsia="zh-CN"/>
              </w:rPr>
            </w:pPr>
          </w:p>
        </w:tc>
      </w:tr>
      <w:tr w:rsidR="00655522" w:rsidRPr="00655522" w:rsidTr="00D54F14">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1027"/>
        </w:trPr>
        <w:tc>
          <w:tcPr>
            <w:tcW w:w="3249" w:type="dxa"/>
            <w:tcBorders>
              <w:top w:val="single" w:sz="4" w:space="0" w:color="auto"/>
              <w:bottom w:val="single" w:sz="4" w:space="0" w:color="auto"/>
            </w:tcBorders>
          </w:tcPr>
          <w:p w:rsidR="000D42EC" w:rsidRPr="00655522" w:rsidRDefault="000D42EC" w:rsidP="00D54F14">
            <w:pPr>
              <w:keepLines w:val="0"/>
              <w:widowControl w:val="0"/>
              <w:overflowPunct/>
              <w:spacing w:line="240" w:lineRule="auto"/>
              <w:ind w:firstLine="0"/>
              <w:jc w:val="left"/>
              <w:rPr>
                <w:rFonts w:eastAsia="SimSun"/>
                <w:sz w:val="24"/>
                <w:szCs w:val="24"/>
                <w:lang w:eastAsia="zh-CN"/>
              </w:rPr>
            </w:pPr>
            <w:r w:rsidRPr="00655522">
              <w:rPr>
                <w:rFonts w:eastAsia="SimSun"/>
                <w:sz w:val="24"/>
                <w:szCs w:val="24"/>
                <w:lang w:eastAsia="zh-CN"/>
              </w:rPr>
              <w:t xml:space="preserve">[4.6] – </w:t>
            </w:r>
            <w:r w:rsidRPr="00655522">
              <w:rPr>
                <w:sz w:val="24"/>
                <w:szCs w:val="24"/>
              </w:rPr>
              <w:t>Общественное питание</w:t>
            </w:r>
          </w:p>
        </w:tc>
        <w:tc>
          <w:tcPr>
            <w:tcW w:w="3238" w:type="dxa"/>
            <w:tcBorders>
              <w:top w:val="single" w:sz="4" w:space="0" w:color="auto"/>
              <w:bottom w:val="single" w:sz="4" w:space="0" w:color="auto"/>
            </w:tcBorders>
          </w:tcPr>
          <w:p w:rsidR="000D42EC" w:rsidRPr="00655522" w:rsidRDefault="000D42EC" w:rsidP="00D54F14">
            <w:pPr>
              <w:ind w:firstLine="284"/>
              <w:rPr>
                <w:rFonts w:eastAsia="SimSun"/>
                <w:sz w:val="24"/>
                <w:szCs w:val="24"/>
                <w:lang w:eastAsia="zh-CN"/>
              </w:rPr>
            </w:pPr>
            <w:r w:rsidRPr="00655522">
              <w:rPr>
                <w:rFonts w:eastAsia="SimSun"/>
                <w:sz w:val="24"/>
                <w:szCs w:val="24"/>
                <w:lang w:eastAsia="zh-CN"/>
              </w:rPr>
              <w:t>Летние площадки объектов общественного питания не более 50 посадочных мест;</w:t>
            </w:r>
          </w:p>
        </w:tc>
        <w:tc>
          <w:tcPr>
            <w:tcW w:w="3260" w:type="dxa"/>
            <w:vMerge/>
          </w:tcPr>
          <w:p w:rsidR="000D42EC" w:rsidRPr="00655522" w:rsidRDefault="000D42EC" w:rsidP="00D54F14">
            <w:pPr>
              <w:keepLines w:val="0"/>
              <w:overflowPunct/>
              <w:autoSpaceDE/>
              <w:autoSpaceDN/>
              <w:adjustRightInd/>
              <w:spacing w:line="240" w:lineRule="auto"/>
              <w:ind w:firstLine="284"/>
              <w:jc w:val="left"/>
              <w:rPr>
                <w:rFonts w:eastAsia="SimSun"/>
                <w:sz w:val="24"/>
                <w:szCs w:val="24"/>
                <w:lang w:eastAsia="zh-CN"/>
              </w:rPr>
            </w:pPr>
          </w:p>
        </w:tc>
      </w:tr>
      <w:tr w:rsidR="000D42EC" w:rsidRPr="00655522" w:rsidTr="00D54F14">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655"/>
        </w:trPr>
        <w:tc>
          <w:tcPr>
            <w:tcW w:w="3249" w:type="dxa"/>
            <w:tcBorders>
              <w:top w:val="single" w:sz="4" w:space="0" w:color="auto"/>
            </w:tcBorders>
          </w:tcPr>
          <w:p w:rsidR="000D42EC" w:rsidRPr="00655522" w:rsidRDefault="000D42EC" w:rsidP="00D54F14">
            <w:pPr>
              <w:tabs>
                <w:tab w:val="left" w:pos="2520"/>
              </w:tabs>
              <w:spacing w:line="240" w:lineRule="auto"/>
              <w:rPr>
                <w:rFonts w:eastAsia="SimSun"/>
                <w:sz w:val="24"/>
                <w:szCs w:val="24"/>
                <w:lang w:eastAsia="zh-CN"/>
              </w:rPr>
            </w:pPr>
            <w:r w:rsidRPr="00655522">
              <w:rPr>
                <w:rFonts w:eastAsia="SimSun"/>
                <w:sz w:val="24"/>
                <w:szCs w:val="24"/>
                <w:lang w:eastAsia="zh-CN"/>
              </w:rPr>
              <w:t>[</w:t>
            </w:r>
            <w:r w:rsidRPr="00655522">
              <w:rPr>
                <w:sz w:val="24"/>
                <w:szCs w:val="24"/>
                <w:lang w:eastAsia="zh-CN"/>
              </w:rPr>
              <w:t>8.3</w:t>
            </w:r>
            <w:r w:rsidRPr="00655522">
              <w:rPr>
                <w:rFonts w:eastAsia="SimSun"/>
                <w:sz w:val="24"/>
                <w:szCs w:val="24"/>
                <w:lang w:eastAsia="zh-CN"/>
              </w:rPr>
              <w:t>] - Обеспечение внутреннего правопорядка.</w:t>
            </w:r>
          </w:p>
        </w:tc>
        <w:tc>
          <w:tcPr>
            <w:tcW w:w="3238" w:type="dxa"/>
            <w:tcBorders>
              <w:top w:val="single" w:sz="4" w:space="0" w:color="auto"/>
            </w:tcBorders>
          </w:tcPr>
          <w:p w:rsidR="000D42EC" w:rsidRPr="00655522" w:rsidRDefault="000D42EC" w:rsidP="00D54F14">
            <w:pPr>
              <w:keepLines w:val="0"/>
              <w:overflowPunct/>
              <w:spacing w:line="240" w:lineRule="auto"/>
              <w:ind w:firstLine="426"/>
              <w:rPr>
                <w:rFonts w:eastAsia="SimSun"/>
                <w:sz w:val="24"/>
                <w:szCs w:val="24"/>
                <w:lang w:eastAsia="zh-CN"/>
              </w:rPr>
            </w:pPr>
            <w:r w:rsidRPr="00655522">
              <w:rPr>
                <w:rFonts w:eastAsia="SimSun"/>
                <w:sz w:val="24"/>
                <w:szCs w:val="24"/>
                <w:lang w:eastAsia="zh-CN"/>
              </w:rPr>
              <w:t>Объекты гражданской обороны (убежища, противорадиационные укрытия и т.п.), объекты пожарной охраны, пожарные депо;</w:t>
            </w:r>
          </w:p>
          <w:p w:rsidR="000D42EC" w:rsidRPr="00655522" w:rsidRDefault="000D42EC" w:rsidP="00D54F14">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Пункты охраны общественного порядка;</w:t>
            </w:r>
          </w:p>
          <w:p w:rsidR="000D42EC" w:rsidRPr="00655522" w:rsidRDefault="000D42EC" w:rsidP="00D54F14">
            <w:pPr>
              <w:spacing w:line="240" w:lineRule="auto"/>
              <w:rPr>
                <w:rFonts w:eastAsia="SimSun"/>
                <w:sz w:val="24"/>
                <w:szCs w:val="24"/>
                <w:lang w:eastAsia="zh-CN"/>
              </w:rPr>
            </w:pPr>
          </w:p>
        </w:tc>
        <w:tc>
          <w:tcPr>
            <w:tcW w:w="3260" w:type="dxa"/>
            <w:vMerge/>
          </w:tcPr>
          <w:p w:rsidR="000D42EC" w:rsidRPr="00655522" w:rsidRDefault="000D42EC" w:rsidP="00D54F14">
            <w:pPr>
              <w:keepLines w:val="0"/>
              <w:overflowPunct/>
              <w:autoSpaceDE/>
              <w:autoSpaceDN/>
              <w:adjustRightInd/>
              <w:spacing w:line="240" w:lineRule="auto"/>
              <w:ind w:firstLine="284"/>
              <w:jc w:val="left"/>
              <w:rPr>
                <w:rFonts w:eastAsia="SimSun"/>
                <w:sz w:val="24"/>
                <w:szCs w:val="24"/>
                <w:lang w:eastAsia="zh-CN"/>
              </w:rPr>
            </w:pPr>
          </w:p>
        </w:tc>
      </w:tr>
    </w:tbl>
    <w:p w:rsidR="000D42EC" w:rsidRPr="00655522" w:rsidRDefault="000D42EC" w:rsidP="0033554D">
      <w:pPr>
        <w:keepLines w:val="0"/>
        <w:tabs>
          <w:tab w:val="left" w:pos="2520"/>
        </w:tabs>
        <w:overflowPunct/>
        <w:autoSpaceDE/>
        <w:autoSpaceDN/>
        <w:adjustRightInd/>
        <w:spacing w:line="240" w:lineRule="auto"/>
        <w:ind w:firstLine="284"/>
        <w:jc w:val="left"/>
        <w:rPr>
          <w:rFonts w:eastAsia="SimSun"/>
          <w:sz w:val="24"/>
          <w:szCs w:val="24"/>
          <w:lang w:eastAsia="zh-CN"/>
        </w:rPr>
      </w:pPr>
    </w:p>
    <w:p w:rsidR="000D42EC" w:rsidRPr="00655522" w:rsidRDefault="000D42EC" w:rsidP="0033554D">
      <w:pPr>
        <w:keepLines w:val="0"/>
        <w:tabs>
          <w:tab w:val="left" w:pos="2520"/>
        </w:tabs>
        <w:overflowPunct/>
        <w:autoSpaceDE/>
        <w:autoSpaceDN/>
        <w:adjustRightInd/>
        <w:spacing w:line="240" w:lineRule="auto"/>
        <w:ind w:firstLine="284"/>
        <w:jc w:val="left"/>
        <w:rPr>
          <w:rFonts w:eastAsia="SimSun"/>
          <w:sz w:val="24"/>
          <w:szCs w:val="24"/>
          <w:lang w:eastAsia="zh-CN"/>
        </w:rPr>
      </w:pPr>
      <w:r w:rsidRPr="00655522">
        <w:rPr>
          <w:rFonts w:eastAsia="SimSun"/>
          <w:sz w:val="24"/>
          <w:szCs w:val="24"/>
          <w:lang w:eastAsia="zh-CN"/>
        </w:rPr>
        <w:t>УСЛОВНО РАЗРЕШЕННЫЕ ВИДЫ И ПАРАМЕТРЫ ИСПОЛЬЗОВАНИЯ ЗЕМЕЛЬНЫХ УЧАСТКОВ И ОБЪЕКТОВ КАПИТАЛЬНОГО СТРОИТЕЛЬСТВА</w:t>
      </w:r>
    </w:p>
    <w:tbl>
      <w:tblPr>
        <w:tblW w:w="194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49"/>
        <w:gridCol w:w="3249"/>
        <w:gridCol w:w="3249"/>
        <w:gridCol w:w="3249"/>
        <w:gridCol w:w="3249"/>
        <w:gridCol w:w="3249"/>
      </w:tblGrid>
      <w:tr w:rsidR="00655522" w:rsidRPr="00655522" w:rsidTr="004950B2">
        <w:trPr>
          <w:trHeight w:val="20"/>
        </w:trPr>
        <w:tc>
          <w:tcPr>
            <w:tcW w:w="3249" w:type="dxa"/>
            <w:vAlign w:val="center"/>
          </w:tcPr>
          <w:p w:rsidR="000D42EC" w:rsidRPr="00655522" w:rsidRDefault="000D42EC" w:rsidP="00D54F14">
            <w:pPr>
              <w:keepLines w:val="0"/>
              <w:tabs>
                <w:tab w:val="left" w:pos="2520"/>
              </w:tabs>
              <w:overflowPunct/>
              <w:autoSpaceDE/>
              <w:autoSpaceDN/>
              <w:adjustRightInd/>
              <w:spacing w:line="240" w:lineRule="auto"/>
              <w:ind w:firstLine="0"/>
              <w:jc w:val="center"/>
              <w:rPr>
                <w:rFonts w:eastAsia="SimSun"/>
                <w:sz w:val="24"/>
                <w:szCs w:val="24"/>
                <w:lang w:eastAsia="zh-CN"/>
              </w:rPr>
            </w:pPr>
            <w:r w:rsidRPr="00655522">
              <w:rPr>
                <w:rFonts w:eastAsia="SimSun"/>
                <w:sz w:val="24"/>
                <w:szCs w:val="24"/>
                <w:lang w:eastAsia="zh-CN"/>
              </w:rPr>
              <w:t>ВИДЫ ИСПОЛЬЗОВАНИЯ ЗЕМЕЛЬНЫХ УЧАСТКОВ</w:t>
            </w:r>
          </w:p>
        </w:tc>
        <w:tc>
          <w:tcPr>
            <w:tcW w:w="3249" w:type="dxa"/>
            <w:vAlign w:val="center"/>
          </w:tcPr>
          <w:p w:rsidR="000D42EC" w:rsidRPr="00655522" w:rsidRDefault="000D42EC" w:rsidP="00D54F14">
            <w:pPr>
              <w:keepLines w:val="0"/>
              <w:tabs>
                <w:tab w:val="left" w:pos="2520"/>
              </w:tabs>
              <w:overflowPunct/>
              <w:autoSpaceDE/>
              <w:autoSpaceDN/>
              <w:adjustRightInd/>
              <w:spacing w:line="240" w:lineRule="auto"/>
              <w:ind w:left="-170" w:firstLine="0"/>
              <w:jc w:val="center"/>
              <w:rPr>
                <w:rFonts w:eastAsia="SimSun"/>
                <w:sz w:val="24"/>
                <w:szCs w:val="24"/>
                <w:lang w:eastAsia="zh-CN"/>
              </w:rPr>
            </w:pPr>
            <w:r w:rsidRPr="00655522">
              <w:rPr>
                <w:rFonts w:eastAsia="SimSun"/>
                <w:sz w:val="24"/>
                <w:szCs w:val="24"/>
                <w:lang w:eastAsia="zh-CN"/>
              </w:rPr>
              <w:t>ВИДЫ ОБЪЕКТОВ КАПИТАЛЬНОГО СТРОИТЕЛЬСТВА</w:t>
            </w:r>
          </w:p>
        </w:tc>
        <w:tc>
          <w:tcPr>
            <w:tcW w:w="3249" w:type="dxa"/>
            <w:vAlign w:val="center"/>
          </w:tcPr>
          <w:p w:rsidR="000D42EC" w:rsidRPr="00655522" w:rsidRDefault="000D42EC" w:rsidP="00D54F14">
            <w:pPr>
              <w:keepLines w:val="0"/>
              <w:tabs>
                <w:tab w:val="left" w:pos="2520"/>
              </w:tabs>
              <w:overflowPunct/>
              <w:autoSpaceDE/>
              <w:autoSpaceDN/>
              <w:adjustRightInd/>
              <w:spacing w:line="240" w:lineRule="auto"/>
              <w:ind w:firstLine="34"/>
              <w:jc w:val="center"/>
              <w:rPr>
                <w:rFonts w:eastAsia="SimSun"/>
                <w:sz w:val="24"/>
                <w:szCs w:val="24"/>
                <w:lang w:eastAsia="zh-CN"/>
              </w:rPr>
            </w:pPr>
            <w:r w:rsidRPr="00655522">
              <w:rPr>
                <w:rFonts w:eastAsia="SimSun"/>
                <w:sz w:val="24"/>
                <w:szCs w:val="24"/>
                <w:lang w:eastAsia="zh-CN"/>
              </w:rPr>
              <w:t xml:space="preserve">ПАРАМЕТРЫ РАЗРЕШЕННОГО ИСПОЛЬЗОВАНИЯ ЗЕМЕЛЬНЫХ УЧАСТКОВ И ОБЪЕКТОВ </w:t>
            </w:r>
            <w:r w:rsidRPr="00655522">
              <w:rPr>
                <w:rFonts w:eastAsia="SimSun"/>
                <w:sz w:val="24"/>
                <w:szCs w:val="24"/>
                <w:lang w:eastAsia="zh-CN"/>
              </w:rPr>
              <w:lastRenderedPageBreak/>
              <w:t>КАПИТАЛЬНОГО СТРОИТЕЛЬСТВА</w:t>
            </w:r>
          </w:p>
        </w:tc>
        <w:tc>
          <w:tcPr>
            <w:tcW w:w="3249" w:type="dxa"/>
            <w:vAlign w:val="center"/>
          </w:tcPr>
          <w:p w:rsidR="000D42EC" w:rsidRPr="00655522" w:rsidRDefault="000D42EC" w:rsidP="00BF7B87">
            <w:pPr>
              <w:keepLines w:val="0"/>
              <w:tabs>
                <w:tab w:val="left" w:pos="2520"/>
              </w:tabs>
              <w:overflowPunct/>
              <w:autoSpaceDE/>
              <w:autoSpaceDN/>
              <w:adjustRightInd/>
              <w:spacing w:line="240" w:lineRule="auto"/>
              <w:ind w:firstLine="0"/>
              <w:jc w:val="center"/>
              <w:rPr>
                <w:rFonts w:eastAsia="SimSun"/>
                <w:sz w:val="24"/>
                <w:szCs w:val="24"/>
                <w:lang w:eastAsia="zh-CN"/>
              </w:rPr>
            </w:pPr>
          </w:p>
        </w:tc>
        <w:tc>
          <w:tcPr>
            <w:tcW w:w="3249" w:type="dxa"/>
            <w:vAlign w:val="center"/>
          </w:tcPr>
          <w:p w:rsidR="000D42EC" w:rsidRPr="00655522" w:rsidRDefault="000D42EC" w:rsidP="00BF7B87">
            <w:pPr>
              <w:keepLines w:val="0"/>
              <w:tabs>
                <w:tab w:val="left" w:pos="2520"/>
              </w:tabs>
              <w:overflowPunct/>
              <w:autoSpaceDE/>
              <w:autoSpaceDN/>
              <w:adjustRightInd/>
              <w:spacing w:line="240" w:lineRule="auto"/>
              <w:ind w:left="-170" w:firstLine="0"/>
              <w:jc w:val="center"/>
              <w:rPr>
                <w:rFonts w:eastAsia="SimSun"/>
                <w:sz w:val="24"/>
                <w:szCs w:val="24"/>
                <w:lang w:eastAsia="zh-CN"/>
              </w:rPr>
            </w:pPr>
          </w:p>
        </w:tc>
        <w:tc>
          <w:tcPr>
            <w:tcW w:w="3249" w:type="dxa"/>
            <w:vAlign w:val="center"/>
          </w:tcPr>
          <w:p w:rsidR="000D42EC" w:rsidRPr="00655522" w:rsidRDefault="000D42EC" w:rsidP="00BF7B87">
            <w:pPr>
              <w:keepLines w:val="0"/>
              <w:tabs>
                <w:tab w:val="left" w:pos="2520"/>
              </w:tabs>
              <w:overflowPunct/>
              <w:autoSpaceDE/>
              <w:autoSpaceDN/>
              <w:adjustRightInd/>
              <w:spacing w:line="240" w:lineRule="auto"/>
              <w:ind w:firstLine="34"/>
              <w:jc w:val="center"/>
              <w:rPr>
                <w:rFonts w:eastAsia="SimSun"/>
                <w:sz w:val="24"/>
                <w:szCs w:val="24"/>
                <w:lang w:eastAsia="zh-CN"/>
              </w:rPr>
            </w:pPr>
          </w:p>
        </w:tc>
      </w:tr>
      <w:tr w:rsidR="00655522" w:rsidRPr="00655522" w:rsidTr="002E4B79">
        <w:trPr>
          <w:trHeight w:val="4416"/>
        </w:trPr>
        <w:tc>
          <w:tcPr>
            <w:tcW w:w="3249" w:type="dxa"/>
          </w:tcPr>
          <w:p w:rsidR="000D42EC" w:rsidRPr="00655522" w:rsidRDefault="000D42EC" w:rsidP="00D54F14">
            <w:pPr>
              <w:keepLines w:val="0"/>
              <w:tabs>
                <w:tab w:val="left" w:pos="2520"/>
              </w:tabs>
              <w:overflowPunct/>
              <w:autoSpaceDE/>
              <w:autoSpaceDN/>
              <w:adjustRightInd/>
              <w:spacing w:line="240" w:lineRule="auto"/>
              <w:ind w:firstLine="0"/>
              <w:rPr>
                <w:rFonts w:eastAsia="SimSun"/>
                <w:sz w:val="24"/>
                <w:szCs w:val="24"/>
                <w:lang w:eastAsia="zh-CN"/>
              </w:rPr>
            </w:pPr>
            <w:r w:rsidRPr="00655522">
              <w:rPr>
                <w:rFonts w:eastAsia="SimSun"/>
                <w:sz w:val="24"/>
                <w:szCs w:val="24"/>
                <w:lang w:eastAsia="zh-CN"/>
              </w:rPr>
              <w:lastRenderedPageBreak/>
              <w:t>[3.1] - Коммунальное обслуживание</w:t>
            </w:r>
          </w:p>
        </w:tc>
        <w:tc>
          <w:tcPr>
            <w:tcW w:w="3249" w:type="dxa"/>
          </w:tcPr>
          <w:p w:rsidR="000D42EC" w:rsidRPr="00655522" w:rsidRDefault="000D42EC" w:rsidP="00D54F14">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 xml:space="preserve">Объекты инженерного обеспечения и объекты вспомогательного инженерного назначения </w:t>
            </w:r>
          </w:p>
        </w:tc>
        <w:tc>
          <w:tcPr>
            <w:tcW w:w="3249" w:type="dxa"/>
          </w:tcPr>
          <w:p w:rsidR="000D42EC" w:rsidRPr="00655522" w:rsidRDefault="000D42EC" w:rsidP="00D54F14">
            <w:pPr>
              <w:keepLines w:val="0"/>
              <w:tabs>
                <w:tab w:val="left" w:pos="1134"/>
              </w:tabs>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минимальная площадь земельных участков - 10 кв. м;</w:t>
            </w:r>
          </w:p>
          <w:p w:rsidR="000D42EC" w:rsidRPr="00655522" w:rsidRDefault="000D42EC" w:rsidP="00D54F14">
            <w:pPr>
              <w:keepLines w:val="0"/>
              <w:tabs>
                <w:tab w:val="left" w:pos="1134"/>
              </w:tabs>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минимальный отступ от границ земельного участка, за пределами которых запрещено строительство зданий, строений, сооружений - 1 м;</w:t>
            </w:r>
          </w:p>
          <w:p w:rsidR="000D42EC" w:rsidRPr="00655522" w:rsidRDefault="000D42EC" w:rsidP="00D54F14">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максимальная высота зданий, строений, сооружений от уровня земли - 30 м;</w:t>
            </w:r>
          </w:p>
          <w:p w:rsidR="000D42EC" w:rsidRPr="00655522" w:rsidRDefault="000D42EC" w:rsidP="00D54F14">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максимальный процент застройки в границах земельного участка – 80%</w:t>
            </w:r>
          </w:p>
        </w:tc>
        <w:tc>
          <w:tcPr>
            <w:tcW w:w="3249" w:type="dxa"/>
          </w:tcPr>
          <w:p w:rsidR="000D42EC" w:rsidRPr="00655522" w:rsidRDefault="000D42EC" w:rsidP="00BF7B87">
            <w:pPr>
              <w:widowControl w:val="0"/>
              <w:spacing w:line="240" w:lineRule="auto"/>
              <w:ind w:firstLine="0"/>
              <w:rPr>
                <w:sz w:val="24"/>
                <w:szCs w:val="24"/>
              </w:rPr>
            </w:pPr>
          </w:p>
        </w:tc>
        <w:tc>
          <w:tcPr>
            <w:tcW w:w="3249" w:type="dxa"/>
          </w:tcPr>
          <w:p w:rsidR="000D42EC" w:rsidRPr="00655522" w:rsidRDefault="000D42EC" w:rsidP="00BF7B87">
            <w:pPr>
              <w:spacing w:line="240" w:lineRule="auto"/>
              <w:ind w:firstLine="426"/>
              <w:jc w:val="left"/>
              <w:rPr>
                <w:rFonts w:eastAsia="SimSun"/>
                <w:sz w:val="24"/>
                <w:szCs w:val="24"/>
                <w:lang w:eastAsia="zh-CN"/>
              </w:rPr>
            </w:pPr>
          </w:p>
        </w:tc>
        <w:tc>
          <w:tcPr>
            <w:tcW w:w="3249" w:type="dxa"/>
            <w:vAlign w:val="center"/>
          </w:tcPr>
          <w:p w:rsidR="000D42EC" w:rsidRPr="00655522" w:rsidRDefault="000D42EC" w:rsidP="00BF7B87">
            <w:pPr>
              <w:keepLines w:val="0"/>
              <w:overflowPunct/>
              <w:autoSpaceDE/>
              <w:autoSpaceDN/>
              <w:adjustRightInd/>
              <w:spacing w:line="240" w:lineRule="auto"/>
              <w:ind w:firstLine="426"/>
              <w:rPr>
                <w:rFonts w:eastAsia="SimSun"/>
                <w:sz w:val="24"/>
                <w:szCs w:val="24"/>
                <w:lang w:eastAsia="zh-CN"/>
              </w:rPr>
            </w:pPr>
          </w:p>
        </w:tc>
      </w:tr>
      <w:tr w:rsidR="000D42EC" w:rsidRPr="00655522" w:rsidTr="002E4B79">
        <w:trPr>
          <w:trHeight w:val="4416"/>
        </w:trPr>
        <w:tc>
          <w:tcPr>
            <w:tcW w:w="3249" w:type="dxa"/>
          </w:tcPr>
          <w:p w:rsidR="000D42EC" w:rsidRPr="00655522" w:rsidRDefault="000D42EC" w:rsidP="00D54F14">
            <w:pPr>
              <w:keepLines w:val="0"/>
              <w:tabs>
                <w:tab w:val="left" w:pos="2520"/>
              </w:tabs>
              <w:overflowPunct/>
              <w:autoSpaceDE/>
              <w:autoSpaceDN/>
              <w:adjustRightInd/>
              <w:spacing w:line="240" w:lineRule="auto"/>
              <w:ind w:firstLine="0"/>
              <w:rPr>
                <w:rFonts w:eastAsia="SimSun"/>
                <w:sz w:val="24"/>
                <w:szCs w:val="24"/>
                <w:lang w:eastAsia="zh-CN"/>
              </w:rPr>
            </w:pPr>
            <w:r w:rsidRPr="00655522">
              <w:rPr>
                <w:rFonts w:eastAsia="SimSun"/>
                <w:sz w:val="24"/>
                <w:szCs w:val="24"/>
                <w:lang w:eastAsia="zh-CN"/>
              </w:rPr>
              <w:t>[5.4] - Причалы для маломерных судов</w:t>
            </w:r>
          </w:p>
        </w:tc>
        <w:tc>
          <w:tcPr>
            <w:tcW w:w="3249" w:type="dxa"/>
          </w:tcPr>
          <w:p w:rsidR="000D42EC" w:rsidRPr="00655522" w:rsidRDefault="000D42EC" w:rsidP="00D54F14">
            <w:pPr>
              <w:keepLines w:val="0"/>
              <w:overflowPunct/>
              <w:autoSpaceDE/>
              <w:autoSpaceDN/>
              <w:adjustRightInd/>
              <w:spacing w:line="240" w:lineRule="auto"/>
              <w:ind w:firstLine="284"/>
              <w:rPr>
                <w:rFonts w:eastAsia="SimSun"/>
                <w:sz w:val="24"/>
                <w:szCs w:val="24"/>
                <w:lang w:eastAsia="zh-CN"/>
              </w:rPr>
            </w:pPr>
            <w:r w:rsidRPr="00655522">
              <w:rPr>
                <w:rFonts w:eastAsia="SimSun"/>
                <w:sz w:val="24"/>
                <w:szCs w:val="24"/>
                <w:lang w:eastAsia="zh-CN"/>
              </w:rPr>
              <w:t>Яхт-клубы, лодочные и спасательные станции, общей площадью не более 1500 кв. м;</w:t>
            </w:r>
          </w:p>
        </w:tc>
        <w:tc>
          <w:tcPr>
            <w:tcW w:w="3249" w:type="dxa"/>
          </w:tcPr>
          <w:p w:rsidR="000D42EC" w:rsidRPr="00655522" w:rsidRDefault="000D42EC" w:rsidP="00D54F14">
            <w:pPr>
              <w:keepLines w:val="0"/>
              <w:overflowPunct/>
              <w:autoSpaceDE/>
              <w:autoSpaceDN/>
              <w:adjustRightInd/>
              <w:spacing w:line="240" w:lineRule="auto"/>
              <w:ind w:firstLine="284"/>
              <w:jc w:val="left"/>
              <w:rPr>
                <w:rFonts w:eastAsia="SimSun"/>
                <w:sz w:val="24"/>
                <w:szCs w:val="24"/>
                <w:lang w:eastAsia="zh-CN"/>
              </w:rPr>
            </w:pPr>
            <w:r w:rsidRPr="00655522">
              <w:rPr>
                <w:rFonts w:eastAsia="SimSun"/>
                <w:sz w:val="24"/>
                <w:szCs w:val="24"/>
                <w:lang w:eastAsia="zh-CN"/>
              </w:rPr>
              <w:t>минимальная/максимальная площадь земельных участков  – 100/5000 кв. м;</w:t>
            </w:r>
          </w:p>
          <w:p w:rsidR="000D42EC" w:rsidRPr="00655522" w:rsidRDefault="000D42EC" w:rsidP="00D54F14">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максимальный процент застройки участка – 60%;</w:t>
            </w:r>
          </w:p>
          <w:p w:rsidR="000D42EC" w:rsidRPr="00655522" w:rsidRDefault="000D42EC" w:rsidP="00D54F14">
            <w:pPr>
              <w:keepLines w:val="0"/>
              <w:overflowPunct/>
              <w:autoSpaceDE/>
              <w:autoSpaceDN/>
              <w:adjustRightInd/>
              <w:spacing w:line="240" w:lineRule="auto"/>
              <w:ind w:firstLine="284"/>
              <w:jc w:val="left"/>
              <w:rPr>
                <w:rFonts w:eastAsia="SimSun"/>
                <w:sz w:val="24"/>
                <w:szCs w:val="24"/>
                <w:lang w:eastAsia="zh-CN"/>
              </w:rPr>
            </w:pPr>
            <w:r w:rsidRPr="00655522">
              <w:rPr>
                <w:rFonts w:eastAsia="SimSun"/>
                <w:sz w:val="24"/>
                <w:szCs w:val="24"/>
                <w:lang w:eastAsia="zh-CN"/>
              </w:rPr>
              <w:t>максимальная высота зданий, строений, сооружений от уровня земли - 50 м;</w:t>
            </w:r>
          </w:p>
          <w:p w:rsidR="000D42EC" w:rsidRPr="00655522" w:rsidRDefault="000D42EC" w:rsidP="00D54F14">
            <w:pPr>
              <w:keepLines w:val="0"/>
              <w:overflowPunct/>
              <w:autoSpaceDE/>
              <w:autoSpaceDN/>
              <w:adjustRightInd/>
              <w:spacing w:line="240" w:lineRule="auto"/>
              <w:ind w:firstLine="284"/>
              <w:rPr>
                <w:rFonts w:eastAsia="SimSun"/>
                <w:sz w:val="24"/>
                <w:szCs w:val="24"/>
                <w:lang w:eastAsia="zh-CN"/>
              </w:rPr>
            </w:pPr>
            <w:r w:rsidRPr="00655522">
              <w:rPr>
                <w:rFonts w:eastAsia="SimSun"/>
                <w:sz w:val="24"/>
                <w:szCs w:val="24"/>
                <w:lang w:eastAsia="zh-CN"/>
              </w:rPr>
              <w:t>минимальный отступ от границ земельного участка, за пределами которых запрещено строительство зданий, строений, сооружений - 3 м;</w:t>
            </w:r>
          </w:p>
          <w:p w:rsidR="000D42EC" w:rsidRPr="00655522" w:rsidRDefault="000D42EC" w:rsidP="00D54F14">
            <w:pPr>
              <w:keepLines w:val="0"/>
              <w:overflowPunct/>
              <w:autoSpaceDE/>
              <w:autoSpaceDN/>
              <w:adjustRightInd/>
              <w:spacing w:line="240" w:lineRule="auto"/>
              <w:ind w:firstLine="284"/>
              <w:rPr>
                <w:rFonts w:eastAsia="SimSun"/>
                <w:sz w:val="24"/>
                <w:szCs w:val="24"/>
                <w:lang w:eastAsia="zh-CN"/>
              </w:rPr>
            </w:pPr>
          </w:p>
        </w:tc>
        <w:tc>
          <w:tcPr>
            <w:tcW w:w="3249" w:type="dxa"/>
          </w:tcPr>
          <w:p w:rsidR="000D42EC" w:rsidRPr="00655522" w:rsidRDefault="000D42EC" w:rsidP="00BF7B87">
            <w:pPr>
              <w:widowControl w:val="0"/>
              <w:spacing w:line="240" w:lineRule="auto"/>
              <w:ind w:firstLine="0"/>
              <w:rPr>
                <w:sz w:val="24"/>
                <w:szCs w:val="24"/>
              </w:rPr>
            </w:pPr>
          </w:p>
        </w:tc>
        <w:tc>
          <w:tcPr>
            <w:tcW w:w="3249" w:type="dxa"/>
          </w:tcPr>
          <w:p w:rsidR="000D42EC" w:rsidRPr="00655522" w:rsidRDefault="000D42EC" w:rsidP="00BF7B87">
            <w:pPr>
              <w:spacing w:line="240" w:lineRule="auto"/>
              <w:ind w:firstLine="426"/>
              <w:jc w:val="left"/>
              <w:rPr>
                <w:rFonts w:eastAsia="SimSun"/>
                <w:sz w:val="24"/>
                <w:szCs w:val="24"/>
                <w:lang w:eastAsia="zh-CN"/>
              </w:rPr>
            </w:pPr>
          </w:p>
        </w:tc>
        <w:tc>
          <w:tcPr>
            <w:tcW w:w="3249" w:type="dxa"/>
            <w:vAlign w:val="center"/>
          </w:tcPr>
          <w:p w:rsidR="000D42EC" w:rsidRPr="00655522" w:rsidRDefault="000D42EC" w:rsidP="00BF7B87">
            <w:pPr>
              <w:keepLines w:val="0"/>
              <w:overflowPunct/>
              <w:autoSpaceDE/>
              <w:autoSpaceDN/>
              <w:adjustRightInd/>
              <w:spacing w:line="240" w:lineRule="auto"/>
              <w:ind w:firstLine="426"/>
              <w:rPr>
                <w:rFonts w:eastAsia="SimSun"/>
                <w:sz w:val="24"/>
                <w:szCs w:val="24"/>
                <w:lang w:eastAsia="zh-CN"/>
              </w:rPr>
            </w:pPr>
          </w:p>
        </w:tc>
      </w:tr>
    </w:tbl>
    <w:p w:rsidR="000D42EC" w:rsidRPr="00655522" w:rsidRDefault="000D42EC" w:rsidP="0033554D">
      <w:pPr>
        <w:keepLines w:val="0"/>
        <w:tabs>
          <w:tab w:val="left" w:pos="2520"/>
        </w:tabs>
        <w:overflowPunct/>
        <w:autoSpaceDE/>
        <w:autoSpaceDN/>
        <w:adjustRightInd/>
        <w:spacing w:line="240" w:lineRule="auto"/>
        <w:ind w:firstLine="284"/>
        <w:jc w:val="left"/>
        <w:rPr>
          <w:rFonts w:eastAsia="SimSun"/>
          <w:sz w:val="24"/>
          <w:szCs w:val="24"/>
          <w:lang w:eastAsia="zh-CN"/>
        </w:rPr>
      </w:pPr>
    </w:p>
    <w:p w:rsidR="000D42EC" w:rsidRPr="00655522" w:rsidRDefault="000D42EC" w:rsidP="0033554D">
      <w:pPr>
        <w:keepLines w:val="0"/>
        <w:tabs>
          <w:tab w:val="left" w:pos="2520"/>
        </w:tabs>
        <w:overflowPunct/>
        <w:autoSpaceDE/>
        <w:autoSpaceDN/>
        <w:adjustRightInd/>
        <w:spacing w:line="240" w:lineRule="auto"/>
        <w:ind w:firstLine="284"/>
        <w:jc w:val="left"/>
        <w:rPr>
          <w:rFonts w:eastAsia="SimSun"/>
          <w:sz w:val="24"/>
          <w:szCs w:val="24"/>
          <w:lang w:eastAsia="zh-CN"/>
        </w:rPr>
      </w:pPr>
      <w:r w:rsidRPr="00655522">
        <w:rPr>
          <w:rFonts w:eastAsia="SimSun"/>
          <w:sz w:val="24"/>
          <w:szCs w:val="24"/>
          <w:lang w:eastAsia="zh-CN"/>
        </w:rPr>
        <w:t>ВСПОМОГАТЕЛЬНЫЕ ВИДЫ И ПАРАМЕТРЫ РАЗРЕШЕННОГО ИСПОЛЬЗОВАНИЯ ЗЕМЕЛЬНЫХ УЧАСТКОВ И ОБЪЕКТОВ КАПИТАЛЬНОГО СТРОИТЕЛЬСТВА</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28"/>
        <w:gridCol w:w="4819"/>
      </w:tblGrid>
      <w:tr w:rsidR="00655522" w:rsidRPr="00655522" w:rsidTr="00BF7B87">
        <w:trPr>
          <w:trHeight w:val="20"/>
        </w:trPr>
        <w:tc>
          <w:tcPr>
            <w:tcW w:w="4928" w:type="dxa"/>
            <w:vAlign w:val="center"/>
          </w:tcPr>
          <w:p w:rsidR="000D42EC" w:rsidRPr="00655522" w:rsidRDefault="000D42EC" w:rsidP="00BF7B87">
            <w:pPr>
              <w:keepLines w:val="0"/>
              <w:overflowPunct/>
              <w:autoSpaceDE/>
              <w:autoSpaceDN/>
              <w:adjustRightInd/>
              <w:spacing w:line="240" w:lineRule="auto"/>
              <w:ind w:firstLine="426"/>
              <w:jc w:val="center"/>
              <w:rPr>
                <w:rFonts w:eastAsia="SimSun"/>
                <w:sz w:val="24"/>
                <w:szCs w:val="24"/>
                <w:lang w:eastAsia="zh-CN"/>
              </w:rPr>
            </w:pPr>
            <w:r w:rsidRPr="00655522">
              <w:rPr>
                <w:rFonts w:eastAsia="SimSun"/>
                <w:sz w:val="24"/>
                <w:szCs w:val="24"/>
                <w:lang w:eastAsia="zh-CN"/>
              </w:rPr>
              <w:t>ВИДЫ</w:t>
            </w:r>
          </w:p>
        </w:tc>
        <w:tc>
          <w:tcPr>
            <w:tcW w:w="4819" w:type="dxa"/>
            <w:vAlign w:val="center"/>
          </w:tcPr>
          <w:p w:rsidR="000D42EC" w:rsidRPr="00655522" w:rsidRDefault="000D42EC" w:rsidP="00BF7B87">
            <w:pPr>
              <w:keepLines w:val="0"/>
              <w:overflowPunct/>
              <w:autoSpaceDE/>
              <w:autoSpaceDN/>
              <w:adjustRightInd/>
              <w:spacing w:line="240" w:lineRule="auto"/>
              <w:ind w:firstLine="0"/>
              <w:jc w:val="center"/>
              <w:rPr>
                <w:rFonts w:eastAsia="SimSun"/>
                <w:sz w:val="24"/>
                <w:szCs w:val="24"/>
                <w:lang w:eastAsia="zh-CN"/>
              </w:rPr>
            </w:pPr>
            <w:r w:rsidRPr="00655522">
              <w:rPr>
                <w:rFonts w:eastAsia="SimSun"/>
                <w:sz w:val="24"/>
                <w:szCs w:val="24"/>
                <w:lang w:eastAsia="zh-CN"/>
              </w:rPr>
              <w:t>ПАРАМЕТРЫ</w:t>
            </w:r>
          </w:p>
        </w:tc>
      </w:tr>
      <w:tr w:rsidR="00655522" w:rsidRPr="00655522" w:rsidTr="00BF7B87">
        <w:trPr>
          <w:trHeight w:val="20"/>
        </w:trPr>
        <w:tc>
          <w:tcPr>
            <w:tcW w:w="4928" w:type="dxa"/>
            <w:vAlign w:val="center"/>
          </w:tcPr>
          <w:p w:rsidR="000D42EC" w:rsidRPr="00655522" w:rsidRDefault="000D42EC" w:rsidP="00BF7B87">
            <w:pPr>
              <w:keepLines w:val="0"/>
              <w:widowControl w:val="0"/>
              <w:overflowPunct/>
              <w:spacing w:line="240" w:lineRule="auto"/>
              <w:ind w:firstLine="284"/>
              <w:jc w:val="left"/>
              <w:rPr>
                <w:sz w:val="24"/>
                <w:szCs w:val="24"/>
                <w:lang w:eastAsia="ar-SA"/>
              </w:rPr>
            </w:pPr>
            <w:r w:rsidRPr="00655522">
              <w:rPr>
                <w:sz w:val="24"/>
                <w:szCs w:val="24"/>
                <w:lang w:eastAsia="ar-SA"/>
              </w:rPr>
              <w:t>- открытые стоянки краткосрочного хранения автомобилей;</w:t>
            </w:r>
          </w:p>
          <w:p w:rsidR="000D42EC" w:rsidRPr="00655522" w:rsidRDefault="000D42EC" w:rsidP="00BF7B87">
            <w:pPr>
              <w:keepLines w:val="0"/>
              <w:widowControl w:val="0"/>
              <w:overflowPunct/>
              <w:spacing w:line="240" w:lineRule="auto"/>
              <w:ind w:firstLine="284"/>
              <w:jc w:val="left"/>
              <w:rPr>
                <w:sz w:val="24"/>
                <w:szCs w:val="24"/>
                <w:lang w:eastAsia="ar-SA"/>
              </w:rPr>
            </w:pPr>
            <w:r w:rsidRPr="00655522">
              <w:rPr>
                <w:sz w:val="24"/>
                <w:szCs w:val="24"/>
                <w:lang w:eastAsia="ar-SA"/>
              </w:rPr>
              <w:t>- административно-служебные здания;</w:t>
            </w:r>
          </w:p>
          <w:p w:rsidR="000D42EC" w:rsidRPr="00655522" w:rsidRDefault="000D42EC" w:rsidP="00BF7B87">
            <w:pPr>
              <w:keepLines w:val="0"/>
              <w:widowControl w:val="0"/>
              <w:overflowPunct/>
              <w:spacing w:line="240" w:lineRule="auto"/>
              <w:ind w:firstLine="284"/>
              <w:jc w:val="left"/>
              <w:rPr>
                <w:sz w:val="24"/>
                <w:szCs w:val="24"/>
                <w:lang w:eastAsia="ar-SA"/>
              </w:rPr>
            </w:pPr>
            <w:r w:rsidRPr="00655522">
              <w:rPr>
                <w:sz w:val="24"/>
                <w:szCs w:val="24"/>
                <w:lang w:eastAsia="ar-SA"/>
              </w:rPr>
              <w:t>- столовые, буфеты;</w:t>
            </w:r>
          </w:p>
          <w:p w:rsidR="000D42EC" w:rsidRPr="00655522" w:rsidRDefault="000D42EC" w:rsidP="00BF7B87">
            <w:pPr>
              <w:keepLines w:val="0"/>
              <w:widowControl w:val="0"/>
              <w:overflowPunct/>
              <w:spacing w:line="240" w:lineRule="auto"/>
              <w:ind w:firstLine="284"/>
              <w:jc w:val="left"/>
              <w:rPr>
                <w:sz w:val="24"/>
                <w:szCs w:val="24"/>
                <w:lang w:eastAsia="ar-SA"/>
              </w:rPr>
            </w:pPr>
            <w:r w:rsidRPr="00655522">
              <w:rPr>
                <w:sz w:val="24"/>
                <w:szCs w:val="24"/>
                <w:lang w:eastAsia="ar-SA"/>
              </w:rPr>
              <w:t>- спортивные и игровые площадки;</w:t>
            </w:r>
          </w:p>
          <w:p w:rsidR="000D42EC" w:rsidRPr="00655522" w:rsidRDefault="000D42EC" w:rsidP="00BF7B87">
            <w:pPr>
              <w:keepLines w:val="0"/>
              <w:widowControl w:val="0"/>
              <w:overflowPunct/>
              <w:spacing w:line="240" w:lineRule="auto"/>
              <w:ind w:firstLine="284"/>
              <w:jc w:val="left"/>
              <w:rPr>
                <w:sz w:val="24"/>
                <w:szCs w:val="24"/>
                <w:lang w:eastAsia="ar-SA"/>
              </w:rPr>
            </w:pPr>
            <w:r w:rsidRPr="00655522">
              <w:rPr>
                <w:sz w:val="24"/>
                <w:szCs w:val="24"/>
                <w:lang w:eastAsia="ar-SA"/>
              </w:rPr>
              <w:t>- объекты пожарной охраны (гидранты, резервуары);</w:t>
            </w:r>
          </w:p>
          <w:p w:rsidR="000D42EC" w:rsidRPr="00655522" w:rsidRDefault="000D42EC" w:rsidP="00BF7B87">
            <w:pPr>
              <w:keepLines w:val="0"/>
              <w:widowControl w:val="0"/>
              <w:overflowPunct/>
              <w:spacing w:line="240" w:lineRule="auto"/>
              <w:ind w:firstLine="284"/>
              <w:jc w:val="left"/>
              <w:rPr>
                <w:sz w:val="24"/>
                <w:szCs w:val="24"/>
                <w:lang w:eastAsia="ar-SA"/>
              </w:rPr>
            </w:pPr>
            <w:r w:rsidRPr="00655522">
              <w:rPr>
                <w:sz w:val="24"/>
                <w:szCs w:val="24"/>
                <w:lang w:eastAsia="ar-SA"/>
              </w:rPr>
              <w:t>- прокат игрового и спортивного инвентаря;</w:t>
            </w:r>
          </w:p>
          <w:p w:rsidR="000D42EC" w:rsidRPr="00655522" w:rsidRDefault="000D42EC" w:rsidP="00BF7B87">
            <w:pPr>
              <w:keepLines w:val="0"/>
              <w:widowControl w:val="0"/>
              <w:overflowPunct/>
              <w:spacing w:line="240" w:lineRule="auto"/>
              <w:ind w:firstLine="284"/>
              <w:jc w:val="left"/>
              <w:rPr>
                <w:sz w:val="24"/>
                <w:szCs w:val="24"/>
                <w:lang w:eastAsia="ar-SA"/>
              </w:rPr>
            </w:pPr>
            <w:r w:rsidRPr="00655522">
              <w:rPr>
                <w:sz w:val="24"/>
                <w:szCs w:val="24"/>
                <w:lang w:eastAsia="ar-SA"/>
              </w:rPr>
              <w:t xml:space="preserve">- трансформаторные подстанции, распределительные пункты, тепловые пункты, котельные, насосные станции, канализационные насосные станции, локальные очистные сооружения ливневой </w:t>
            </w:r>
            <w:r w:rsidRPr="00655522">
              <w:rPr>
                <w:sz w:val="24"/>
                <w:szCs w:val="24"/>
                <w:lang w:eastAsia="ar-SA"/>
              </w:rPr>
              <w:lastRenderedPageBreak/>
              <w:t>канализации, автоматические телефонные станции, сооружения связи (кроме антенн сотовой связи);</w:t>
            </w:r>
          </w:p>
          <w:p w:rsidR="000D42EC" w:rsidRPr="00655522" w:rsidRDefault="000D42EC" w:rsidP="00BF7B87">
            <w:pPr>
              <w:keepLines w:val="0"/>
              <w:widowControl w:val="0"/>
              <w:overflowPunct/>
              <w:spacing w:line="240" w:lineRule="auto"/>
              <w:ind w:firstLine="284"/>
              <w:jc w:val="left"/>
              <w:rPr>
                <w:sz w:val="24"/>
                <w:szCs w:val="24"/>
                <w:lang w:eastAsia="ar-SA"/>
              </w:rPr>
            </w:pPr>
            <w:r w:rsidRPr="00655522">
              <w:rPr>
                <w:sz w:val="24"/>
                <w:szCs w:val="24"/>
                <w:lang w:eastAsia="ar-SA"/>
              </w:rPr>
              <w:t>- площадки для мусоросборников;</w:t>
            </w:r>
          </w:p>
          <w:p w:rsidR="000D42EC" w:rsidRPr="00655522" w:rsidRDefault="000D42EC" w:rsidP="00BF7B87">
            <w:pPr>
              <w:keepLines w:val="0"/>
              <w:widowControl w:val="0"/>
              <w:overflowPunct/>
              <w:spacing w:line="240" w:lineRule="auto"/>
              <w:ind w:firstLine="284"/>
              <w:jc w:val="left"/>
              <w:rPr>
                <w:sz w:val="24"/>
                <w:szCs w:val="24"/>
                <w:lang w:eastAsia="ar-SA"/>
              </w:rPr>
            </w:pPr>
            <w:r w:rsidRPr="00655522">
              <w:rPr>
                <w:sz w:val="24"/>
                <w:szCs w:val="24"/>
                <w:lang w:eastAsia="ar-SA"/>
              </w:rPr>
              <w:t>- общественные туалеты;</w:t>
            </w:r>
          </w:p>
        </w:tc>
        <w:tc>
          <w:tcPr>
            <w:tcW w:w="4819" w:type="dxa"/>
          </w:tcPr>
          <w:p w:rsidR="000D42EC" w:rsidRPr="00655522" w:rsidRDefault="000D42EC" w:rsidP="002E4B79">
            <w:pPr>
              <w:jc w:val="left"/>
              <w:rPr>
                <w:rFonts w:eastAsia="SimSun"/>
                <w:sz w:val="24"/>
                <w:szCs w:val="24"/>
                <w:lang w:eastAsia="zh-CN"/>
              </w:rPr>
            </w:pPr>
            <w:r w:rsidRPr="00655522">
              <w:rPr>
                <w:rFonts w:eastAsia="SimSun"/>
                <w:sz w:val="24"/>
                <w:szCs w:val="24"/>
                <w:lang w:eastAsia="zh-CN"/>
              </w:rPr>
              <w:lastRenderedPageBreak/>
              <w:t>Минимальная/максимальная площадь земельных участков и максимальный процент застройки в границах земельного участка должен соответствовать  параметрам основного или условно разрешенного вида использования земельных участков.</w:t>
            </w:r>
          </w:p>
          <w:p w:rsidR="000D42EC" w:rsidRPr="00655522" w:rsidRDefault="000D42EC" w:rsidP="002E4B79">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Максимальное количество надземных этажей – не более 2.</w:t>
            </w:r>
          </w:p>
          <w:p w:rsidR="000D42EC" w:rsidRPr="00655522" w:rsidRDefault="000D42EC" w:rsidP="002E4B79">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Максимальная высота 12 м.</w:t>
            </w:r>
          </w:p>
          <w:p w:rsidR="000D42EC" w:rsidRPr="00655522" w:rsidRDefault="000D42EC" w:rsidP="00BF7B87">
            <w:pPr>
              <w:keepLines w:val="0"/>
              <w:overflowPunct/>
              <w:autoSpaceDE/>
              <w:autoSpaceDN/>
              <w:adjustRightInd/>
              <w:spacing w:line="240" w:lineRule="auto"/>
              <w:ind w:firstLine="284"/>
              <w:jc w:val="left"/>
              <w:rPr>
                <w:rFonts w:eastAsia="SimSun"/>
                <w:sz w:val="24"/>
                <w:szCs w:val="24"/>
                <w:lang w:eastAsia="zh-CN"/>
              </w:rPr>
            </w:pPr>
          </w:p>
        </w:tc>
      </w:tr>
    </w:tbl>
    <w:p w:rsidR="000D42EC" w:rsidRPr="00655522" w:rsidRDefault="000D42EC" w:rsidP="0033554D">
      <w:pPr>
        <w:keepLines w:val="0"/>
        <w:overflowPunct/>
        <w:spacing w:line="240" w:lineRule="auto"/>
        <w:ind w:firstLine="426"/>
        <w:rPr>
          <w:rFonts w:eastAsia="SimSun"/>
          <w:sz w:val="24"/>
          <w:szCs w:val="24"/>
          <w:lang w:eastAsia="zh-CN"/>
        </w:rPr>
      </w:pPr>
      <w:r w:rsidRPr="00655522">
        <w:rPr>
          <w:rFonts w:eastAsia="SimSun"/>
          <w:sz w:val="24"/>
          <w:szCs w:val="24"/>
          <w:lang w:eastAsia="zh-CN"/>
        </w:rPr>
        <w:lastRenderedPageBreak/>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0D42EC" w:rsidRPr="00655522" w:rsidRDefault="000D42EC" w:rsidP="0033554D">
      <w:pPr>
        <w:keepLines w:val="0"/>
        <w:overflowPunct/>
        <w:spacing w:line="240" w:lineRule="auto"/>
        <w:ind w:firstLine="426"/>
        <w:rPr>
          <w:rFonts w:eastAsia="SimSun"/>
          <w:sz w:val="24"/>
          <w:szCs w:val="24"/>
          <w:lang w:eastAsia="zh-CN"/>
        </w:rPr>
      </w:pPr>
      <w:r w:rsidRPr="00655522">
        <w:rPr>
          <w:rFonts w:eastAsia="SimSun"/>
          <w:sz w:val="24"/>
          <w:szCs w:val="24"/>
          <w:lang w:eastAsia="zh-CN"/>
        </w:rPr>
        <w:t>- для общественных зданий - 1 м;</w:t>
      </w:r>
    </w:p>
    <w:p w:rsidR="000D42EC" w:rsidRPr="00655522" w:rsidRDefault="000D42EC" w:rsidP="0033554D">
      <w:pPr>
        <w:keepLines w:val="0"/>
        <w:overflowPunct/>
        <w:spacing w:line="240" w:lineRule="auto"/>
        <w:ind w:firstLine="426"/>
        <w:rPr>
          <w:rFonts w:eastAsia="SimSun"/>
          <w:sz w:val="24"/>
          <w:szCs w:val="24"/>
          <w:lang w:eastAsia="zh-CN"/>
        </w:rPr>
      </w:pPr>
      <w:r w:rsidRPr="00655522">
        <w:rPr>
          <w:rFonts w:eastAsia="SimSun"/>
          <w:sz w:val="24"/>
          <w:szCs w:val="24"/>
          <w:lang w:eastAsia="zh-CN"/>
        </w:rPr>
        <w:t xml:space="preserve">- для остальных зданий, строений, сооружений - 1 м. </w:t>
      </w:r>
    </w:p>
    <w:p w:rsidR="000D42EC" w:rsidRPr="00655522" w:rsidRDefault="000D42EC" w:rsidP="00EF2F2C">
      <w:pPr>
        <w:keepLines w:val="0"/>
        <w:overflowPunct/>
        <w:spacing w:line="240" w:lineRule="auto"/>
        <w:ind w:firstLine="426"/>
        <w:rPr>
          <w:rFonts w:eastAsia="SimSun"/>
          <w:sz w:val="24"/>
          <w:szCs w:val="24"/>
          <w:lang w:eastAsia="zh-CN"/>
        </w:rPr>
      </w:pPr>
      <w:r w:rsidRPr="00655522">
        <w:rPr>
          <w:rFonts w:eastAsia="SimSun"/>
          <w:sz w:val="24"/>
          <w:szCs w:val="24"/>
          <w:lang w:eastAsia="zh-CN"/>
        </w:rPr>
        <w:t>Минимальный отступ зданий, строений и сооружений от красной линии улиц, проездов - 3 м;</w:t>
      </w:r>
    </w:p>
    <w:p w:rsidR="000D42EC" w:rsidRPr="00655522" w:rsidRDefault="000D42EC" w:rsidP="0033554D">
      <w:pPr>
        <w:keepLines w:val="0"/>
        <w:overflowPunct/>
        <w:spacing w:line="240" w:lineRule="auto"/>
        <w:ind w:firstLine="426"/>
        <w:rPr>
          <w:rFonts w:eastAsia="SimSun"/>
          <w:sz w:val="24"/>
          <w:szCs w:val="24"/>
          <w:lang w:eastAsia="zh-CN"/>
        </w:rPr>
      </w:pPr>
    </w:p>
    <w:p w:rsidR="000D42EC" w:rsidRPr="00655522" w:rsidRDefault="000D42EC" w:rsidP="0033554D">
      <w:pPr>
        <w:keepLines w:val="0"/>
        <w:overflowPunct/>
        <w:autoSpaceDE/>
        <w:autoSpaceDN/>
        <w:adjustRightInd/>
        <w:spacing w:line="240" w:lineRule="auto"/>
        <w:ind w:firstLine="284"/>
        <w:rPr>
          <w:rFonts w:eastAsia="SimSun"/>
          <w:sz w:val="24"/>
          <w:szCs w:val="24"/>
          <w:lang w:eastAsia="zh-CN"/>
        </w:rPr>
      </w:pPr>
      <w:r w:rsidRPr="00655522">
        <w:rPr>
          <w:rFonts w:eastAsia="SimSun"/>
          <w:sz w:val="24"/>
          <w:szCs w:val="24"/>
          <w:lang w:eastAsia="zh-CN"/>
        </w:rPr>
        <w:t>Примечание (общее):</w:t>
      </w:r>
    </w:p>
    <w:p w:rsidR="000D42EC" w:rsidRPr="00655522" w:rsidRDefault="000D42EC" w:rsidP="0033554D">
      <w:pPr>
        <w:keepLines w:val="0"/>
        <w:overflowPunct/>
        <w:autoSpaceDE/>
        <w:autoSpaceDN/>
        <w:adjustRightInd/>
        <w:spacing w:line="240" w:lineRule="auto"/>
        <w:ind w:firstLine="284"/>
        <w:rPr>
          <w:rFonts w:eastAsia="SimSun"/>
          <w:sz w:val="24"/>
          <w:szCs w:val="24"/>
          <w:lang w:eastAsia="zh-CN"/>
        </w:rPr>
      </w:pPr>
      <w:proofErr w:type="gramStart"/>
      <w:r w:rsidRPr="00655522">
        <w:rPr>
          <w:rFonts w:eastAsia="SimSun"/>
          <w:sz w:val="24"/>
          <w:szCs w:val="24"/>
          <w:lang w:eastAsia="zh-CN"/>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roofErr w:type="gramEnd"/>
    </w:p>
    <w:p w:rsidR="000D42EC" w:rsidRPr="00655522" w:rsidRDefault="000D42EC" w:rsidP="0033554D">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Размещение новых населенных пунктов и строительство объектов капитального строительства без проведения специальных защитных мероприятий по предотвращению негативного воздействия вод в границах зон затопления, подтопления запрещаются.</w:t>
      </w:r>
    </w:p>
    <w:p w:rsidR="000D42EC" w:rsidRPr="00655522" w:rsidRDefault="000D42EC" w:rsidP="0033554D">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В границах зон затопления, подтопления запрещаются:</w:t>
      </w:r>
    </w:p>
    <w:p w:rsidR="000D42EC" w:rsidRPr="00655522" w:rsidRDefault="000D42EC" w:rsidP="0033554D">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1) использование сточных вод в целях регулирования плодородия почв;</w:t>
      </w:r>
    </w:p>
    <w:p w:rsidR="000D42EC" w:rsidRPr="00655522" w:rsidRDefault="000D42EC" w:rsidP="0033554D">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2) размещение кладбищ, скотомогильников, мест захоронения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rsidR="000D42EC" w:rsidRPr="00655522" w:rsidRDefault="000D42EC" w:rsidP="0033554D">
      <w:pPr>
        <w:keepLines w:val="0"/>
        <w:overflowPunct/>
        <w:autoSpaceDE/>
        <w:autoSpaceDN/>
        <w:adjustRightInd/>
        <w:spacing w:line="240" w:lineRule="auto"/>
        <w:ind w:firstLine="284"/>
        <w:rPr>
          <w:rFonts w:eastAsia="SimSun"/>
          <w:sz w:val="24"/>
          <w:szCs w:val="24"/>
          <w:lang w:eastAsia="zh-CN"/>
        </w:rPr>
      </w:pPr>
      <w:r w:rsidRPr="00655522">
        <w:rPr>
          <w:rFonts w:eastAsia="SimSun"/>
          <w:sz w:val="24"/>
          <w:szCs w:val="24"/>
          <w:lang w:eastAsia="zh-CN"/>
        </w:rPr>
        <w:t>3) осуществление авиационных мер по борьбе с вредными организмами.</w:t>
      </w:r>
    </w:p>
    <w:p w:rsidR="000D42EC" w:rsidRPr="00655522" w:rsidRDefault="000D42EC" w:rsidP="0033554D">
      <w:pPr>
        <w:keepLines w:val="0"/>
        <w:overflowPunct/>
        <w:autoSpaceDE/>
        <w:autoSpaceDN/>
        <w:adjustRightInd/>
        <w:spacing w:line="240" w:lineRule="auto"/>
        <w:ind w:firstLine="284"/>
        <w:rPr>
          <w:rFonts w:eastAsia="SimSun"/>
          <w:sz w:val="24"/>
          <w:szCs w:val="24"/>
          <w:lang w:eastAsia="zh-CN"/>
        </w:rPr>
      </w:pPr>
      <w:r w:rsidRPr="00655522">
        <w:rPr>
          <w:rFonts w:eastAsia="SimSun"/>
          <w:sz w:val="24"/>
          <w:szCs w:val="24"/>
          <w:lang w:eastAsia="zh-CN"/>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rsidR="000D42EC" w:rsidRPr="00655522" w:rsidRDefault="000D42EC" w:rsidP="0033554D">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Размещение зданий, строений и сооружений возможно при соблюдении требований статей 31, 32, 33, 34, 35 настоящих Правил.</w:t>
      </w:r>
    </w:p>
    <w:p w:rsidR="000D42EC" w:rsidRPr="00655522" w:rsidRDefault="000D42EC" w:rsidP="0033554D">
      <w:pPr>
        <w:keepLines w:val="0"/>
        <w:overflowPunct/>
        <w:autoSpaceDE/>
        <w:autoSpaceDN/>
        <w:adjustRightInd/>
        <w:spacing w:line="240" w:lineRule="auto"/>
        <w:ind w:firstLine="426"/>
        <w:jc w:val="center"/>
        <w:rPr>
          <w:rFonts w:eastAsia="SimSun"/>
          <w:bCs/>
          <w:sz w:val="24"/>
          <w:szCs w:val="24"/>
          <w:u w:val="single"/>
          <w:lang w:eastAsia="zh-CN"/>
        </w:rPr>
      </w:pPr>
    </w:p>
    <w:p w:rsidR="000D42EC" w:rsidRPr="00655522" w:rsidRDefault="000D42EC" w:rsidP="0033554D">
      <w:pPr>
        <w:keepLines w:val="0"/>
        <w:overflowPunct/>
        <w:autoSpaceDE/>
        <w:autoSpaceDN/>
        <w:adjustRightInd/>
        <w:spacing w:line="240" w:lineRule="auto"/>
        <w:ind w:firstLine="284"/>
        <w:jc w:val="center"/>
        <w:rPr>
          <w:bCs/>
          <w:sz w:val="24"/>
          <w:szCs w:val="24"/>
          <w:u w:val="single"/>
          <w:lang w:eastAsia="ar-SA"/>
        </w:rPr>
      </w:pPr>
    </w:p>
    <w:p w:rsidR="000D42EC" w:rsidRPr="00655522" w:rsidRDefault="000D42EC" w:rsidP="0033554D">
      <w:pPr>
        <w:keepLines w:val="0"/>
        <w:overflowPunct/>
        <w:autoSpaceDE/>
        <w:autoSpaceDN/>
        <w:adjustRightInd/>
        <w:spacing w:line="240" w:lineRule="auto"/>
        <w:ind w:firstLine="284"/>
        <w:jc w:val="center"/>
        <w:rPr>
          <w:bCs/>
          <w:sz w:val="24"/>
          <w:szCs w:val="24"/>
          <w:u w:val="single"/>
          <w:lang w:eastAsia="ar-SA"/>
        </w:rPr>
      </w:pPr>
      <w:r w:rsidRPr="00655522">
        <w:rPr>
          <w:bCs/>
          <w:sz w:val="24"/>
          <w:szCs w:val="24"/>
          <w:u w:val="single"/>
          <w:lang w:eastAsia="ar-SA"/>
        </w:rPr>
        <w:t>Р-О. Зона озелененных пространств рекреационного назначения.</w:t>
      </w:r>
    </w:p>
    <w:p w:rsidR="000D42EC" w:rsidRPr="00655522" w:rsidRDefault="000D42EC" w:rsidP="0033554D">
      <w:pPr>
        <w:keepLines w:val="0"/>
        <w:overflowPunct/>
        <w:autoSpaceDE/>
        <w:autoSpaceDN/>
        <w:adjustRightInd/>
        <w:spacing w:line="240" w:lineRule="auto"/>
        <w:ind w:firstLine="284"/>
        <w:jc w:val="center"/>
        <w:rPr>
          <w:bCs/>
          <w:sz w:val="24"/>
          <w:szCs w:val="24"/>
          <w:u w:val="single"/>
          <w:lang w:eastAsia="ar-SA"/>
        </w:rPr>
      </w:pPr>
    </w:p>
    <w:p w:rsidR="000D42EC" w:rsidRPr="00655522" w:rsidRDefault="000D42EC" w:rsidP="0033554D">
      <w:pPr>
        <w:keepLines w:val="0"/>
        <w:overflowPunct/>
        <w:autoSpaceDE/>
        <w:autoSpaceDN/>
        <w:adjustRightInd/>
        <w:spacing w:line="240" w:lineRule="auto"/>
        <w:ind w:firstLine="284"/>
        <w:rPr>
          <w:rFonts w:eastAsia="SimSun"/>
          <w:i/>
          <w:iCs/>
          <w:sz w:val="24"/>
          <w:szCs w:val="24"/>
          <w:lang w:eastAsia="zh-CN"/>
        </w:rPr>
      </w:pPr>
      <w:r w:rsidRPr="00655522">
        <w:rPr>
          <w:rFonts w:eastAsia="SimSun"/>
          <w:i/>
          <w:iCs/>
          <w:sz w:val="24"/>
          <w:szCs w:val="24"/>
          <w:lang w:eastAsia="zh-CN"/>
        </w:rPr>
        <w:t xml:space="preserve">Зона предназначена для сохранения природного ландшафта, экологически чистой окружающей среды, а также для организации отдыха и досуга населения. </w:t>
      </w:r>
      <w:r w:rsidRPr="00655522">
        <w:rPr>
          <w:rFonts w:eastAsia="SimSun"/>
          <w:i/>
          <w:iCs/>
          <w:sz w:val="24"/>
          <w:szCs w:val="24"/>
          <w:lang w:eastAsia="zh-CN"/>
        </w:rPr>
        <w:tab/>
        <w:t>Представленные ниже градостроительные регламенты могут быть распространены на земельные участки в составе данной зоны Р-О только в случае, когда части территорий общего пользования переведены в установленном порядке на основании проектов планировки (установления красных линий) из состава территорий общего пользования в иные территории, на которые распространяется действие градостроительных регламентов.</w:t>
      </w:r>
    </w:p>
    <w:p w:rsidR="000D42EC" w:rsidRPr="00655522" w:rsidRDefault="000D42EC" w:rsidP="0033554D">
      <w:pPr>
        <w:keepLines w:val="0"/>
        <w:overflowPunct/>
        <w:autoSpaceDE/>
        <w:autoSpaceDN/>
        <w:adjustRightInd/>
        <w:spacing w:line="240" w:lineRule="auto"/>
        <w:ind w:firstLine="284"/>
        <w:rPr>
          <w:rFonts w:eastAsia="SimSun"/>
          <w:i/>
          <w:iCs/>
          <w:sz w:val="24"/>
          <w:szCs w:val="24"/>
          <w:lang w:eastAsia="zh-CN"/>
        </w:rPr>
      </w:pPr>
      <w:r w:rsidRPr="00655522">
        <w:rPr>
          <w:rFonts w:eastAsia="SimSun"/>
          <w:i/>
          <w:iCs/>
          <w:sz w:val="24"/>
          <w:szCs w:val="24"/>
          <w:lang w:eastAsia="zh-CN"/>
        </w:rPr>
        <w:t>В иных случаях – применительно к частям территории в пределах данной зоны Р-О, которые относятся к территориям общего пользования, отграниченной от иных территорий красными линиями, градостроительный регламент не распространяется и их использование определяется уполномоченными органами в индивидуальном порядке в соответствии с целевым назначением.</w:t>
      </w:r>
      <w:r w:rsidRPr="00655522">
        <w:rPr>
          <w:sz w:val="24"/>
          <w:szCs w:val="24"/>
        </w:rPr>
        <w:t xml:space="preserve"> </w:t>
      </w:r>
      <w:r w:rsidRPr="00655522">
        <w:rPr>
          <w:rFonts w:eastAsia="SimSun"/>
          <w:i/>
          <w:iCs/>
          <w:sz w:val="24"/>
          <w:szCs w:val="24"/>
          <w:lang w:eastAsia="zh-CN"/>
        </w:rPr>
        <w:t xml:space="preserve">Земельные участки общего пользования, занятые площадями, улицами, проездами, автомобильными дорогами, набережными, скверами, </w:t>
      </w:r>
      <w:r w:rsidRPr="00655522">
        <w:rPr>
          <w:rFonts w:eastAsia="SimSun"/>
          <w:i/>
          <w:iCs/>
          <w:sz w:val="24"/>
          <w:szCs w:val="24"/>
          <w:lang w:eastAsia="zh-CN"/>
        </w:rPr>
        <w:lastRenderedPageBreak/>
        <w:t>бульварами, водными объектами, пляжами и другими объектами, могут включаться в состав различных территориальных зон и не подлежат приватизации.</w:t>
      </w:r>
    </w:p>
    <w:p w:rsidR="000D42EC" w:rsidRPr="00655522" w:rsidRDefault="000D42EC" w:rsidP="0033554D">
      <w:pPr>
        <w:keepLines w:val="0"/>
        <w:overflowPunct/>
        <w:autoSpaceDE/>
        <w:autoSpaceDN/>
        <w:adjustRightInd/>
        <w:spacing w:line="240" w:lineRule="auto"/>
        <w:ind w:firstLine="284"/>
        <w:jc w:val="left"/>
        <w:rPr>
          <w:i/>
          <w:iCs/>
          <w:sz w:val="24"/>
          <w:szCs w:val="24"/>
          <w:lang w:eastAsia="ar-SA"/>
        </w:rPr>
      </w:pPr>
    </w:p>
    <w:p w:rsidR="000D42EC" w:rsidRPr="00655522" w:rsidRDefault="000D42EC" w:rsidP="0033554D">
      <w:pPr>
        <w:keepLines w:val="0"/>
        <w:tabs>
          <w:tab w:val="left" w:pos="2520"/>
        </w:tabs>
        <w:overflowPunct/>
        <w:autoSpaceDE/>
        <w:autoSpaceDN/>
        <w:adjustRightInd/>
        <w:spacing w:line="240" w:lineRule="auto"/>
        <w:ind w:firstLine="284"/>
        <w:jc w:val="center"/>
        <w:rPr>
          <w:rFonts w:eastAsia="SimSun"/>
          <w:sz w:val="24"/>
          <w:szCs w:val="24"/>
          <w:lang w:eastAsia="zh-CN"/>
        </w:rPr>
      </w:pPr>
      <w:r w:rsidRPr="00655522">
        <w:rPr>
          <w:rFonts w:eastAsia="SimSun"/>
          <w:sz w:val="24"/>
          <w:szCs w:val="24"/>
          <w:lang w:eastAsia="zh-CN"/>
        </w:rPr>
        <w:t>ОСНОВНЫЕ ВИДЫ И ПАРАМЕТРЫ РАЗРЕШЕННОГО ИСПОЛЬЗОВАНИЯ ЗЕМЕЛЬНЫХ УЧАСТКОВ И ОБЪЕКТОВ КАПИТАЛЬНОГО СТРОИТЕЛЬСТВА</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49"/>
        <w:gridCol w:w="3249"/>
        <w:gridCol w:w="3249"/>
      </w:tblGrid>
      <w:tr w:rsidR="00655522" w:rsidRPr="00655522" w:rsidTr="00BF7B87">
        <w:trPr>
          <w:trHeight w:val="20"/>
        </w:trPr>
        <w:tc>
          <w:tcPr>
            <w:tcW w:w="3249" w:type="dxa"/>
            <w:vAlign w:val="center"/>
          </w:tcPr>
          <w:p w:rsidR="000D42EC" w:rsidRPr="00655522" w:rsidRDefault="000D42EC" w:rsidP="00BF7B87">
            <w:pPr>
              <w:keepLines w:val="0"/>
              <w:tabs>
                <w:tab w:val="left" w:pos="2520"/>
              </w:tabs>
              <w:overflowPunct/>
              <w:autoSpaceDE/>
              <w:autoSpaceDN/>
              <w:adjustRightInd/>
              <w:spacing w:line="240" w:lineRule="auto"/>
              <w:ind w:firstLine="0"/>
              <w:jc w:val="center"/>
              <w:rPr>
                <w:rFonts w:eastAsia="SimSun"/>
                <w:sz w:val="24"/>
                <w:szCs w:val="24"/>
                <w:lang w:eastAsia="zh-CN"/>
              </w:rPr>
            </w:pPr>
            <w:r w:rsidRPr="00655522">
              <w:rPr>
                <w:rFonts w:eastAsia="SimSun"/>
                <w:sz w:val="24"/>
                <w:szCs w:val="24"/>
                <w:lang w:eastAsia="zh-CN"/>
              </w:rPr>
              <w:t>ВИДЫ ИСПОЛЬЗОВАНИЯ ЗЕМЕЛЬНЫХ УЧАСТКОВ</w:t>
            </w:r>
          </w:p>
        </w:tc>
        <w:tc>
          <w:tcPr>
            <w:tcW w:w="3249" w:type="dxa"/>
            <w:vAlign w:val="center"/>
          </w:tcPr>
          <w:p w:rsidR="000D42EC" w:rsidRPr="00655522" w:rsidRDefault="000D42EC" w:rsidP="00BF7B87">
            <w:pPr>
              <w:keepLines w:val="0"/>
              <w:tabs>
                <w:tab w:val="left" w:pos="2520"/>
              </w:tabs>
              <w:overflowPunct/>
              <w:autoSpaceDE/>
              <w:autoSpaceDN/>
              <w:adjustRightInd/>
              <w:spacing w:line="240" w:lineRule="auto"/>
              <w:ind w:left="-170" w:firstLine="0"/>
              <w:jc w:val="center"/>
              <w:rPr>
                <w:rFonts w:eastAsia="SimSun"/>
                <w:sz w:val="24"/>
                <w:szCs w:val="24"/>
                <w:lang w:eastAsia="zh-CN"/>
              </w:rPr>
            </w:pPr>
            <w:r w:rsidRPr="00655522">
              <w:rPr>
                <w:rFonts w:eastAsia="SimSun"/>
                <w:sz w:val="24"/>
                <w:szCs w:val="24"/>
                <w:lang w:eastAsia="zh-CN"/>
              </w:rPr>
              <w:t>ВИДЫ ОБЪЕКТОВ КАПИТАЛЬНОГО СТРОИТЕЛЬСТВА</w:t>
            </w:r>
          </w:p>
        </w:tc>
        <w:tc>
          <w:tcPr>
            <w:tcW w:w="3249" w:type="dxa"/>
            <w:vAlign w:val="center"/>
          </w:tcPr>
          <w:p w:rsidR="000D42EC" w:rsidRPr="00655522" w:rsidRDefault="000D42EC" w:rsidP="00BF7B87">
            <w:pPr>
              <w:keepLines w:val="0"/>
              <w:tabs>
                <w:tab w:val="left" w:pos="2520"/>
              </w:tabs>
              <w:overflowPunct/>
              <w:autoSpaceDE/>
              <w:autoSpaceDN/>
              <w:adjustRightInd/>
              <w:spacing w:line="240" w:lineRule="auto"/>
              <w:ind w:firstLine="34"/>
              <w:jc w:val="center"/>
              <w:rPr>
                <w:rFonts w:eastAsia="SimSun"/>
                <w:sz w:val="24"/>
                <w:szCs w:val="24"/>
                <w:lang w:eastAsia="zh-CN"/>
              </w:rPr>
            </w:pPr>
            <w:r w:rsidRPr="00655522">
              <w:rPr>
                <w:rFonts w:eastAsia="SimSun"/>
                <w:sz w:val="24"/>
                <w:szCs w:val="24"/>
                <w:lang w:eastAsia="zh-CN"/>
              </w:rPr>
              <w:t>ПАРАМЕТРЫ РАЗРЕШЕННОГО ИСПОЛЬЗОВАНИЯ ЗЕМЕЛЬНЫХ УЧАСТКОВ И ОБЪЕКТОВ КАПИТАЛЬНОГО СТРОИТЕЛЬСТВА</w:t>
            </w:r>
          </w:p>
        </w:tc>
      </w:tr>
      <w:tr w:rsidR="00655522" w:rsidRPr="00655522" w:rsidTr="00BF7B87">
        <w:trPr>
          <w:trHeight w:val="615"/>
        </w:trPr>
        <w:tc>
          <w:tcPr>
            <w:tcW w:w="3249" w:type="dxa"/>
          </w:tcPr>
          <w:p w:rsidR="000D42EC" w:rsidRPr="00655522" w:rsidRDefault="000D42EC" w:rsidP="00BF7B87">
            <w:pPr>
              <w:keepLines w:val="0"/>
              <w:overflowPunct/>
              <w:autoSpaceDE/>
              <w:autoSpaceDN/>
              <w:adjustRightInd/>
              <w:spacing w:line="240" w:lineRule="auto"/>
              <w:ind w:firstLine="0"/>
              <w:jc w:val="left"/>
              <w:rPr>
                <w:sz w:val="24"/>
                <w:szCs w:val="24"/>
                <w:lang w:eastAsia="ar-SA"/>
              </w:rPr>
            </w:pPr>
            <w:r w:rsidRPr="00655522">
              <w:rPr>
                <w:rFonts w:eastAsia="SimSun"/>
                <w:sz w:val="24"/>
                <w:szCs w:val="24"/>
                <w:lang w:eastAsia="zh-CN"/>
              </w:rPr>
              <w:t>[3.6] – Культурное развитие</w:t>
            </w:r>
          </w:p>
        </w:tc>
        <w:tc>
          <w:tcPr>
            <w:tcW w:w="3249" w:type="dxa"/>
          </w:tcPr>
          <w:p w:rsidR="000D42EC" w:rsidRPr="00655522" w:rsidRDefault="000D42EC" w:rsidP="00BF7B87">
            <w:pPr>
              <w:keepLines w:val="0"/>
              <w:widowControl w:val="0"/>
              <w:overflowPunct/>
              <w:spacing w:line="240" w:lineRule="auto"/>
              <w:ind w:firstLine="284"/>
              <w:jc w:val="left"/>
              <w:rPr>
                <w:sz w:val="24"/>
                <w:szCs w:val="24"/>
                <w:lang w:eastAsia="ar-SA"/>
              </w:rPr>
            </w:pPr>
            <w:r w:rsidRPr="00655522">
              <w:rPr>
                <w:sz w:val="24"/>
                <w:szCs w:val="24"/>
                <w:lang w:eastAsia="ar-SA"/>
              </w:rPr>
              <w:t xml:space="preserve">Дома культуры, </w:t>
            </w:r>
            <w:r w:rsidRPr="00655522">
              <w:rPr>
                <w:rFonts w:eastAsia="SimSun"/>
                <w:sz w:val="24"/>
                <w:szCs w:val="24"/>
                <w:lang w:eastAsia="zh-CN"/>
              </w:rPr>
              <w:t>площадки для празднеств и гуляний;</w:t>
            </w:r>
          </w:p>
        </w:tc>
        <w:tc>
          <w:tcPr>
            <w:tcW w:w="3249" w:type="dxa"/>
            <w:vMerge w:val="restart"/>
          </w:tcPr>
          <w:p w:rsidR="000D42EC" w:rsidRPr="00655522" w:rsidRDefault="000D42EC" w:rsidP="00BF7B87">
            <w:pPr>
              <w:keepLines w:val="0"/>
              <w:widowControl w:val="0"/>
              <w:overflowPunct/>
              <w:spacing w:line="240" w:lineRule="auto"/>
              <w:ind w:firstLine="284"/>
              <w:jc w:val="left"/>
              <w:rPr>
                <w:sz w:val="24"/>
                <w:szCs w:val="24"/>
                <w:lang w:eastAsia="ar-SA"/>
              </w:rPr>
            </w:pPr>
            <w:r w:rsidRPr="00655522">
              <w:rPr>
                <w:sz w:val="24"/>
                <w:szCs w:val="24"/>
                <w:lang w:eastAsia="ar-SA"/>
              </w:rPr>
              <w:t>минимальная/максимальная площадь земельного участка – 10/10000 кв. м;</w:t>
            </w:r>
          </w:p>
          <w:p w:rsidR="000D42EC" w:rsidRPr="00655522" w:rsidRDefault="000D42EC" w:rsidP="00BF7B87">
            <w:pPr>
              <w:keepLines w:val="0"/>
              <w:widowControl w:val="0"/>
              <w:overflowPunct/>
              <w:spacing w:line="240" w:lineRule="auto"/>
              <w:ind w:firstLine="284"/>
              <w:jc w:val="left"/>
              <w:rPr>
                <w:sz w:val="24"/>
                <w:szCs w:val="24"/>
                <w:lang w:eastAsia="ar-SA"/>
              </w:rPr>
            </w:pPr>
            <w:r w:rsidRPr="00655522">
              <w:rPr>
                <w:sz w:val="24"/>
                <w:szCs w:val="24"/>
                <w:lang w:eastAsia="ar-SA"/>
              </w:rPr>
              <w:t>минимальные отступы от границ участка - 3 м с учетом соблюдения требований технических регламентов;</w:t>
            </w:r>
          </w:p>
          <w:p w:rsidR="000D42EC" w:rsidRPr="00655522" w:rsidRDefault="000D42EC" w:rsidP="00BF7B87">
            <w:pPr>
              <w:keepLines w:val="0"/>
              <w:widowControl w:val="0"/>
              <w:overflowPunct/>
              <w:spacing w:line="240" w:lineRule="auto"/>
              <w:ind w:firstLine="284"/>
              <w:jc w:val="left"/>
              <w:rPr>
                <w:sz w:val="24"/>
                <w:szCs w:val="24"/>
                <w:lang w:eastAsia="ar-SA"/>
              </w:rPr>
            </w:pPr>
            <w:r w:rsidRPr="00655522">
              <w:rPr>
                <w:sz w:val="24"/>
                <w:szCs w:val="24"/>
                <w:lang w:eastAsia="ar-SA"/>
              </w:rPr>
              <w:t>максимальная высота зданий и сооружений - 5 м от планировочной отметки земли;</w:t>
            </w:r>
          </w:p>
          <w:p w:rsidR="000D42EC" w:rsidRPr="00655522" w:rsidRDefault="000D42EC" w:rsidP="00BF7B87">
            <w:pPr>
              <w:keepLines w:val="0"/>
              <w:widowControl w:val="0"/>
              <w:overflowPunct/>
              <w:spacing w:line="240" w:lineRule="auto"/>
              <w:ind w:firstLine="284"/>
              <w:jc w:val="left"/>
              <w:rPr>
                <w:sz w:val="24"/>
                <w:szCs w:val="24"/>
                <w:lang w:eastAsia="ar-SA"/>
              </w:rPr>
            </w:pPr>
            <w:r w:rsidRPr="00655522">
              <w:rPr>
                <w:sz w:val="24"/>
                <w:szCs w:val="24"/>
                <w:lang w:eastAsia="ar-SA"/>
              </w:rPr>
              <w:t>максимальный процент застройки в границах земельного участка – 20%.</w:t>
            </w:r>
          </w:p>
          <w:p w:rsidR="000D42EC" w:rsidRPr="00655522" w:rsidRDefault="000D42EC" w:rsidP="00BF7B87">
            <w:pPr>
              <w:keepLines w:val="0"/>
              <w:tabs>
                <w:tab w:val="left" w:pos="1134"/>
              </w:tabs>
              <w:overflowPunct/>
              <w:autoSpaceDE/>
              <w:autoSpaceDN/>
              <w:adjustRightInd/>
              <w:spacing w:line="240" w:lineRule="auto"/>
              <w:ind w:firstLine="426"/>
              <w:jc w:val="left"/>
              <w:rPr>
                <w:sz w:val="24"/>
                <w:szCs w:val="24"/>
                <w:lang w:eastAsia="ar-SA"/>
              </w:rPr>
            </w:pPr>
          </w:p>
        </w:tc>
      </w:tr>
      <w:tr w:rsidR="00655522" w:rsidRPr="00655522" w:rsidTr="00BF7B87">
        <w:trPr>
          <w:trHeight w:val="20"/>
        </w:trPr>
        <w:tc>
          <w:tcPr>
            <w:tcW w:w="3249" w:type="dxa"/>
          </w:tcPr>
          <w:p w:rsidR="000D42EC" w:rsidRPr="00655522" w:rsidRDefault="000D42EC" w:rsidP="00BF7B87">
            <w:pPr>
              <w:keepLines w:val="0"/>
              <w:overflowPunct/>
              <w:autoSpaceDE/>
              <w:autoSpaceDN/>
              <w:adjustRightInd/>
              <w:spacing w:line="240" w:lineRule="auto"/>
              <w:ind w:firstLine="0"/>
              <w:jc w:val="left"/>
              <w:rPr>
                <w:sz w:val="24"/>
                <w:szCs w:val="24"/>
                <w:lang w:eastAsia="ar-SA"/>
              </w:rPr>
            </w:pPr>
            <w:r w:rsidRPr="00655522">
              <w:rPr>
                <w:rFonts w:eastAsia="SimSun"/>
                <w:sz w:val="24"/>
                <w:szCs w:val="24"/>
                <w:lang w:eastAsia="zh-CN"/>
              </w:rPr>
              <w:t>[11.1] - Общее пользование водными объектами</w:t>
            </w:r>
          </w:p>
        </w:tc>
        <w:tc>
          <w:tcPr>
            <w:tcW w:w="3249" w:type="dxa"/>
            <w:vAlign w:val="center"/>
          </w:tcPr>
          <w:p w:rsidR="000D42EC" w:rsidRPr="00655522" w:rsidRDefault="000D42EC" w:rsidP="00BF7B87">
            <w:pPr>
              <w:keepLines w:val="0"/>
              <w:overflowPunct/>
              <w:autoSpaceDE/>
              <w:autoSpaceDN/>
              <w:adjustRightInd/>
              <w:spacing w:line="240" w:lineRule="auto"/>
              <w:ind w:firstLine="284"/>
              <w:jc w:val="left"/>
              <w:rPr>
                <w:rFonts w:eastAsia="SimSun"/>
                <w:sz w:val="24"/>
                <w:szCs w:val="24"/>
                <w:lang w:eastAsia="zh-CN"/>
              </w:rPr>
            </w:pPr>
            <w:r w:rsidRPr="00655522">
              <w:rPr>
                <w:sz w:val="24"/>
                <w:szCs w:val="24"/>
                <w:lang w:eastAsia="ar-SA"/>
              </w:rPr>
              <w:t xml:space="preserve">Пляжи, </w:t>
            </w:r>
            <w:r w:rsidRPr="00655522">
              <w:rPr>
                <w:rFonts w:eastAsia="SimSun"/>
                <w:sz w:val="24"/>
                <w:szCs w:val="24"/>
                <w:lang w:eastAsia="zh-CN"/>
              </w:rPr>
              <w:t xml:space="preserve">причалы, пристани, здания и сооружения для размещения служб наблюдения и спасателей; </w:t>
            </w:r>
          </w:p>
        </w:tc>
        <w:tc>
          <w:tcPr>
            <w:tcW w:w="3249" w:type="dxa"/>
            <w:vMerge/>
            <w:vAlign w:val="center"/>
          </w:tcPr>
          <w:p w:rsidR="000D42EC" w:rsidRPr="00655522" w:rsidRDefault="000D42EC" w:rsidP="00BF7B87">
            <w:pPr>
              <w:spacing w:line="240" w:lineRule="auto"/>
              <w:ind w:firstLine="426"/>
              <w:jc w:val="left"/>
              <w:rPr>
                <w:sz w:val="24"/>
                <w:szCs w:val="24"/>
                <w:lang w:eastAsia="ar-SA"/>
              </w:rPr>
            </w:pPr>
          </w:p>
        </w:tc>
      </w:tr>
      <w:tr w:rsidR="00655522" w:rsidRPr="00655522" w:rsidTr="00BF7B87">
        <w:trPr>
          <w:trHeight w:val="20"/>
        </w:trPr>
        <w:tc>
          <w:tcPr>
            <w:tcW w:w="3249" w:type="dxa"/>
          </w:tcPr>
          <w:p w:rsidR="000D42EC" w:rsidRPr="00655522" w:rsidRDefault="000D42EC" w:rsidP="00BF7B87">
            <w:pPr>
              <w:keepLines w:val="0"/>
              <w:overflowPunct/>
              <w:autoSpaceDE/>
              <w:autoSpaceDN/>
              <w:adjustRightInd/>
              <w:spacing w:line="240" w:lineRule="auto"/>
              <w:ind w:firstLine="0"/>
              <w:jc w:val="left"/>
              <w:rPr>
                <w:rFonts w:eastAsia="SimSun"/>
                <w:sz w:val="24"/>
                <w:szCs w:val="24"/>
                <w:lang w:eastAsia="zh-CN"/>
              </w:rPr>
            </w:pPr>
            <w:r w:rsidRPr="00655522">
              <w:rPr>
                <w:rFonts w:eastAsia="SimSun"/>
                <w:sz w:val="24"/>
                <w:szCs w:val="24"/>
                <w:lang w:eastAsia="zh-CN"/>
              </w:rPr>
              <w:t>[5.1] – Спорт</w:t>
            </w:r>
          </w:p>
          <w:p w:rsidR="000D42EC" w:rsidRPr="00655522" w:rsidRDefault="000D42EC" w:rsidP="00BF7B87">
            <w:pPr>
              <w:keepLines w:val="0"/>
              <w:overflowPunct/>
              <w:autoSpaceDE/>
              <w:autoSpaceDN/>
              <w:adjustRightInd/>
              <w:spacing w:line="240" w:lineRule="auto"/>
              <w:ind w:firstLine="0"/>
              <w:jc w:val="left"/>
              <w:rPr>
                <w:rFonts w:eastAsia="SimSun"/>
                <w:sz w:val="24"/>
                <w:szCs w:val="24"/>
                <w:lang w:eastAsia="zh-CN"/>
              </w:rPr>
            </w:pPr>
          </w:p>
          <w:p w:rsidR="000D42EC" w:rsidRPr="00655522" w:rsidRDefault="000D42EC" w:rsidP="00BF7B87">
            <w:pPr>
              <w:keepLines w:val="0"/>
              <w:overflowPunct/>
              <w:autoSpaceDE/>
              <w:autoSpaceDN/>
              <w:adjustRightInd/>
              <w:spacing w:line="240" w:lineRule="auto"/>
              <w:ind w:firstLine="0"/>
              <w:jc w:val="left"/>
              <w:rPr>
                <w:rFonts w:eastAsia="SimSun"/>
                <w:sz w:val="24"/>
                <w:szCs w:val="24"/>
                <w:lang w:eastAsia="zh-CN"/>
              </w:rPr>
            </w:pPr>
          </w:p>
          <w:p w:rsidR="000D42EC" w:rsidRPr="00655522" w:rsidRDefault="000D42EC" w:rsidP="00BF7B87">
            <w:pPr>
              <w:keepLines w:val="0"/>
              <w:overflowPunct/>
              <w:autoSpaceDE/>
              <w:autoSpaceDN/>
              <w:adjustRightInd/>
              <w:spacing w:line="240" w:lineRule="auto"/>
              <w:ind w:firstLine="0"/>
              <w:jc w:val="left"/>
              <w:rPr>
                <w:sz w:val="24"/>
                <w:szCs w:val="24"/>
                <w:lang w:eastAsia="ar-SA"/>
              </w:rPr>
            </w:pPr>
          </w:p>
        </w:tc>
        <w:tc>
          <w:tcPr>
            <w:tcW w:w="3249" w:type="dxa"/>
            <w:vAlign w:val="center"/>
          </w:tcPr>
          <w:p w:rsidR="000D42EC" w:rsidRPr="00655522" w:rsidRDefault="000D42EC" w:rsidP="00BF7B87">
            <w:pPr>
              <w:keepLines w:val="0"/>
              <w:widowControl w:val="0"/>
              <w:overflowPunct/>
              <w:spacing w:line="240" w:lineRule="auto"/>
              <w:ind w:firstLine="284"/>
              <w:jc w:val="left"/>
              <w:rPr>
                <w:sz w:val="24"/>
                <w:szCs w:val="24"/>
                <w:lang w:eastAsia="ar-SA"/>
              </w:rPr>
            </w:pPr>
            <w:r w:rsidRPr="00655522">
              <w:rPr>
                <w:sz w:val="24"/>
                <w:szCs w:val="24"/>
                <w:lang w:eastAsia="ar-SA"/>
              </w:rPr>
              <w:t>Спортивные площадки, велосипедные и прогулочные дорожки;</w:t>
            </w:r>
          </w:p>
          <w:p w:rsidR="000D42EC" w:rsidRPr="00655522" w:rsidRDefault="000D42EC" w:rsidP="00BF7B87">
            <w:pPr>
              <w:keepLines w:val="0"/>
              <w:widowControl w:val="0"/>
              <w:overflowPunct/>
              <w:spacing w:line="240" w:lineRule="auto"/>
              <w:ind w:firstLine="284"/>
              <w:jc w:val="left"/>
              <w:rPr>
                <w:sz w:val="24"/>
                <w:szCs w:val="24"/>
                <w:lang w:eastAsia="ar-SA"/>
              </w:rPr>
            </w:pPr>
            <w:r w:rsidRPr="00655522">
              <w:rPr>
                <w:sz w:val="24"/>
                <w:szCs w:val="24"/>
                <w:lang w:eastAsia="ar-SA"/>
              </w:rPr>
              <w:t>спортзалы, залы рекреации (с бассейнами или без);</w:t>
            </w:r>
          </w:p>
          <w:p w:rsidR="000D42EC" w:rsidRPr="00655522" w:rsidRDefault="000D42EC" w:rsidP="00BF7B87">
            <w:pPr>
              <w:keepLines w:val="0"/>
              <w:widowControl w:val="0"/>
              <w:overflowPunct/>
              <w:spacing w:line="240" w:lineRule="auto"/>
              <w:ind w:firstLine="284"/>
              <w:jc w:val="left"/>
              <w:rPr>
                <w:sz w:val="24"/>
                <w:szCs w:val="24"/>
                <w:lang w:eastAsia="ar-SA"/>
              </w:rPr>
            </w:pPr>
            <w:r w:rsidRPr="00655522">
              <w:rPr>
                <w:sz w:val="24"/>
                <w:szCs w:val="24"/>
                <w:lang w:eastAsia="ar-SA"/>
              </w:rPr>
              <w:t>тренировочные базы</w:t>
            </w:r>
          </w:p>
        </w:tc>
        <w:tc>
          <w:tcPr>
            <w:tcW w:w="3249" w:type="dxa"/>
            <w:vMerge/>
            <w:vAlign w:val="center"/>
          </w:tcPr>
          <w:p w:rsidR="000D42EC" w:rsidRPr="00655522" w:rsidRDefault="000D42EC" w:rsidP="00BF7B87">
            <w:pPr>
              <w:spacing w:line="240" w:lineRule="auto"/>
              <w:ind w:firstLine="426"/>
              <w:jc w:val="left"/>
              <w:rPr>
                <w:sz w:val="24"/>
                <w:szCs w:val="24"/>
                <w:lang w:eastAsia="ar-SA"/>
              </w:rPr>
            </w:pPr>
          </w:p>
        </w:tc>
      </w:tr>
      <w:tr w:rsidR="00655522" w:rsidRPr="00655522" w:rsidTr="00BF7B87">
        <w:trPr>
          <w:trHeight w:val="20"/>
        </w:trPr>
        <w:tc>
          <w:tcPr>
            <w:tcW w:w="3249" w:type="dxa"/>
          </w:tcPr>
          <w:p w:rsidR="000D42EC" w:rsidRPr="00655522" w:rsidRDefault="000D42EC" w:rsidP="00BF7B87">
            <w:pPr>
              <w:keepLines w:val="0"/>
              <w:overflowPunct/>
              <w:autoSpaceDE/>
              <w:autoSpaceDN/>
              <w:adjustRightInd/>
              <w:spacing w:line="240" w:lineRule="auto"/>
              <w:ind w:firstLine="0"/>
              <w:rPr>
                <w:rFonts w:eastAsia="SimSun"/>
                <w:sz w:val="24"/>
                <w:szCs w:val="24"/>
                <w:lang w:eastAsia="zh-CN"/>
              </w:rPr>
            </w:pPr>
            <w:r w:rsidRPr="00655522">
              <w:rPr>
                <w:rFonts w:eastAsia="SimSun"/>
                <w:sz w:val="24"/>
                <w:szCs w:val="24"/>
                <w:lang w:eastAsia="zh-CN"/>
              </w:rPr>
              <w:t>[4.8] – Развлечения</w:t>
            </w:r>
          </w:p>
          <w:p w:rsidR="000D42EC" w:rsidRPr="00655522" w:rsidRDefault="000D42EC" w:rsidP="00BF7B87">
            <w:pPr>
              <w:widowControl w:val="0"/>
              <w:spacing w:line="240" w:lineRule="auto"/>
              <w:rPr>
                <w:sz w:val="24"/>
                <w:szCs w:val="24"/>
              </w:rPr>
            </w:pPr>
          </w:p>
        </w:tc>
        <w:tc>
          <w:tcPr>
            <w:tcW w:w="3249" w:type="dxa"/>
          </w:tcPr>
          <w:p w:rsidR="000D42EC" w:rsidRPr="00655522" w:rsidRDefault="000D42EC" w:rsidP="00BF7B87">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Дискотеки и танцевальные площадки, аквапарки, боулинг, аттракционы, игровые автоматы (кроме игрового оборудования, используемого для проведения азартных игр) и игровые площадки;</w:t>
            </w:r>
          </w:p>
        </w:tc>
        <w:tc>
          <w:tcPr>
            <w:tcW w:w="3249" w:type="dxa"/>
            <w:vMerge/>
            <w:vAlign w:val="center"/>
          </w:tcPr>
          <w:p w:rsidR="000D42EC" w:rsidRPr="00655522" w:rsidRDefault="000D42EC" w:rsidP="00BF7B87">
            <w:pPr>
              <w:spacing w:line="240" w:lineRule="auto"/>
              <w:ind w:firstLine="426"/>
              <w:jc w:val="left"/>
              <w:rPr>
                <w:sz w:val="24"/>
                <w:szCs w:val="24"/>
                <w:lang w:eastAsia="ar-SA"/>
              </w:rPr>
            </w:pPr>
          </w:p>
        </w:tc>
      </w:tr>
      <w:tr w:rsidR="00655522" w:rsidRPr="00655522" w:rsidTr="0007490B">
        <w:trPr>
          <w:trHeight w:val="678"/>
        </w:trPr>
        <w:tc>
          <w:tcPr>
            <w:tcW w:w="3249" w:type="dxa"/>
          </w:tcPr>
          <w:p w:rsidR="000D42EC" w:rsidRPr="00655522" w:rsidRDefault="000D42EC" w:rsidP="00BF7B87">
            <w:pPr>
              <w:widowControl w:val="0"/>
              <w:spacing w:line="240" w:lineRule="auto"/>
              <w:ind w:firstLine="0"/>
              <w:rPr>
                <w:sz w:val="24"/>
                <w:szCs w:val="24"/>
              </w:rPr>
            </w:pPr>
            <w:r w:rsidRPr="00655522">
              <w:rPr>
                <w:rFonts w:eastAsia="SimSun"/>
                <w:sz w:val="24"/>
                <w:szCs w:val="24"/>
                <w:lang w:eastAsia="zh-CN"/>
              </w:rPr>
              <w:t>[3.4.1] – Амбулаторно-поликлиническое обслуживание</w:t>
            </w:r>
          </w:p>
        </w:tc>
        <w:tc>
          <w:tcPr>
            <w:tcW w:w="3249" w:type="dxa"/>
          </w:tcPr>
          <w:p w:rsidR="000D42EC" w:rsidRPr="00655522" w:rsidRDefault="000D42EC" w:rsidP="00BF7B87">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Пункты оказания первой медицинской помощи;</w:t>
            </w:r>
          </w:p>
        </w:tc>
        <w:tc>
          <w:tcPr>
            <w:tcW w:w="3249" w:type="dxa"/>
            <w:vMerge w:val="restart"/>
          </w:tcPr>
          <w:p w:rsidR="000D42EC" w:rsidRPr="00655522" w:rsidRDefault="000D42EC" w:rsidP="00BF7B87">
            <w:pPr>
              <w:keepLines w:val="0"/>
              <w:widowControl w:val="0"/>
              <w:overflowPunct/>
              <w:spacing w:line="240" w:lineRule="auto"/>
              <w:ind w:firstLine="284"/>
              <w:jc w:val="left"/>
              <w:rPr>
                <w:sz w:val="24"/>
                <w:szCs w:val="24"/>
                <w:lang w:eastAsia="ar-SA"/>
              </w:rPr>
            </w:pPr>
            <w:r w:rsidRPr="00655522">
              <w:rPr>
                <w:sz w:val="24"/>
                <w:szCs w:val="24"/>
                <w:lang w:eastAsia="ar-SA"/>
              </w:rPr>
              <w:t>минимальная площадь земельного участка – 10 кв. м;</w:t>
            </w:r>
          </w:p>
          <w:p w:rsidR="000D42EC" w:rsidRPr="00655522" w:rsidRDefault="000D42EC" w:rsidP="00BF7B87">
            <w:pPr>
              <w:keepLines w:val="0"/>
              <w:tabs>
                <w:tab w:val="left" w:pos="1134"/>
              </w:tabs>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минимальный отступ от границ земельного участка, за пределами которых запрещено строительство зданий, строений, сооружений - 1 м;</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максимальное количество надземных этажей – 5 этажей;</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максимальная высота зданий, строений, сооружений от уровня земли - 30 м;</w:t>
            </w:r>
          </w:p>
          <w:p w:rsidR="000D42EC" w:rsidRPr="00655522" w:rsidRDefault="000D42EC" w:rsidP="00BF7B87">
            <w:pPr>
              <w:tabs>
                <w:tab w:val="left" w:pos="1134"/>
              </w:tabs>
              <w:spacing w:line="240" w:lineRule="auto"/>
              <w:ind w:firstLine="426"/>
              <w:jc w:val="left"/>
              <w:rPr>
                <w:rFonts w:eastAsia="SimSun"/>
                <w:sz w:val="24"/>
                <w:szCs w:val="24"/>
                <w:lang w:eastAsia="zh-CN"/>
              </w:rPr>
            </w:pPr>
            <w:r w:rsidRPr="00655522">
              <w:rPr>
                <w:rFonts w:eastAsia="SimSun"/>
                <w:sz w:val="24"/>
                <w:szCs w:val="24"/>
                <w:lang w:eastAsia="zh-CN"/>
              </w:rPr>
              <w:t xml:space="preserve">максимальный процент </w:t>
            </w:r>
            <w:r w:rsidRPr="00655522">
              <w:rPr>
                <w:rFonts w:eastAsia="SimSun"/>
                <w:sz w:val="24"/>
                <w:szCs w:val="24"/>
                <w:lang w:eastAsia="zh-CN"/>
              </w:rPr>
              <w:lastRenderedPageBreak/>
              <w:t>застройки в границах земельного участка – 80%</w:t>
            </w:r>
          </w:p>
        </w:tc>
      </w:tr>
      <w:tr w:rsidR="00655522" w:rsidRPr="00655522" w:rsidTr="00BF7B87">
        <w:trPr>
          <w:trHeight w:val="2859"/>
        </w:trPr>
        <w:tc>
          <w:tcPr>
            <w:tcW w:w="3249" w:type="dxa"/>
          </w:tcPr>
          <w:p w:rsidR="000D42EC" w:rsidRPr="00655522" w:rsidRDefault="000D42EC" w:rsidP="00BF7B87">
            <w:pPr>
              <w:widowControl w:val="0"/>
              <w:spacing w:line="240" w:lineRule="auto"/>
              <w:ind w:firstLine="0"/>
              <w:rPr>
                <w:sz w:val="24"/>
                <w:szCs w:val="24"/>
              </w:rPr>
            </w:pPr>
            <w:r w:rsidRPr="00655522">
              <w:rPr>
                <w:rFonts w:eastAsia="SimSun"/>
                <w:sz w:val="24"/>
                <w:szCs w:val="24"/>
                <w:lang w:eastAsia="zh-CN"/>
              </w:rPr>
              <w:t>[</w:t>
            </w:r>
            <w:r w:rsidRPr="00655522">
              <w:rPr>
                <w:sz w:val="24"/>
                <w:szCs w:val="24"/>
                <w:lang w:eastAsia="zh-CN"/>
              </w:rPr>
              <w:t>8.3</w:t>
            </w:r>
            <w:r w:rsidRPr="00655522">
              <w:rPr>
                <w:rFonts w:eastAsia="SimSun"/>
                <w:sz w:val="24"/>
                <w:szCs w:val="24"/>
                <w:lang w:eastAsia="zh-CN"/>
              </w:rPr>
              <w:t>] - Обеспечение внутреннего правопорядка</w:t>
            </w:r>
          </w:p>
        </w:tc>
        <w:tc>
          <w:tcPr>
            <w:tcW w:w="3249" w:type="dxa"/>
          </w:tcPr>
          <w:p w:rsidR="000D42EC" w:rsidRPr="00655522" w:rsidRDefault="000D42EC" w:rsidP="00BF7B87">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Пункты охраны общественного порядка;</w:t>
            </w:r>
          </w:p>
          <w:p w:rsidR="000D42EC" w:rsidRPr="00655522" w:rsidRDefault="000D42EC" w:rsidP="00BF7B87">
            <w:pPr>
              <w:keepLines w:val="0"/>
              <w:overflowPunct/>
              <w:spacing w:line="240" w:lineRule="auto"/>
              <w:ind w:firstLine="426"/>
              <w:rPr>
                <w:rFonts w:eastAsia="SimSun"/>
                <w:sz w:val="24"/>
                <w:szCs w:val="24"/>
                <w:lang w:eastAsia="zh-CN"/>
              </w:rPr>
            </w:pPr>
            <w:r w:rsidRPr="00655522">
              <w:rPr>
                <w:rFonts w:eastAsia="SimSun"/>
                <w:sz w:val="24"/>
                <w:szCs w:val="24"/>
                <w:lang w:eastAsia="zh-CN"/>
              </w:rPr>
              <w:t>Объекты гражданской обороны (убежища, противорадиационные укрытия и т.п.); объекты пожарной охраны, пожарные депо;</w:t>
            </w:r>
          </w:p>
        </w:tc>
        <w:tc>
          <w:tcPr>
            <w:tcW w:w="3249" w:type="dxa"/>
            <w:vMerge/>
          </w:tcPr>
          <w:p w:rsidR="000D42EC" w:rsidRPr="00655522" w:rsidRDefault="000D42EC" w:rsidP="00BF7B87">
            <w:pPr>
              <w:tabs>
                <w:tab w:val="left" w:pos="1134"/>
              </w:tabs>
              <w:spacing w:line="240" w:lineRule="auto"/>
              <w:ind w:firstLine="426"/>
              <w:jc w:val="left"/>
              <w:rPr>
                <w:rFonts w:eastAsia="SimSun"/>
                <w:sz w:val="24"/>
                <w:szCs w:val="24"/>
                <w:lang w:eastAsia="zh-CN"/>
              </w:rPr>
            </w:pPr>
          </w:p>
        </w:tc>
      </w:tr>
      <w:tr w:rsidR="00655522" w:rsidRPr="00655522" w:rsidTr="00BF7B87">
        <w:trPr>
          <w:trHeight w:val="20"/>
        </w:trPr>
        <w:tc>
          <w:tcPr>
            <w:tcW w:w="3249" w:type="dxa"/>
          </w:tcPr>
          <w:p w:rsidR="000D42EC" w:rsidRPr="00655522" w:rsidRDefault="000D42EC" w:rsidP="00BF7B87">
            <w:pPr>
              <w:widowControl w:val="0"/>
              <w:spacing w:line="240" w:lineRule="auto"/>
              <w:ind w:firstLine="0"/>
              <w:rPr>
                <w:sz w:val="24"/>
                <w:szCs w:val="24"/>
              </w:rPr>
            </w:pPr>
            <w:r w:rsidRPr="00655522">
              <w:rPr>
                <w:rFonts w:eastAsia="SimSun"/>
                <w:sz w:val="24"/>
                <w:szCs w:val="24"/>
                <w:lang w:eastAsia="zh-CN"/>
              </w:rPr>
              <w:lastRenderedPageBreak/>
              <w:t>[</w:t>
            </w:r>
            <w:r w:rsidRPr="00655522">
              <w:rPr>
                <w:sz w:val="24"/>
                <w:szCs w:val="24"/>
                <w:lang w:eastAsia="zh-CN"/>
              </w:rPr>
              <w:t>4.4</w:t>
            </w:r>
            <w:r w:rsidRPr="00655522">
              <w:rPr>
                <w:rFonts w:eastAsia="SimSun"/>
                <w:sz w:val="24"/>
                <w:szCs w:val="24"/>
                <w:lang w:eastAsia="zh-CN"/>
              </w:rPr>
              <w:t>] - Магазины</w:t>
            </w:r>
          </w:p>
        </w:tc>
        <w:tc>
          <w:tcPr>
            <w:tcW w:w="3249" w:type="dxa"/>
            <w:vAlign w:val="center"/>
          </w:tcPr>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Магазины продовольственных, промышленных и смешанных товаров; аптеки</w:t>
            </w:r>
          </w:p>
        </w:tc>
        <w:tc>
          <w:tcPr>
            <w:tcW w:w="3249" w:type="dxa"/>
            <w:vMerge w:val="restart"/>
            <w:vAlign w:val="center"/>
          </w:tcPr>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минимальная/максимальная площадь земельных участков  – 10/25000 кв. м;</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максимальный процент застройки в границах земельного участка – 40%;</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максимальное количество надземных этажей – 5 этажей;</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максимальная высота зданий, строений, сооружений от уровня земли - 25 м;</w:t>
            </w:r>
          </w:p>
          <w:p w:rsidR="000D42EC" w:rsidRPr="00655522" w:rsidRDefault="000D42EC" w:rsidP="009F650B">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минимальный отступ от границ земельного участка, за пределами которых запрещено строительство зданий, строений, сооружений - 3 м;</w:t>
            </w:r>
          </w:p>
        </w:tc>
      </w:tr>
      <w:tr w:rsidR="00655522" w:rsidRPr="00655522" w:rsidTr="00BF7B87">
        <w:trPr>
          <w:trHeight w:val="846"/>
        </w:trPr>
        <w:tc>
          <w:tcPr>
            <w:tcW w:w="3249" w:type="dxa"/>
          </w:tcPr>
          <w:p w:rsidR="000D42EC" w:rsidRPr="00655522" w:rsidRDefault="000D42EC" w:rsidP="00BF7B87">
            <w:pPr>
              <w:ind w:firstLine="0"/>
              <w:rPr>
                <w:sz w:val="24"/>
                <w:szCs w:val="24"/>
              </w:rPr>
            </w:pPr>
            <w:r w:rsidRPr="00655522">
              <w:rPr>
                <w:rFonts w:eastAsia="SimSun"/>
                <w:sz w:val="24"/>
                <w:szCs w:val="24"/>
                <w:lang w:eastAsia="zh-CN"/>
              </w:rPr>
              <w:t xml:space="preserve">[4.7] – </w:t>
            </w:r>
            <w:r w:rsidRPr="00655522">
              <w:rPr>
                <w:sz w:val="24"/>
                <w:szCs w:val="24"/>
              </w:rPr>
              <w:t>Гостиничное обслуживание</w:t>
            </w:r>
          </w:p>
        </w:tc>
        <w:tc>
          <w:tcPr>
            <w:tcW w:w="3249" w:type="dxa"/>
          </w:tcPr>
          <w:p w:rsidR="000D42EC" w:rsidRPr="00655522" w:rsidRDefault="000D42EC" w:rsidP="00BF7B87">
            <w:pPr>
              <w:jc w:val="left"/>
              <w:rPr>
                <w:rFonts w:eastAsia="SimSun"/>
                <w:sz w:val="24"/>
                <w:szCs w:val="24"/>
                <w:lang w:eastAsia="zh-CN"/>
              </w:rPr>
            </w:pPr>
            <w:r w:rsidRPr="00655522">
              <w:rPr>
                <w:rFonts w:eastAsia="SimSun"/>
                <w:sz w:val="24"/>
                <w:szCs w:val="24"/>
                <w:lang w:eastAsia="zh-CN"/>
              </w:rPr>
              <w:t>Гостиницы;</w:t>
            </w:r>
          </w:p>
        </w:tc>
        <w:tc>
          <w:tcPr>
            <w:tcW w:w="3249" w:type="dxa"/>
            <w:vMerge/>
            <w:vAlign w:val="center"/>
          </w:tcPr>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p>
        </w:tc>
      </w:tr>
      <w:tr w:rsidR="00655522" w:rsidRPr="00655522" w:rsidTr="00BF7B87">
        <w:trPr>
          <w:trHeight w:val="20"/>
        </w:trPr>
        <w:tc>
          <w:tcPr>
            <w:tcW w:w="3249" w:type="dxa"/>
          </w:tcPr>
          <w:p w:rsidR="000D42EC" w:rsidRPr="00655522" w:rsidRDefault="000D42EC" w:rsidP="00BF7B87">
            <w:pPr>
              <w:keepLines w:val="0"/>
              <w:overflowPunct/>
              <w:autoSpaceDE/>
              <w:autoSpaceDN/>
              <w:adjustRightInd/>
              <w:spacing w:line="240" w:lineRule="auto"/>
              <w:ind w:firstLine="0"/>
              <w:rPr>
                <w:sz w:val="24"/>
                <w:szCs w:val="24"/>
              </w:rPr>
            </w:pPr>
            <w:r w:rsidRPr="00655522">
              <w:rPr>
                <w:rFonts w:eastAsia="SimSun"/>
                <w:sz w:val="24"/>
                <w:szCs w:val="24"/>
                <w:lang w:eastAsia="zh-CN"/>
              </w:rPr>
              <w:t xml:space="preserve">[4.6] – </w:t>
            </w:r>
            <w:r w:rsidRPr="00655522">
              <w:rPr>
                <w:sz w:val="24"/>
                <w:szCs w:val="24"/>
              </w:rPr>
              <w:t>Общественное питание</w:t>
            </w:r>
          </w:p>
        </w:tc>
        <w:tc>
          <w:tcPr>
            <w:tcW w:w="3249" w:type="dxa"/>
          </w:tcPr>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Кафе, закусочные, бары, рестораны не более 50 посадочных мест;</w:t>
            </w:r>
          </w:p>
        </w:tc>
        <w:tc>
          <w:tcPr>
            <w:tcW w:w="3249" w:type="dxa"/>
            <w:vMerge/>
            <w:vAlign w:val="center"/>
          </w:tcPr>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p>
        </w:tc>
      </w:tr>
      <w:tr w:rsidR="00655522" w:rsidRPr="00655522" w:rsidTr="00BF7B87">
        <w:trPr>
          <w:trHeight w:val="421"/>
        </w:trPr>
        <w:tc>
          <w:tcPr>
            <w:tcW w:w="3249" w:type="dxa"/>
          </w:tcPr>
          <w:p w:rsidR="000D42EC" w:rsidRPr="00655522" w:rsidRDefault="000D42EC" w:rsidP="00BF7B87">
            <w:pPr>
              <w:widowControl w:val="0"/>
              <w:spacing w:line="240" w:lineRule="auto"/>
              <w:ind w:firstLine="0"/>
              <w:rPr>
                <w:sz w:val="24"/>
                <w:szCs w:val="24"/>
              </w:rPr>
            </w:pPr>
            <w:r w:rsidRPr="00655522">
              <w:rPr>
                <w:rFonts w:eastAsia="SimSun"/>
                <w:sz w:val="24"/>
                <w:szCs w:val="24"/>
                <w:lang w:eastAsia="zh-CN"/>
              </w:rPr>
              <w:t>[3.7] - Религиозное использование</w:t>
            </w:r>
          </w:p>
        </w:tc>
        <w:tc>
          <w:tcPr>
            <w:tcW w:w="3249" w:type="dxa"/>
          </w:tcPr>
          <w:p w:rsidR="000D42EC" w:rsidRPr="00655522" w:rsidRDefault="000D42EC" w:rsidP="00BF7B87">
            <w:pPr>
              <w:keepLines w:val="0"/>
              <w:overflowPunct/>
              <w:autoSpaceDE/>
              <w:autoSpaceDN/>
              <w:adjustRightInd/>
              <w:spacing w:line="240" w:lineRule="auto"/>
              <w:ind w:firstLine="284"/>
              <w:jc w:val="left"/>
              <w:rPr>
                <w:rFonts w:eastAsia="SimSun"/>
                <w:sz w:val="24"/>
                <w:szCs w:val="24"/>
                <w:lang w:eastAsia="zh-CN"/>
              </w:rPr>
            </w:pPr>
            <w:proofErr w:type="gramStart"/>
            <w:r w:rsidRPr="00655522">
              <w:rPr>
                <w:rFonts w:eastAsia="SimSun"/>
                <w:sz w:val="24"/>
                <w:szCs w:val="24"/>
                <w:lang w:eastAsia="zh-CN"/>
              </w:rPr>
              <w:t>Объекты капитального строительства, предназначенные для отправления религиозных обрядов (церкви, соборы, храмы, часовни, монастыри, мечети, молельные дома);</w:t>
            </w:r>
            <w:proofErr w:type="gramEnd"/>
          </w:p>
          <w:p w:rsidR="000D42EC" w:rsidRPr="00655522" w:rsidRDefault="000D42EC" w:rsidP="00BF7B87">
            <w:pPr>
              <w:keepLines w:val="0"/>
              <w:overflowPunct/>
              <w:autoSpaceDE/>
              <w:autoSpaceDN/>
              <w:adjustRightInd/>
              <w:spacing w:line="240" w:lineRule="auto"/>
              <w:ind w:firstLine="284"/>
              <w:jc w:val="left"/>
              <w:rPr>
                <w:rFonts w:eastAsia="SimSun"/>
                <w:sz w:val="24"/>
                <w:szCs w:val="24"/>
                <w:lang w:eastAsia="zh-CN"/>
              </w:rPr>
            </w:pPr>
          </w:p>
        </w:tc>
        <w:tc>
          <w:tcPr>
            <w:tcW w:w="3249" w:type="dxa"/>
          </w:tcPr>
          <w:p w:rsidR="000D42EC" w:rsidRPr="00655522" w:rsidRDefault="000D42EC" w:rsidP="00BF7B87">
            <w:pPr>
              <w:keepLines w:val="0"/>
              <w:overflowPunct/>
              <w:autoSpaceDE/>
              <w:autoSpaceDN/>
              <w:adjustRightInd/>
              <w:spacing w:line="240" w:lineRule="auto"/>
              <w:ind w:firstLine="284"/>
              <w:jc w:val="left"/>
              <w:rPr>
                <w:rFonts w:eastAsia="SimSun"/>
                <w:sz w:val="24"/>
                <w:szCs w:val="24"/>
                <w:lang w:eastAsia="zh-CN"/>
              </w:rPr>
            </w:pPr>
            <w:r w:rsidRPr="00655522">
              <w:rPr>
                <w:rFonts w:eastAsia="SimSun"/>
                <w:sz w:val="24"/>
                <w:szCs w:val="24"/>
                <w:lang w:eastAsia="zh-CN"/>
              </w:rPr>
              <w:t>- минимальная площадь земельного участка - 100 кв. м;</w:t>
            </w:r>
          </w:p>
          <w:p w:rsidR="000D42EC" w:rsidRPr="00655522" w:rsidRDefault="000D42EC" w:rsidP="00BF7B87">
            <w:pPr>
              <w:keepLines w:val="0"/>
              <w:overflowPunct/>
              <w:autoSpaceDE/>
              <w:autoSpaceDN/>
              <w:adjustRightInd/>
              <w:spacing w:line="240" w:lineRule="auto"/>
              <w:ind w:firstLine="284"/>
              <w:jc w:val="left"/>
              <w:rPr>
                <w:sz w:val="24"/>
                <w:szCs w:val="24"/>
                <w:lang w:eastAsia="ar-SA"/>
              </w:rPr>
            </w:pPr>
            <w:r w:rsidRPr="00655522">
              <w:rPr>
                <w:rFonts w:eastAsia="SimSun"/>
                <w:sz w:val="24"/>
                <w:szCs w:val="24"/>
                <w:lang w:eastAsia="zh-CN"/>
              </w:rPr>
              <w:t xml:space="preserve">- минимальные отступы от границ участка - 3 м,  </w:t>
            </w:r>
            <w:r w:rsidRPr="00655522">
              <w:rPr>
                <w:sz w:val="24"/>
                <w:szCs w:val="24"/>
                <w:lang w:eastAsia="ar-SA"/>
              </w:rPr>
              <w:t>с учетом соблюдения требований технических регламентов;</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максимальное количество надземных этажей – 4 этажей;</w:t>
            </w:r>
          </w:p>
          <w:p w:rsidR="000D42EC" w:rsidRPr="00655522" w:rsidRDefault="000D42EC" w:rsidP="00BF7B87">
            <w:pPr>
              <w:keepLines w:val="0"/>
              <w:overflowPunct/>
              <w:autoSpaceDE/>
              <w:autoSpaceDN/>
              <w:adjustRightInd/>
              <w:spacing w:line="240" w:lineRule="auto"/>
              <w:ind w:firstLine="284"/>
              <w:jc w:val="left"/>
              <w:rPr>
                <w:rFonts w:eastAsia="SimSun"/>
                <w:sz w:val="24"/>
                <w:szCs w:val="24"/>
                <w:lang w:eastAsia="zh-CN"/>
              </w:rPr>
            </w:pPr>
            <w:r w:rsidRPr="00655522">
              <w:rPr>
                <w:rFonts w:eastAsia="SimSun"/>
                <w:sz w:val="24"/>
                <w:szCs w:val="24"/>
                <w:lang w:eastAsia="zh-CN"/>
              </w:rPr>
              <w:t>- максимальная высота зданий - 30 м от планировочной отметки земли;</w:t>
            </w:r>
          </w:p>
          <w:p w:rsidR="000D42EC" w:rsidRPr="00655522" w:rsidRDefault="000D42EC" w:rsidP="00BF7B87">
            <w:pPr>
              <w:keepLines w:val="0"/>
              <w:overflowPunct/>
              <w:autoSpaceDE/>
              <w:autoSpaceDN/>
              <w:adjustRightInd/>
              <w:spacing w:line="240" w:lineRule="auto"/>
              <w:ind w:firstLine="284"/>
              <w:jc w:val="left"/>
              <w:rPr>
                <w:rFonts w:eastAsia="SimSun"/>
                <w:sz w:val="24"/>
                <w:szCs w:val="24"/>
                <w:lang w:eastAsia="zh-CN"/>
              </w:rPr>
            </w:pPr>
            <w:r w:rsidRPr="00655522">
              <w:rPr>
                <w:rFonts w:eastAsia="SimSun"/>
                <w:sz w:val="24"/>
                <w:szCs w:val="24"/>
                <w:lang w:eastAsia="zh-CN"/>
              </w:rPr>
              <w:t>- максимальный процент застройки в границах земельного участка – 50%.</w:t>
            </w:r>
          </w:p>
        </w:tc>
      </w:tr>
      <w:tr w:rsidR="00655522" w:rsidRPr="00655522" w:rsidTr="00BF7B87">
        <w:trPr>
          <w:trHeight w:val="2758"/>
        </w:trPr>
        <w:tc>
          <w:tcPr>
            <w:tcW w:w="3249" w:type="dxa"/>
          </w:tcPr>
          <w:p w:rsidR="000D42EC" w:rsidRPr="00655522" w:rsidRDefault="000D42EC" w:rsidP="00BF7B87">
            <w:pPr>
              <w:keepLines w:val="0"/>
              <w:overflowPunct/>
              <w:autoSpaceDE/>
              <w:autoSpaceDN/>
              <w:adjustRightInd/>
              <w:spacing w:line="240" w:lineRule="auto"/>
              <w:ind w:firstLine="0"/>
              <w:jc w:val="left"/>
              <w:rPr>
                <w:rFonts w:eastAsia="SimSun"/>
                <w:sz w:val="24"/>
                <w:szCs w:val="24"/>
                <w:lang w:eastAsia="zh-CN"/>
              </w:rPr>
            </w:pPr>
            <w:r w:rsidRPr="00655522">
              <w:rPr>
                <w:rFonts w:eastAsia="SimSun"/>
                <w:sz w:val="24"/>
                <w:szCs w:val="24"/>
                <w:lang w:eastAsia="zh-CN"/>
              </w:rPr>
              <w:lastRenderedPageBreak/>
              <w:t>[3.5.1] - Дошкольное, начальное и среднее общее образование</w:t>
            </w:r>
          </w:p>
        </w:tc>
        <w:tc>
          <w:tcPr>
            <w:tcW w:w="3249" w:type="dxa"/>
          </w:tcPr>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proofErr w:type="gramStart"/>
            <w:r w:rsidRPr="00655522">
              <w:rPr>
                <w:rFonts w:eastAsia="SimSun"/>
                <w:sz w:val="24"/>
                <w:szCs w:val="24"/>
                <w:lang w:eastAsia="zh-CN"/>
              </w:rPr>
              <w:t xml:space="preserve">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w:t>
            </w:r>
            <w:proofErr w:type="gramEnd"/>
          </w:p>
        </w:tc>
        <w:tc>
          <w:tcPr>
            <w:tcW w:w="3249" w:type="dxa"/>
          </w:tcPr>
          <w:p w:rsidR="000D42EC" w:rsidRPr="00655522" w:rsidRDefault="000D42EC" w:rsidP="00BF7B87">
            <w:pPr>
              <w:keepLines w:val="0"/>
              <w:overflowPunct/>
              <w:autoSpaceDE/>
              <w:autoSpaceDN/>
              <w:adjustRightInd/>
              <w:spacing w:line="240" w:lineRule="auto"/>
              <w:ind w:left="33" w:firstLine="426"/>
              <w:jc w:val="left"/>
              <w:rPr>
                <w:rFonts w:eastAsia="SimSun"/>
                <w:sz w:val="24"/>
                <w:szCs w:val="24"/>
                <w:lang w:eastAsia="zh-CN"/>
              </w:rPr>
            </w:pPr>
            <w:r w:rsidRPr="00655522">
              <w:rPr>
                <w:rFonts w:eastAsia="SimSun"/>
                <w:sz w:val="24"/>
                <w:szCs w:val="24"/>
                <w:lang w:eastAsia="zh-CN"/>
              </w:rPr>
              <w:t>минимальная/максимальная площадь земельных участков  – 400-15000 кв. м;</w:t>
            </w:r>
          </w:p>
          <w:p w:rsidR="000D42EC" w:rsidRPr="00655522" w:rsidRDefault="000D42EC" w:rsidP="00BF7B87">
            <w:pPr>
              <w:keepLines w:val="0"/>
              <w:overflowPunct/>
              <w:autoSpaceDE/>
              <w:autoSpaceDN/>
              <w:adjustRightInd/>
              <w:spacing w:line="240" w:lineRule="auto"/>
              <w:ind w:left="33" w:firstLine="426"/>
              <w:jc w:val="left"/>
              <w:rPr>
                <w:rFonts w:eastAsia="SimSun"/>
                <w:sz w:val="24"/>
                <w:szCs w:val="24"/>
                <w:lang w:eastAsia="zh-CN"/>
              </w:rPr>
            </w:pPr>
            <w:r w:rsidRPr="00655522">
              <w:rPr>
                <w:rFonts w:eastAsia="SimSun"/>
                <w:sz w:val="24"/>
                <w:szCs w:val="24"/>
                <w:lang w:eastAsia="zh-CN"/>
              </w:rPr>
              <w:t>максимальный процент застройки в границах земельного участка – 40%;</w:t>
            </w:r>
          </w:p>
          <w:p w:rsidR="000D42EC" w:rsidRPr="00655522" w:rsidRDefault="000D42EC" w:rsidP="00BF7B87">
            <w:pPr>
              <w:keepLines w:val="0"/>
              <w:overflowPunct/>
              <w:autoSpaceDE/>
              <w:autoSpaceDN/>
              <w:adjustRightInd/>
              <w:spacing w:line="240" w:lineRule="auto"/>
              <w:ind w:left="33" w:firstLine="426"/>
              <w:jc w:val="left"/>
              <w:rPr>
                <w:rFonts w:eastAsia="SimSun"/>
                <w:sz w:val="24"/>
                <w:szCs w:val="24"/>
                <w:lang w:eastAsia="zh-CN"/>
              </w:rPr>
            </w:pPr>
            <w:r w:rsidRPr="00655522">
              <w:rPr>
                <w:rFonts w:eastAsia="SimSun"/>
                <w:sz w:val="24"/>
                <w:szCs w:val="24"/>
                <w:lang w:eastAsia="zh-CN"/>
              </w:rPr>
              <w:t>максимальное количество надземных этажей зданий – 4 этажа;</w:t>
            </w:r>
          </w:p>
        </w:tc>
      </w:tr>
      <w:tr w:rsidR="00655522" w:rsidRPr="00655522" w:rsidTr="00BF7B87">
        <w:trPr>
          <w:trHeight w:val="1671"/>
        </w:trPr>
        <w:tc>
          <w:tcPr>
            <w:tcW w:w="3249" w:type="dxa"/>
          </w:tcPr>
          <w:p w:rsidR="000D42EC" w:rsidRPr="00655522" w:rsidRDefault="000D42EC" w:rsidP="00BF7B87">
            <w:pPr>
              <w:keepLines w:val="0"/>
              <w:overflowPunct/>
              <w:autoSpaceDE/>
              <w:autoSpaceDN/>
              <w:adjustRightInd/>
              <w:spacing w:line="240" w:lineRule="auto"/>
              <w:ind w:firstLine="0"/>
              <w:jc w:val="left"/>
              <w:rPr>
                <w:rFonts w:eastAsia="SimSun"/>
                <w:sz w:val="24"/>
                <w:szCs w:val="24"/>
                <w:lang w:eastAsia="zh-CN"/>
              </w:rPr>
            </w:pPr>
            <w:r w:rsidRPr="00655522">
              <w:rPr>
                <w:rFonts w:eastAsia="SimSun"/>
                <w:sz w:val="24"/>
                <w:szCs w:val="24"/>
                <w:lang w:eastAsia="zh-CN"/>
              </w:rPr>
              <w:t>[9.3] – Историко-культурная деятельность</w:t>
            </w:r>
          </w:p>
        </w:tc>
        <w:tc>
          <w:tcPr>
            <w:tcW w:w="3249" w:type="dxa"/>
          </w:tcPr>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Мемориальные комплексы без захоронений</w:t>
            </w:r>
          </w:p>
        </w:tc>
        <w:tc>
          <w:tcPr>
            <w:tcW w:w="3249" w:type="dxa"/>
          </w:tcPr>
          <w:p w:rsidR="000D42EC" w:rsidRPr="00655522" w:rsidRDefault="000D42EC" w:rsidP="00BF7B87">
            <w:pPr>
              <w:keepLines w:val="0"/>
              <w:overflowPunct/>
              <w:autoSpaceDE/>
              <w:autoSpaceDN/>
              <w:adjustRightInd/>
              <w:spacing w:line="240" w:lineRule="auto"/>
              <w:ind w:left="33" w:firstLine="426"/>
              <w:jc w:val="left"/>
              <w:rPr>
                <w:rFonts w:eastAsia="SimSun"/>
                <w:sz w:val="24"/>
                <w:szCs w:val="24"/>
                <w:lang w:eastAsia="zh-CN"/>
              </w:rPr>
            </w:pPr>
            <w:r w:rsidRPr="00655522">
              <w:rPr>
                <w:rFonts w:eastAsia="SimSun"/>
                <w:sz w:val="24"/>
                <w:szCs w:val="24"/>
                <w:lang w:eastAsia="zh-CN"/>
              </w:rPr>
              <w:t>минимальная площадь земельных участков  – 10 кв. м;</w:t>
            </w:r>
          </w:p>
          <w:p w:rsidR="000D42EC" w:rsidRPr="00655522" w:rsidRDefault="000D42EC" w:rsidP="00BF7B87">
            <w:pPr>
              <w:keepLines w:val="0"/>
              <w:overflowPunct/>
              <w:autoSpaceDE/>
              <w:autoSpaceDN/>
              <w:adjustRightInd/>
              <w:spacing w:line="240" w:lineRule="auto"/>
              <w:ind w:left="33" w:firstLine="426"/>
              <w:jc w:val="left"/>
              <w:rPr>
                <w:rFonts w:eastAsia="SimSun"/>
                <w:sz w:val="24"/>
                <w:szCs w:val="24"/>
                <w:lang w:eastAsia="zh-CN"/>
              </w:rPr>
            </w:pPr>
            <w:r w:rsidRPr="00655522">
              <w:rPr>
                <w:rFonts w:eastAsia="SimSun"/>
                <w:sz w:val="24"/>
                <w:szCs w:val="24"/>
                <w:lang w:eastAsia="zh-CN"/>
              </w:rPr>
              <w:t>максимальный процент застройки в границах земельного участка – 80%.</w:t>
            </w:r>
          </w:p>
          <w:p w:rsidR="00C63CA4" w:rsidRPr="00655522" w:rsidRDefault="00C63CA4" w:rsidP="00BF7B87">
            <w:pPr>
              <w:keepLines w:val="0"/>
              <w:overflowPunct/>
              <w:autoSpaceDE/>
              <w:autoSpaceDN/>
              <w:adjustRightInd/>
              <w:spacing w:line="240" w:lineRule="auto"/>
              <w:ind w:left="33" w:firstLine="426"/>
              <w:jc w:val="left"/>
              <w:rPr>
                <w:rFonts w:eastAsia="SimSun"/>
                <w:sz w:val="24"/>
                <w:szCs w:val="24"/>
                <w:lang w:eastAsia="zh-CN"/>
              </w:rPr>
            </w:pPr>
            <w:r w:rsidRPr="00655522">
              <w:rPr>
                <w:rFonts w:eastAsia="SimSun"/>
                <w:sz w:val="24"/>
                <w:szCs w:val="24"/>
                <w:lang w:eastAsia="zh-CN"/>
              </w:rPr>
              <w:t>Максимальная высота – 15 м</w:t>
            </w:r>
          </w:p>
        </w:tc>
      </w:tr>
      <w:tr w:rsidR="000D42EC" w:rsidRPr="00655522" w:rsidTr="00BF7B87">
        <w:trPr>
          <w:trHeight w:val="1671"/>
        </w:trPr>
        <w:tc>
          <w:tcPr>
            <w:tcW w:w="3249" w:type="dxa"/>
          </w:tcPr>
          <w:p w:rsidR="000D42EC" w:rsidRPr="00655522" w:rsidRDefault="000D42EC" w:rsidP="00BF7B87">
            <w:pPr>
              <w:keepLines w:val="0"/>
              <w:overflowPunct/>
              <w:autoSpaceDE/>
              <w:autoSpaceDN/>
              <w:adjustRightInd/>
              <w:spacing w:line="240" w:lineRule="auto"/>
              <w:ind w:firstLine="0"/>
              <w:jc w:val="left"/>
              <w:rPr>
                <w:rFonts w:eastAsia="SimSun"/>
                <w:sz w:val="24"/>
                <w:szCs w:val="24"/>
                <w:lang w:eastAsia="zh-CN"/>
              </w:rPr>
            </w:pPr>
            <w:r w:rsidRPr="00655522">
              <w:rPr>
                <w:rFonts w:eastAsia="SimSun"/>
                <w:sz w:val="24"/>
                <w:szCs w:val="24"/>
                <w:lang w:eastAsia="zh-CN"/>
              </w:rPr>
              <w:t>[12.0] – Земельные участки (территории) общего пользования</w:t>
            </w:r>
          </w:p>
        </w:tc>
        <w:tc>
          <w:tcPr>
            <w:tcW w:w="3249" w:type="dxa"/>
          </w:tcPr>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 xml:space="preserve">Лесные массивы, лесопарки, парки, скверы, бульвары, иные зеленые насаждения. </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sz w:val="24"/>
                <w:szCs w:val="24"/>
                <w:shd w:val="clear" w:color="auto" w:fill="FFFFFF"/>
              </w:rPr>
              <w:t>Площади, проезды, малые архитектурные формы благоустройства</w:t>
            </w:r>
          </w:p>
        </w:tc>
        <w:tc>
          <w:tcPr>
            <w:tcW w:w="3249" w:type="dxa"/>
          </w:tcPr>
          <w:p w:rsidR="000D42EC" w:rsidRPr="00655522" w:rsidRDefault="000D42EC" w:rsidP="0007490B">
            <w:pPr>
              <w:keepLines w:val="0"/>
              <w:overflowPunct/>
              <w:autoSpaceDE/>
              <w:autoSpaceDN/>
              <w:adjustRightInd/>
              <w:spacing w:line="240" w:lineRule="auto"/>
              <w:ind w:left="33" w:firstLine="0"/>
              <w:jc w:val="left"/>
              <w:rPr>
                <w:rFonts w:eastAsia="SimSun"/>
                <w:sz w:val="24"/>
                <w:szCs w:val="24"/>
                <w:lang w:eastAsia="zh-CN"/>
              </w:rPr>
            </w:pPr>
            <w:r w:rsidRPr="00655522">
              <w:rPr>
                <w:rFonts w:eastAsia="SimSun"/>
                <w:sz w:val="24"/>
                <w:szCs w:val="24"/>
                <w:lang w:eastAsia="zh-CN"/>
              </w:rPr>
              <w:t>Минимальная/максимальная площадь земельных участков, максимальный процент застройки в границах земельного участка, предельное количество этажей или предельная высота зданий, строений</w:t>
            </w:r>
            <w:proofErr w:type="gramStart"/>
            <w:r w:rsidRPr="00655522">
              <w:rPr>
                <w:rFonts w:eastAsia="SimSun"/>
                <w:sz w:val="24"/>
                <w:szCs w:val="24"/>
                <w:lang w:eastAsia="zh-CN"/>
              </w:rPr>
              <w:t xml:space="preserve"> ,</w:t>
            </w:r>
            <w:proofErr w:type="gramEnd"/>
            <w:r w:rsidRPr="00655522">
              <w:rPr>
                <w:rFonts w:eastAsia="SimSun"/>
                <w:sz w:val="24"/>
                <w:szCs w:val="24"/>
                <w:lang w:eastAsia="zh-CN"/>
              </w:rPr>
              <w:t xml:space="preserve"> сооружений и минимальные отступы от границ земельных участков – без ограничений</w:t>
            </w:r>
          </w:p>
        </w:tc>
      </w:tr>
    </w:tbl>
    <w:p w:rsidR="000D42EC" w:rsidRPr="00655522" w:rsidRDefault="000D42EC" w:rsidP="0033554D">
      <w:pPr>
        <w:keepLines w:val="0"/>
        <w:tabs>
          <w:tab w:val="left" w:pos="2520"/>
        </w:tabs>
        <w:overflowPunct/>
        <w:autoSpaceDE/>
        <w:autoSpaceDN/>
        <w:adjustRightInd/>
        <w:spacing w:line="240" w:lineRule="auto"/>
        <w:ind w:firstLine="426"/>
        <w:jc w:val="left"/>
        <w:rPr>
          <w:rFonts w:eastAsia="SimSun"/>
          <w:sz w:val="24"/>
          <w:szCs w:val="24"/>
          <w:lang w:eastAsia="zh-CN"/>
        </w:rPr>
      </w:pPr>
    </w:p>
    <w:p w:rsidR="000D42EC" w:rsidRPr="00655522" w:rsidRDefault="000D42EC" w:rsidP="0033554D">
      <w:pPr>
        <w:keepLines w:val="0"/>
        <w:tabs>
          <w:tab w:val="left" w:pos="2520"/>
        </w:tabs>
        <w:overflowPunct/>
        <w:autoSpaceDE/>
        <w:autoSpaceDN/>
        <w:adjustRightInd/>
        <w:spacing w:line="240" w:lineRule="auto"/>
        <w:ind w:firstLine="426"/>
        <w:jc w:val="left"/>
        <w:rPr>
          <w:rFonts w:eastAsia="SimSun"/>
          <w:sz w:val="24"/>
          <w:szCs w:val="24"/>
          <w:lang w:eastAsia="zh-CN"/>
        </w:rPr>
      </w:pPr>
    </w:p>
    <w:p w:rsidR="000D42EC" w:rsidRPr="00655522" w:rsidRDefault="000D42EC" w:rsidP="0033554D">
      <w:pPr>
        <w:keepLines w:val="0"/>
        <w:tabs>
          <w:tab w:val="left" w:pos="2520"/>
        </w:tabs>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УСЛОВНО РАЗРЕШЕННЫЕ ВИДЫ И ПАРАМЕТРЫ ИСПОЛЬЗОВАНИЯ</w:t>
      </w:r>
    </w:p>
    <w:p w:rsidR="000D42EC" w:rsidRPr="00655522" w:rsidRDefault="000D42EC" w:rsidP="0033554D">
      <w:pPr>
        <w:keepLines w:val="0"/>
        <w:tabs>
          <w:tab w:val="left" w:pos="2520"/>
        </w:tabs>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ЗЕМЕЛЬНЫХ УЧАСТКОВ И ОБЪЕКТОВ КАПИТАЛЬНОГО СТРОИТЕЛЬСТВА</w:t>
      </w:r>
    </w:p>
    <w:tbl>
      <w:tblPr>
        <w:tblW w:w="9747"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2518"/>
        <w:gridCol w:w="2693"/>
        <w:gridCol w:w="4536"/>
      </w:tblGrid>
      <w:tr w:rsidR="00655522" w:rsidRPr="00655522" w:rsidTr="00BF7B87">
        <w:trPr>
          <w:trHeight w:val="20"/>
        </w:trPr>
        <w:tc>
          <w:tcPr>
            <w:tcW w:w="2518" w:type="dxa"/>
            <w:tcBorders>
              <w:bottom w:val="single" w:sz="4" w:space="0" w:color="auto"/>
            </w:tcBorders>
            <w:vAlign w:val="center"/>
          </w:tcPr>
          <w:p w:rsidR="000D42EC" w:rsidRPr="00655522" w:rsidRDefault="000D42EC" w:rsidP="00BF7B87">
            <w:pPr>
              <w:keepLines w:val="0"/>
              <w:tabs>
                <w:tab w:val="left" w:pos="2520"/>
              </w:tabs>
              <w:overflowPunct/>
              <w:autoSpaceDE/>
              <w:autoSpaceDN/>
              <w:adjustRightInd/>
              <w:spacing w:line="240" w:lineRule="auto"/>
              <w:ind w:firstLine="0"/>
              <w:jc w:val="center"/>
              <w:rPr>
                <w:rFonts w:eastAsia="SimSun"/>
                <w:sz w:val="24"/>
                <w:szCs w:val="24"/>
                <w:lang w:eastAsia="zh-CN"/>
              </w:rPr>
            </w:pPr>
            <w:r w:rsidRPr="00655522">
              <w:rPr>
                <w:rFonts w:eastAsia="SimSun"/>
                <w:sz w:val="24"/>
                <w:szCs w:val="24"/>
                <w:lang w:eastAsia="zh-CN"/>
              </w:rPr>
              <w:t>ВИДЫ ИСПОЛЬЗОВАНИЯ ЗЕМЕЛЬНЫХ УЧАСТКОВ</w:t>
            </w:r>
          </w:p>
        </w:tc>
        <w:tc>
          <w:tcPr>
            <w:tcW w:w="2693" w:type="dxa"/>
            <w:tcBorders>
              <w:bottom w:val="single" w:sz="4" w:space="0" w:color="auto"/>
            </w:tcBorders>
            <w:vAlign w:val="center"/>
          </w:tcPr>
          <w:p w:rsidR="000D42EC" w:rsidRPr="00655522" w:rsidRDefault="000D42EC" w:rsidP="00BF7B87">
            <w:pPr>
              <w:keepLines w:val="0"/>
              <w:tabs>
                <w:tab w:val="left" w:pos="2520"/>
              </w:tabs>
              <w:overflowPunct/>
              <w:autoSpaceDE/>
              <w:autoSpaceDN/>
              <w:adjustRightInd/>
              <w:spacing w:line="240" w:lineRule="auto"/>
              <w:ind w:left="-170" w:firstLine="0"/>
              <w:jc w:val="center"/>
              <w:rPr>
                <w:rFonts w:eastAsia="SimSun"/>
                <w:sz w:val="24"/>
                <w:szCs w:val="24"/>
                <w:lang w:eastAsia="zh-CN"/>
              </w:rPr>
            </w:pPr>
            <w:r w:rsidRPr="00655522">
              <w:rPr>
                <w:rFonts w:eastAsia="SimSun"/>
                <w:sz w:val="24"/>
                <w:szCs w:val="24"/>
                <w:lang w:eastAsia="zh-CN"/>
              </w:rPr>
              <w:t>ВИДЫ ОБЪЕКТОВ КАПИТАЛЬНОГО СТРОИТЕЛЬСТВА</w:t>
            </w:r>
          </w:p>
        </w:tc>
        <w:tc>
          <w:tcPr>
            <w:tcW w:w="4536" w:type="dxa"/>
            <w:vAlign w:val="center"/>
          </w:tcPr>
          <w:p w:rsidR="000D42EC" w:rsidRPr="00655522" w:rsidRDefault="000D42EC" w:rsidP="00BF7B87">
            <w:pPr>
              <w:keepLines w:val="0"/>
              <w:tabs>
                <w:tab w:val="left" w:pos="2520"/>
              </w:tabs>
              <w:overflowPunct/>
              <w:autoSpaceDE/>
              <w:autoSpaceDN/>
              <w:adjustRightInd/>
              <w:spacing w:line="240" w:lineRule="auto"/>
              <w:ind w:firstLine="34"/>
              <w:jc w:val="center"/>
              <w:rPr>
                <w:rFonts w:eastAsia="SimSun"/>
                <w:sz w:val="24"/>
                <w:szCs w:val="24"/>
                <w:lang w:eastAsia="zh-CN"/>
              </w:rPr>
            </w:pPr>
            <w:r w:rsidRPr="00655522">
              <w:rPr>
                <w:rFonts w:eastAsia="SimSun"/>
                <w:sz w:val="24"/>
                <w:szCs w:val="24"/>
                <w:lang w:eastAsia="zh-CN"/>
              </w:rPr>
              <w:t>ПАРАМЕТРЫ РАЗРЕШЕННОГО ИСПОЛЬЗОВАНИЯ ЗЕМЕЛЬНЫХ УЧАСТКОВ И ОБЪЕКТОВ КАПИТАЛЬНОГО СТРОИТЕЛЬСТВА</w:t>
            </w:r>
          </w:p>
        </w:tc>
      </w:tr>
      <w:tr w:rsidR="00655522" w:rsidRPr="00655522" w:rsidTr="00BF7B87">
        <w:trPr>
          <w:trHeight w:val="3597"/>
        </w:trPr>
        <w:tc>
          <w:tcPr>
            <w:tcW w:w="2518" w:type="dxa"/>
          </w:tcPr>
          <w:p w:rsidR="000D42EC" w:rsidRPr="00655522" w:rsidRDefault="000D42EC" w:rsidP="00BF7B87">
            <w:pPr>
              <w:ind w:firstLine="0"/>
              <w:rPr>
                <w:rFonts w:eastAsia="SimSun"/>
                <w:sz w:val="24"/>
                <w:szCs w:val="24"/>
                <w:lang w:eastAsia="zh-CN"/>
              </w:rPr>
            </w:pPr>
            <w:r w:rsidRPr="00655522">
              <w:rPr>
                <w:rFonts w:eastAsia="SimSun"/>
                <w:sz w:val="24"/>
                <w:szCs w:val="24"/>
                <w:lang w:eastAsia="zh-CN"/>
              </w:rPr>
              <w:t>[3.10.1] - Амбулаторное ветеринарное обслуживание</w:t>
            </w:r>
          </w:p>
        </w:tc>
        <w:tc>
          <w:tcPr>
            <w:tcW w:w="2693" w:type="dxa"/>
          </w:tcPr>
          <w:p w:rsidR="000D42EC" w:rsidRPr="00655522" w:rsidRDefault="000D42EC" w:rsidP="00BF7B87">
            <w:pPr>
              <w:rPr>
                <w:sz w:val="24"/>
                <w:szCs w:val="24"/>
              </w:rPr>
            </w:pPr>
            <w:r w:rsidRPr="00655522">
              <w:rPr>
                <w:rFonts w:eastAsia="SimSun"/>
                <w:sz w:val="24"/>
                <w:szCs w:val="24"/>
                <w:lang w:eastAsia="zh-CN"/>
              </w:rPr>
              <w:t xml:space="preserve">Ветлечебницы без содержания животных; </w:t>
            </w:r>
          </w:p>
        </w:tc>
        <w:tc>
          <w:tcPr>
            <w:tcW w:w="4536" w:type="dxa"/>
          </w:tcPr>
          <w:p w:rsidR="000D42EC" w:rsidRPr="00655522" w:rsidRDefault="000D42EC" w:rsidP="00BF7B87">
            <w:pPr>
              <w:keepLines w:val="0"/>
              <w:overflowPunct/>
              <w:autoSpaceDE/>
              <w:autoSpaceDN/>
              <w:adjustRightInd/>
              <w:spacing w:line="240" w:lineRule="auto"/>
              <w:ind w:firstLine="426"/>
              <w:jc w:val="left"/>
              <w:rPr>
                <w:sz w:val="24"/>
                <w:szCs w:val="24"/>
                <w:lang w:eastAsia="zh-CN"/>
              </w:rPr>
            </w:pPr>
            <w:r w:rsidRPr="00655522">
              <w:rPr>
                <w:rFonts w:eastAsia="SimSun"/>
                <w:sz w:val="24"/>
                <w:szCs w:val="24"/>
                <w:lang w:eastAsia="zh-CN"/>
              </w:rPr>
              <w:t>минимальная/максимальная площадь земельных участков  – 50/500 кв. м;</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максимальное количество надземных этажей зданий – 3 этажа (включая мансардный этаж);</w:t>
            </w:r>
          </w:p>
          <w:p w:rsidR="000D42EC" w:rsidRPr="00655522" w:rsidRDefault="000D42EC" w:rsidP="00BF7B87">
            <w:pPr>
              <w:spacing w:line="240" w:lineRule="auto"/>
              <w:ind w:firstLine="426"/>
              <w:jc w:val="left"/>
              <w:rPr>
                <w:rFonts w:eastAsia="SimSun"/>
                <w:sz w:val="24"/>
                <w:szCs w:val="24"/>
                <w:lang w:eastAsia="zh-CN"/>
              </w:rPr>
            </w:pPr>
            <w:r w:rsidRPr="00655522">
              <w:rPr>
                <w:rFonts w:eastAsia="SimSun"/>
                <w:sz w:val="24"/>
                <w:szCs w:val="24"/>
                <w:lang w:eastAsia="zh-CN"/>
              </w:rPr>
              <w:t>максимальный процент застройки в границах земельного участка – 60%;</w:t>
            </w:r>
          </w:p>
          <w:p w:rsidR="000D42EC" w:rsidRPr="00655522" w:rsidRDefault="000D42EC" w:rsidP="00BF7B87">
            <w:pPr>
              <w:spacing w:line="240" w:lineRule="auto"/>
              <w:ind w:firstLine="426"/>
              <w:jc w:val="left"/>
              <w:rPr>
                <w:sz w:val="24"/>
                <w:szCs w:val="24"/>
                <w:lang w:eastAsia="zh-CN"/>
              </w:rPr>
            </w:pPr>
            <w:r w:rsidRPr="00655522">
              <w:rPr>
                <w:sz w:val="24"/>
                <w:szCs w:val="24"/>
              </w:rPr>
              <w:t>данные объекты должны иметь необходимое расчетное количество парковочных мест (отдельно стоящих, встроенных, пристроенных, подземных) только на территории своих земельных участков.</w:t>
            </w:r>
          </w:p>
        </w:tc>
      </w:tr>
      <w:tr w:rsidR="000D42EC" w:rsidRPr="00655522" w:rsidTr="00BF7B87">
        <w:trPr>
          <w:trHeight w:val="20"/>
        </w:trPr>
        <w:tc>
          <w:tcPr>
            <w:tcW w:w="2518" w:type="dxa"/>
          </w:tcPr>
          <w:p w:rsidR="000D42EC" w:rsidRPr="00655522" w:rsidRDefault="000D42EC" w:rsidP="00BF7B87">
            <w:pPr>
              <w:keepLines w:val="0"/>
              <w:tabs>
                <w:tab w:val="left" w:pos="2520"/>
              </w:tabs>
              <w:overflowPunct/>
              <w:autoSpaceDE/>
              <w:autoSpaceDN/>
              <w:adjustRightInd/>
              <w:spacing w:line="240" w:lineRule="auto"/>
              <w:ind w:firstLine="0"/>
              <w:rPr>
                <w:rFonts w:eastAsia="SimSun"/>
                <w:sz w:val="24"/>
                <w:szCs w:val="24"/>
                <w:lang w:eastAsia="zh-CN"/>
              </w:rPr>
            </w:pPr>
            <w:r w:rsidRPr="00655522">
              <w:rPr>
                <w:rFonts w:eastAsia="SimSun"/>
                <w:sz w:val="24"/>
                <w:szCs w:val="24"/>
                <w:lang w:eastAsia="zh-CN"/>
              </w:rPr>
              <w:t xml:space="preserve">[3.1] - Коммунальное </w:t>
            </w:r>
            <w:r w:rsidRPr="00655522">
              <w:rPr>
                <w:rFonts w:eastAsia="SimSun"/>
                <w:sz w:val="24"/>
                <w:szCs w:val="24"/>
                <w:lang w:eastAsia="zh-CN"/>
              </w:rPr>
              <w:lastRenderedPageBreak/>
              <w:t>обслуживание</w:t>
            </w:r>
          </w:p>
        </w:tc>
        <w:tc>
          <w:tcPr>
            <w:tcW w:w="2693" w:type="dxa"/>
          </w:tcPr>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lastRenderedPageBreak/>
              <w:t xml:space="preserve">Объекты </w:t>
            </w:r>
            <w:r w:rsidRPr="00655522">
              <w:rPr>
                <w:rFonts w:eastAsia="SimSun"/>
                <w:sz w:val="24"/>
                <w:szCs w:val="24"/>
                <w:lang w:eastAsia="zh-CN"/>
              </w:rPr>
              <w:lastRenderedPageBreak/>
              <w:t>инженерного обеспечения и объекты вспомогательного инженерного назначения</w:t>
            </w:r>
          </w:p>
        </w:tc>
        <w:tc>
          <w:tcPr>
            <w:tcW w:w="4536" w:type="dxa"/>
          </w:tcPr>
          <w:p w:rsidR="000D42EC" w:rsidRPr="00655522" w:rsidRDefault="000D42EC" w:rsidP="00BF7B87">
            <w:pPr>
              <w:keepLines w:val="0"/>
              <w:tabs>
                <w:tab w:val="left" w:pos="1134"/>
              </w:tabs>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lastRenderedPageBreak/>
              <w:t xml:space="preserve">минимальная площадь земельных </w:t>
            </w:r>
            <w:r w:rsidRPr="00655522">
              <w:rPr>
                <w:rFonts w:eastAsia="SimSun"/>
                <w:sz w:val="24"/>
                <w:szCs w:val="24"/>
                <w:lang w:eastAsia="zh-CN"/>
              </w:rPr>
              <w:lastRenderedPageBreak/>
              <w:t>участков - 10 кв. м;</w:t>
            </w:r>
          </w:p>
          <w:p w:rsidR="000D42EC" w:rsidRPr="00655522" w:rsidRDefault="000D42EC" w:rsidP="00BF7B87">
            <w:pPr>
              <w:keepLines w:val="0"/>
              <w:tabs>
                <w:tab w:val="left" w:pos="1134"/>
              </w:tabs>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минимальный отступ от границ земельного участка, за пределами которых запрещено строительство зданий, строений, сооружений, - 1 м;</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максимальное количество надземных этажей – 5 этажей;</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максимальная высота зданий, строений, сооружений от уровня земли - 30 м;</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максимальный процент застройки в границах земельного участка – 80%</w:t>
            </w:r>
          </w:p>
        </w:tc>
      </w:tr>
    </w:tbl>
    <w:p w:rsidR="000D42EC" w:rsidRPr="00655522" w:rsidRDefault="000D42EC" w:rsidP="0033554D">
      <w:pPr>
        <w:keepLines w:val="0"/>
        <w:tabs>
          <w:tab w:val="left" w:pos="2520"/>
        </w:tabs>
        <w:overflowPunct/>
        <w:autoSpaceDE/>
        <w:autoSpaceDN/>
        <w:adjustRightInd/>
        <w:spacing w:line="240" w:lineRule="auto"/>
        <w:ind w:firstLine="284"/>
        <w:jc w:val="left"/>
        <w:rPr>
          <w:rFonts w:eastAsia="SimSun"/>
          <w:sz w:val="24"/>
          <w:szCs w:val="24"/>
          <w:lang w:eastAsia="zh-CN"/>
        </w:rPr>
      </w:pPr>
    </w:p>
    <w:p w:rsidR="000D42EC" w:rsidRPr="00655522" w:rsidRDefault="000D42EC" w:rsidP="0033554D">
      <w:pPr>
        <w:keepLines w:val="0"/>
        <w:tabs>
          <w:tab w:val="left" w:pos="2520"/>
        </w:tabs>
        <w:overflowPunct/>
        <w:autoSpaceDE/>
        <w:autoSpaceDN/>
        <w:adjustRightInd/>
        <w:spacing w:line="240" w:lineRule="auto"/>
        <w:ind w:firstLine="284"/>
        <w:jc w:val="left"/>
        <w:rPr>
          <w:rFonts w:eastAsia="SimSun"/>
          <w:sz w:val="24"/>
          <w:szCs w:val="24"/>
          <w:lang w:eastAsia="zh-CN"/>
        </w:rPr>
      </w:pPr>
      <w:r w:rsidRPr="00655522">
        <w:rPr>
          <w:rFonts w:eastAsia="SimSun"/>
          <w:sz w:val="24"/>
          <w:szCs w:val="24"/>
          <w:lang w:eastAsia="zh-CN"/>
        </w:rPr>
        <w:t>ВСПОМОГАТЕЛЬНЫЕ ВИДЫ И ПАРАМЕТРЫ РАЗРЕШЕННОГО ИСПОЛЬЗОВАНИЯ ЗЕМЕЛЬНЫХ УЧАСТКОВ И ОБЪЕКТОВ КАПИТАЛЬНОГО СТРОИТЕЛЬСТВА</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28"/>
        <w:gridCol w:w="4819"/>
      </w:tblGrid>
      <w:tr w:rsidR="00655522" w:rsidRPr="00655522" w:rsidTr="00BF7B87">
        <w:trPr>
          <w:trHeight w:val="20"/>
        </w:trPr>
        <w:tc>
          <w:tcPr>
            <w:tcW w:w="4928" w:type="dxa"/>
            <w:vAlign w:val="center"/>
          </w:tcPr>
          <w:p w:rsidR="000D42EC" w:rsidRPr="00655522" w:rsidRDefault="000D42EC" w:rsidP="00BF7B87">
            <w:pPr>
              <w:keepLines w:val="0"/>
              <w:overflowPunct/>
              <w:autoSpaceDE/>
              <w:autoSpaceDN/>
              <w:adjustRightInd/>
              <w:spacing w:line="240" w:lineRule="auto"/>
              <w:ind w:firstLine="426"/>
              <w:jc w:val="center"/>
              <w:rPr>
                <w:rFonts w:eastAsia="SimSun"/>
                <w:sz w:val="24"/>
                <w:szCs w:val="24"/>
                <w:lang w:eastAsia="zh-CN"/>
              </w:rPr>
            </w:pPr>
            <w:r w:rsidRPr="00655522">
              <w:rPr>
                <w:rFonts w:eastAsia="SimSun"/>
                <w:sz w:val="24"/>
                <w:szCs w:val="24"/>
                <w:lang w:eastAsia="zh-CN"/>
              </w:rPr>
              <w:t>ВИДЫ</w:t>
            </w:r>
          </w:p>
        </w:tc>
        <w:tc>
          <w:tcPr>
            <w:tcW w:w="4819" w:type="dxa"/>
            <w:vAlign w:val="center"/>
          </w:tcPr>
          <w:p w:rsidR="000D42EC" w:rsidRPr="00655522" w:rsidRDefault="000D42EC" w:rsidP="00BF7B87">
            <w:pPr>
              <w:keepLines w:val="0"/>
              <w:overflowPunct/>
              <w:autoSpaceDE/>
              <w:autoSpaceDN/>
              <w:adjustRightInd/>
              <w:spacing w:line="240" w:lineRule="auto"/>
              <w:ind w:firstLine="0"/>
              <w:jc w:val="center"/>
              <w:rPr>
                <w:rFonts w:eastAsia="SimSun"/>
                <w:sz w:val="24"/>
                <w:szCs w:val="24"/>
                <w:lang w:eastAsia="zh-CN"/>
              </w:rPr>
            </w:pPr>
            <w:r w:rsidRPr="00655522">
              <w:rPr>
                <w:rFonts w:eastAsia="SimSun"/>
                <w:sz w:val="24"/>
                <w:szCs w:val="24"/>
                <w:lang w:eastAsia="zh-CN"/>
              </w:rPr>
              <w:t>ПАРАМЕТРЫ</w:t>
            </w:r>
          </w:p>
        </w:tc>
      </w:tr>
      <w:tr w:rsidR="00655522" w:rsidRPr="00655522" w:rsidTr="00BF7B87">
        <w:trPr>
          <w:trHeight w:val="20"/>
        </w:trPr>
        <w:tc>
          <w:tcPr>
            <w:tcW w:w="4928" w:type="dxa"/>
          </w:tcPr>
          <w:p w:rsidR="000D42EC" w:rsidRPr="00655522" w:rsidRDefault="000D42EC" w:rsidP="00BF7B87">
            <w:pPr>
              <w:keepLines w:val="0"/>
              <w:widowControl w:val="0"/>
              <w:overflowPunct/>
              <w:spacing w:line="240" w:lineRule="auto"/>
              <w:ind w:firstLine="284"/>
              <w:jc w:val="left"/>
              <w:rPr>
                <w:sz w:val="24"/>
                <w:szCs w:val="24"/>
                <w:lang w:eastAsia="ar-SA"/>
              </w:rPr>
            </w:pPr>
            <w:r w:rsidRPr="00655522">
              <w:rPr>
                <w:sz w:val="24"/>
                <w:szCs w:val="24"/>
                <w:lang w:eastAsia="ar-SA"/>
              </w:rPr>
              <w:t>Открытые стоянки краткосрочного хранения автомобилей;</w:t>
            </w:r>
          </w:p>
          <w:p w:rsidR="000D42EC" w:rsidRPr="00655522" w:rsidRDefault="000D42EC" w:rsidP="00BF7B87">
            <w:pPr>
              <w:keepLines w:val="0"/>
              <w:widowControl w:val="0"/>
              <w:overflowPunct/>
              <w:spacing w:line="240" w:lineRule="auto"/>
              <w:ind w:firstLine="284"/>
              <w:jc w:val="left"/>
              <w:rPr>
                <w:sz w:val="24"/>
                <w:szCs w:val="24"/>
                <w:lang w:eastAsia="ar-SA"/>
              </w:rPr>
            </w:pPr>
            <w:r w:rsidRPr="00655522">
              <w:rPr>
                <w:sz w:val="24"/>
                <w:szCs w:val="24"/>
                <w:lang w:eastAsia="ar-SA"/>
              </w:rPr>
              <w:t>Места для пикников;</w:t>
            </w:r>
          </w:p>
          <w:p w:rsidR="000D42EC" w:rsidRPr="00655522" w:rsidRDefault="000D42EC" w:rsidP="00BF7B87">
            <w:pPr>
              <w:keepLines w:val="0"/>
              <w:widowControl w:val="0"/>
              <w:overflowPunct/>
              <w:spacing w:line="240" w:lineRule="auto"/>
              <w:ind w:firstLine="284"/>
              <w:jc w:val="left"/>
              <w:rPr>
                <w:sz w:val="24"/>
                <w:szCs w:val="24"/>
                <w:lang w:eastAsia="ar-SA"/>
              </w:rPr>
            </w:pPr>
            <w:r w:rsidRPr="00655522">
              <w:rPr>
                <w:sz w:val="24"/>
                <w:szCs w:val="24"/>
                <w:lang w:eastAsia="ar-SA"/>
              </w:rPr>
              <w:t>Пункты проката игрового и спортивного инвентаря;</w:t>
            </w:r>
          </w:p>
          <w:p w:rsidR="000D42EC" w:rsidRPr="00655522" w:rsidRDefault="000D42EC" w:rsidP="00BF7B87">
            <w:pPr>
              <w:keepLines w:val="0"/>
              <w:overflowPunct/>
              <w:autoSpaceDE/>
              <w:autoSpaceDN/>
              <w:adjustRightInd/>
              <w:spacing w:line="240" w:lineRule="auto"/>
              <w:ind w:firstLine="284"/>
              <w:jc w:val="left"/>
              <w:rPr>
                <w:sz w:val="24"/>
                <w:szCs w:val="24"/>
                <w:lang w:eastAsia="ar-SA"/>
              </w:rPr>
            </w:pPr>
            <w:r w:rsidRPr="00655522">
              <w:rPr>
                <w:sz w:val="24"/>
                <w:szCs w:val="24"/>
                <w:lang w:eastAsia="ar-SA"/>
              </w:rPr>
              <w:t>Объекты пожарной охраны (гидранты, резервуары);</w:t>
            </w:r>
          </w:p>
          <w:p w:rsidR="000D42EC" w:rsidRPr="00655522" w:rsidRDefault="000D42EC" w:rsidP="00BF7B87">
            <w:pPr>
              <w:keepLines w:val="0"/>
              <w:widowControl w:val="0"/>
              <w:overflowPunct/>
              <w:spacing w:line="240" w:lineRule="auto"/>
              <w:ind w:firstLine="284"/>
              <w:jc w:val="left"/>
              <w:rPr>
                <w:sz w:val="24"/>
                <w:szCs w:val="24"/>
                <w:lang w:eastAsia="ar-SA"/>
              </w:rPr>
            </w:pPr>
            <w:r w:rsidRPr="00655522">
              <w:rPr>
                <w:sz w:val="24"/>
                <w:szCs w:val="24"/>
                <w:lang w:eastAsia="ar-SA"/>
              </w:rPr>
              <w:t>Площадки для мусоросборников;</w:t>
            </w:r>
          </w:p>
          <w:p w:rsidR="000D42EC" w:rsidRPr="00655522" w:rsidRDefault="000D42EC" w:rsidP="00BF7B87">
            <w:pPr>
              <w:keepLines w:val="0"/>
              <w:widowControl w:val="0"/>
              <w:overflowPunct/>
              <w:spacing w:line="240" w:lineRule="auto"/>
              <w:ind w:firstLine="284"/>
              <w:jc w:val="left"/>
              <w:rPr>
                <w:sz w:val="24"/>
                <w:szCs w:val="24"/>
                <w:lang w:eastAsia="ar-SA"/>
              </w:rPr>
            </w:pPr>
            <w:r w:rsidRPr="00655522">
              <w:rPr>
                <w:sz w:val="24"/>
                <w:szCs w:val="24"/>
                <w:lang w:eastAsia="ar-SA"/>
              </w:rPr>
              <w:t>Общественные туалеты;</w:t>
            </w:r>
          </w:p>
        </w:tc>
        <w:tc>
          <w:tcPr>
            <w:tcW w:w="4819" w:type="dxa"/>
            <w:vAlign w:val="center"/>
          </w:tcPr>
          <w:p w:rsidR="000D42EC" w:rsidRPr="00655522" w:rsidRDefault="000D42EC" w:rsidP="00DF2E14">
            <w:pPr>
              <w:jc w:val="left"/>
              <w:rPr>
                <w:rFonts w:eastAsia="SimSun"/>
                <w:sz w:val="24"/>
                <w:szCs w:val="24"/>
                <w:lang w:eastAsia="zh-CN"/>
              </w:rPr>
            </w:pPr>
            <w:r w:rsidRPr="00655522">
              <w:rPr>
                <w:rFonts w:eastAsia="SimSun"/>
                <w:sz w:val="24"/>
                <w:szCs w:val="24"/>
                <w:lang w:eastAsia="zh-CN"/>
              </w:rPr>
              <w:t>Минимальная/максимальная площадь земельных участков и максимальный процент застройки в границах земельного участка должен соответствовать  параметрам основного или условно разрешенного вида использования земельных участков.</w:t>
            </w:r>
          </w:p>
          <w:p w:rsidR="000D42EC" w:rsidRPr="00655522" w:rsidRDefault="000D42EC" w:rsidP="00DF2E14">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Максимальное количество надземных этажей – не более 2.</w:t>
            </w:r>
          </w:p>
          <w:p w:rsidR="000D42EC" w:rsidRPr="00655522" w:rsidRDefault="000D42EC" w:rsidP="00DF2E14">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Максимальная высота 12 м.</w:t>
            </w:r>
          </w:p>
        </w:tc>
      </w:tr>
    </w:tbl>
    <w:p w:rsidR="000D42EC" w:rsidRPr="00655522" w:rsidRDefault="000D42EC" w:rsidP="0033554D">
      <w:pPr>
        <w:keepLines w:val="0"/>
        <w:overflowPunct/>
        <w:spacing w:line="240" w:lineRule="auto"/>
        <w:ind w:firstLine="426"/>
        <w:rPr>
          <w:rFonts w:eastAsia="SimSun"/>
          <w:sz w:val="24"/>
          <w:szCs w:val="24"/>
          <w:lang w:eastAsia="zh-CN"/>
        </w:rPr>
      </w:pPr>
      <w:r w:rsidRPr="00655522">
        <w:rPr>
          <w:rFonts w:eastAsia="SimSun"/>
          <w:sz w:val="24"/>
          <w:szCs w:val="24"/>
          <w:lang w:eastAsia="zh-CN"/>
        </w:rPr>
        <w:t>Минимальные отступы от границ земельных участков для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0D42EC" w:rsidRPr="00655522" w:rsidRDefault="000D42EC" w:rsidP="0033554D">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 xml:space="preserve">- для общественных зданий 3 м; </w:t>
      </w:r>
    </w:p>
    <w:p w:rsidR="000D42EC" w:rsidRPr="00655522" w:rsidRDefault="000D42EC" w:rsidP="0033554D">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 для остальных зданий и сооружений - 1 м.</w:t>
      </w:r>
    </w:p>
    <w:p w:rsidR="000D42EC" w:rsidRPr="00655522" w:rsidRDefault="000D42EC" w:rsidP="0033554D">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Расстояния между крайними строениями и группами строений следует принимать на основе расчетов инсоляции и освещенности, учета противопожарных, зооветеринарных требований.</w:t>
      </w:r>
    </w:p>
    <w:p w:rsidR="000D42EC" w:rsidRPr="00655522" w:rsidRDefault="000D42EC" w:rsidP="0033554D">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Расстояние до красной линии:</w:t>
      </w:r>
    </w:p>
    <w:p w:rsidR="000D42EC" w:rsidRPr="00655522" w:rsidRDefault="000D42EC" w:rsidP="0033554D">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 xml:space="preserve">1) от Пожарных депо - 10 м (15 м - для депо </w:t>
      </w:r>
      <w:r w:rsidRPr="00655522">
        <w:rPr>
          <w:rFonts w:eastAsia="SimSun"/>
          <w:sz w:val="24"/>
          <w:szCs w:val="24"/>
          <w:lang w:val="en-US" w:eastAsia="zh-CN"/>
        </w:rPr>
        <w:t>I</w:t>
      </w:r>
      <w:r w:rsidRPr="00655522">
        <w:rPr>
          <w:rFonts w:eastAsia="SimSun"/>
          <w:sz w:val="24"/>
          <w:szCs w:val="24"/>
          <w:lang w:eastAsia="zh-CN"/>
        </w:rPr>
        <w:t xml:space="preserve"> типа);</w:t>
      </w:r>
    </w:p>
    <w:p w:rsidR="000D42EC" w:rsidRPr="00655522" w:rsidRDefault="000D42EC" w:rsidP="0033554D">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3) улиц, от общественных зданий  – 3 м;</w:t>
      </w:r>
    </w:p>
    <w:p w:rsidR="000D42EC" w:rsidRPr="00655522" w:rsidRDefault="000D42EC" w:rsidP="0033554D">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4) проездов, от общественных зданий – 3 м;</w:t>
      </w:r>
    </w:p>
    <w:p w:rsidR="000D42EC" w:rsidRPr="00655522" w:rsidRDefault="000D42EC" w:rsidP="0033554D">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5) от контрольно-пропускных пунктов, пунктов охраны, проходных – 1 м.</w:t>
      </w:r>
    </w:p>
    <w:p w:rsidR="000D42EC" w:rsidRPr="00655522" w:rsidRDefault="000D42EC" w:rsidP="0033554D">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6) от остальных зданий - 5 м.</w:t>
      </w:r>
    </w:p>
    <w:p w:rsidR="000D42EC" w:rsidRPr="00655522" w:rsidRDefault="000D42EC" w:rsidP="0033554D">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Допускается блокировка зданий и сооружений на смежных земельных участках по взаимному (удостоверенному) согласию владельцев при новом строительстве с соблюдением технических регламентов.</w:t>
      </w:r>
    </w:p>
    <w:p w:rsidR="000D42EC" w:rsidRPr="00655522" w:rsidRDefault="000D42EC" w:rsidP="0033554D">
      <w:pPr>
        <w:keepLines w:val="0"/>
        <w:overflowPunct/>
        <w:autoSpaceDE/>
        <w:autoSpaceDN/>
        <w:adjustRightInd/>
        <w:spacing w:line="240" w:lineRule="auto"/>
        <w:ind w:firstLine="284"/>
        <w:rPr>
          <w:rFonts w:eastAsia="SimSun"/>
          <w:sz w:val="24"/>
          <w:szCs w:val="24"/>
          <w:lang w:eastAsia="zh-CN"/>
        </w:rPr>
      </w:pPr>
    </w:p>
    <w:p w:rsidR="000D42EC" w:rsidRPr="00655522" w:rsidRDefault="000D42EC" w:rsidP="0033554D">
      <w:pPr>
        <w:keepLines w:val="0"/>
        <w:overflowPunct/>
        <w:autoSpaceDE/>
        <w:autoSpaceDN/>
        <w:adjustRightInd/>
        <w:spacing w:line="240" w:lineRule="auto"/>
        <w:ind w:firstLine="284"/>
        <w:rPr>
          <w:rFonts w:eastAsia="SimSun"/>
          <w:sz w:val="24"/>
          <w:szCs w:val="24"/>
          <w:lang w:eastAsia="zh-CN"/>
        </w:rPr>
      </w:pPr>
      <w:r w:rsidRPr="00655522">
        <w:rPr>
          <w:rFonts w:eastAsia="SimSun"/>
          <w:sz w:val="24"/>
          <w:szCs w:val="24"/>
          <w:lang w:eastAsia="zh-CN"/>
        </w:rPr>
        <w:t>Примечание (общее):</w:t>
      </w:r>
    </w:p>
    <w:p w:rsidR="000D42EC" w:rsidRPr="00655522" w:rsidRDefault="000D42EC" w:rsidP="0033554D">
      <w:pPr>
        <w:keepLines w:val="0"/>
        <w:overflowPunct/>
        <w:autoSpaceDE/>
        <w:autoSpaceDN/>
        <w:adjustRightInd/>
        <w:spacing w:line="240" w:lineRule="auto"/>
        <w:ind w:firstLine="284"/>
        <w:rPr>
          <w:rFonts w:eastAsia="SimSun"/>
          <w:sz w:val="24"/>
          <w:szCs w:val="24"/>
          <w:lang w:eastAsia="zh-CN"/>
        </w:rPr>
      </w:pPr>
      <w:proofErr w:type="gramStart"/>
      <w:r w:rsidRPr="00655522">
        <w:rPr>
          <w:rFonts w:eastAsia="SimSun"/>
          <w:sz w:val="24"/>
          <w:szCs w:val="24"/>
          <w:lang w:eastAsia="zh-CN"/>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roofErr w:type="gramEnd"/>
    </w:p>
    <w:p w:rsidR="000D42EC" w:rsidRPr="00655522" w:rsidRDefault="000D42EC" w:rsidP="0033554D">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lastRenderedPageBreak/>
        <w:t>Размещение новых населенных пунктов и строительство объектов капитального строительства без проведения специальных защитных мероприятий по предотвращению негативного воздействия вод в границах зон затопления, подтопления запрещаются.</w:t>
      </w:r>
    </w:p>
    <w:p w:rsidR="000D42EC" w:rsidRPr="00655522" w:rsidRDefault="000D42EC" w:rsidP="0033554D">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В границах зон затопления, подтопления запрещаются:</w:t>
      </w:r>
    </w:p>
    <w:p w:rsidR="000D42EC" w:rsidRPr="00655522" w:rsidRDefault="000D42EC" w:rsidP="0033554D">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1) использование сточных вод в целях регулирования плодородия почв;</w:t>
      </w:r>
    </w:p>
    <w:p w:rsidR="000D42EC" w:rsidRPr="00655522" w:rsidRDefault="000D42EC" w:rsidP="0033554D">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2) размещение кладбищ, скотомогильников, мест захоронения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rsidR="000D42EC" w:rsidRPr="00655522" w:rsidRDefault="000D42EC" w:rsidP="0033554D">
      <w:pPr>
        <w:keepLines w:val="0"/>
        <w:overflowPunct/>
        <w:autoSpaceDE/>
        <w:autoSpaceDN/>
        <w:adjustRightInd/>
        <w:spacing w:line="240" w:lineRule="auto"/>
        <w:ind w:firstLine="284"/>
        <w:rPr>
          <w:rFonts w:eastAsia="SimSun"/>
          <w:sz w:val="24"/>
          <w:szCs w:val="24"/>
          <w:lang w:eastAsia="zh-CN"/>
        </w:rPr>
      </w:pPr>
      <w:r w:rsidRPr="00655522">
        <w:rPr>
          <w:rFonts w:eastAsia="SimSun"/>
          <w:sz w:val="24"/>
          <w:szCs w:val="24"/>
          <w:lang w:eastAsia="zh-CN"/>
        </w:rPr>
        <w:t>3) осуществление авиационных мер по борьбе с вредными организмами.</w:t>
      </w:r>
    </w:p>
    <w:p w:rsidR="000D42EC" w:rsidRPr="00655522" w:rsidRDefault="000D42EC" w:rsidP="0033554D">
      <w:pPr>
        <w:keepLines w:val="0"/>
        <w:overflowPunct/>
        <w:autoSpaceDE/>
        <w:autoSpaceDN/>
        <w:adjustRightInd/>
        <w:spacing w:line="240" w:lineRule="auto"/>
        <w:ind w:firstLine="284"/>
        <w:rPr>
          <w:rFonts w:eastAsia="SimSun"/>
          <w:sz w:val="24"/>
          <w:szCs w:val="24"/>
          <w:lang w:eastAsia="zh-CN"/>
        </w:rPr>
      </w:pPr>
      <w:r w:rsidRPr="00655522">
        <w:rPr>
          <w:rFonts w:eastAsia="SimSun"/>
          <w:sz w:val="24"/>
          <w:szCs w:val="24"/>
          <w:lang w:eastAsia="zh-CN"/>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rsidR="000D42EC" w:rsidRPr="00655522" w:rsidRDefault="000D42EC" w:rsidP="0033554D">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Размещение зданий, строений и сооружений возможно при соблюдении требований статей 31, 32, 33, 34, 35 настоящих Правил.</w:t>
      </w:r>
    </w:p>
    <w:p w:rsidR="000D42EC" w:rsidRPr="00655522" w:rsidRDefault="000D42EC" w:rsidP="0033554D">
      <w:pPr>
        <w:keepLines w:val="0"/>
        <w:overflowPunct/>
        <w:spacing w:line="240" w:lineRule="auto"/>
        <w:ind w:firstLine="426"/>
        <w:rPr>
          <w:rFonts w:eastAsia="SimSun"/>
          <w:sz w:val="24"/>
          <w:szCs w:val="24"/>
          <w:lang w:eastAsia="zh-CN"/>
        </w:rPr>
      </w:pPr>
    </w:p>
    <w:p w:rsidR="000D42EC" w:rsidRPr="00655522" w:rsidRDefault="000D42EC" w:rsidP="0033554D">
      <w:pPr>
        <w:keepLines w:val="0"/>
        <w:overflowPunct/>
        <w:autoSpaceDE/>
        <w:autoSpaceDN/>
        <w:adjustRightInd/>
        <w:spacing w:line="240" w:lineRule="auto"/>
        <w:ind w:firstLine="284"/>
        <w:jc w:val="center"/>
        <w:rPr>
          <w:bCs/>
          <w:sz w:val="24"/>
          <w:szCs w:val="24"/>
          <w:u w:val="single"/>
          <w:lang w:eastAsia="ar-SA"/>
        </w:rPr>
      </w:pPr>
      <w:r w:rsidRPr="00655522">
        <w:rPr>
          <w:bCs/>
          <w:sz w:val="24"/>
          <w:szCs w:val="24"/>
          <w:u w:val="single"/>
          <w:lang w:eastAsia="ar-SA"/>
        </w:rPr>
        <w:t>Р-ТОС. Зона объектов туризма, отдыха и спорта.</w:t>
      </w:r>
    </w:p>
    <w:p w:rsidR="000D42EC" w:rsidRPr="00655522" w:rsidRDefault="000D42EC" w:rsidP="0033554D">
      <w:pPr>
        <w:keepLines w:val="0"/>
        <w:overflowPunct/>
        <w:autoSpaceDE/>
        <w:autoSpaceDN/>
        <w:adjustRightInd/>
        <w:spacing w:line="240" w:lineRule="auto"/>
        <w:ind w:firstLine="284"/>
        <w:jc w:val="center"/>
        <w:rPr>
          <w:bCs/>
          <w:sz w:val="24"/>
          <w:szCs w:val="24"/>
          <w:u w:val="single"/>
          <w:lang w:eastAsia="ar-SA"/>
        </w:rPr>
      </w:pPr>
    </w:p>
    <w:p w:rsidR="000D42EC" w:rsidRPr="00655522" w:rsidRDefault="000D42EC" w:rsidP="0033554D">
      <w:pPr>
        <w:keepLines w:val="0"/>
        <w:overflowPunct/>
        <w:autoSpaceDE/>
        <w:autoSpaceDN/>
        <w:adjustRightInd/>
        <w:spacing w:line="240" w:lineRule="auto"/>
        <w:ind w:firstLine="284"/>
        <w:rPr>
          <w:rFonts w:eastAsia="SimSun"/>
          <w:i/>
          <w:iCs/>
          <w:sz w:val="24"/>
          <w:szCs w:val="24"/>
          <w:lang w:eastAsia="zh-CN"/>
        </w:rPr>
      </w:pPr>
      <w:r w:rsidRPr="00655522">
        <w:rPr>
          <w:i/>
          <w:iCs/>
          <w:sz w:val="24"/>
          <w:szCs w:val="24"/>
          <w:lang w:eastAsia="ar-SA"/>
        </w:rPr>
        <w:t>Зона предназначена для размещения объектов</w:t>
      </w:r>
      <w:r w:rsidRPr="00655522">
        <w:rPr>
          <w:i/>
          <w:sz w:val="24"/>
          <w:szCs w:val="24"/>
          <w:lang w:eastAsia="ar-SA"/>
        </w:rPr>
        <w:t xml:space="preserve"> туризма, отдыха и спорта</w:t>
      </w:r>
      <w:r w:rsidRPr="00655522">
        <w:rPr>
          <w:i/>
          <w:iCs/>
          <w:sz w:val="24"/>
          <w:szCs w:val="24"/>
          <w:lang w:eastAsia="ar-SA"/>
        </w:rPr>
        <w:t xml:space="preserve">, сохранения экологически чистой окружающей среды </w:t>
      </w:r>
      <w:r w:rsidRPr="00655522">
        <w:rPr>
          <w:i/>
          <w:sz w:val="24"/>
          <w:szCs w:val="24"/>
          <w:lang w:eastAsia="ar-SA"/>
        </w:rPr>
        <w:t>и использования существующего природного ландшафта в рекреационных целях</w:t>
      </w:r>
      <w:r w:rsidRPr="00655522">
        <w:rPr>
          <w:i/>
          <w:iCs/>
          <w:sz w:val="24"/>
          <w:szCs w:val="24"/>
          <w:lang w:eastAsia="ar-SA"/>
        </w:rPr>
        <w:t>.</w:t>
      </w:r>
      <w:r w:rsidRPr="00655522">
        <w:rPr>
          <w:rFonts w:eastAsia="SimSun"/>
          <w:i/>
          <w:iCs/>
          <w:sz w:val="24"/>
          <w:szCs w:val="24"/>
          <w:lang w:eastAsia="zh-CN"/>
        </w:rPr>
        <w:t xml:space="preserve"> Земельные участки общего пользования, занятые площадями, улицами, проездами, автомобильными дорогами, набережными, скверами, бульварами, водными объектами, пляжами и другими объектами, могут включаться в состав различных территориальных зон и не подлежат приватизации.</w:t>
      </w:r>
    </w:p>
    <w:p w:rsidR="000D42EC" w:rsidRPr="00655522" w:rsidRDefault="000D42EC" w:rsidP="0033554D">
      <w:pPr>
        <w:keepLines w:val="0"/>
        <w:overflowPunct/>
        <w:autoSpaceDE/>
        <w:autoSpaceDN/>
        <w:adjustRightInd/>
        <w:spacing w:line="240" w:lineRule="auto"/>
        <w:ind w:firstLine="284"/>
        <w:rPr>
          <w:i/>
          <w:iCs/>
          <w:sz w:val="24"/>
          <w:szCs w:val="24"/>
          <w:lang w:eastAsia="ar-SA"/>
        </w:rPr>
      </w:pPr>
    </w:p>
    <w:p w:rsidR="000D42EC" w:rsidRPr="00655522" w:rsidRDefault="000D42EC" w:rsidP="0033554D">
      <w:pPr>
        <w:keepLines w:val="0"/>
        <w:tabs>
          <w:tab w:val="left" w:pos="2520"/>
        </w:tabs>
        <w:overflowPunct/>
        <w:autoSpaceDE/>
        <w:autoSpaceDN/>
        <w:adjustRightInd/>
        <w:spacing w:line="240" w:lineRule="auto"/>
        <w:ind w:firstLine="284"/>
        <w:jc w:val="center"/>
        <w:rPr>
          <w:rFonts w:eastAsia="SimSun"/>
          <w:sz w:val="24"/>
          <w:szCs w:val="24"/>
          <w:lang w:eastAsia="zh-CN"/>
        </w:rPr>
      </w:pPr>
      <w:r w:rsidRPr="00655522">
        <w:rPr>
          <w:rFonts w:eastAsia="SimSun"/>
          <w:sz w:val="24"/>
          <w:szCs w:val="24"/>
          <w:lang w:eastAsia="zh-CN"/>
        </w:rPr>
        <w:t>ОСНОВНЫЕ ВИДЫ И ПАРАМЕТРЫ РАЗРЕШЕННОГО ИСПОЛЬЗОВАНИЯ ЗЕМЕЛЬНЫХ УЧАСТКОВ И ОБЪЕКТОВ КАПИТАЛЬНОГО СТРОИТЕЛЬСТВА</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49"/>
        <w:gridCol w:w="3249"/>
        <w:gridCol w:w="3249"/>
      </w:tblGrid>
      <w:tr w:rsidR="00655522" w:rsidRPr="00655522" w:rsidTr="00BF7B87">
        <w:trPr>
          <w:trHeight w:val="20"/>
        </w:trPr>
        <w:tc>
          <w:tcPr>
            <w:tcW w:w="3249" w:type="dxa"/>
            <w:vAlign w:val="center"/>
          </w:tcPr>
          <w:p w:rsidR="000D42EC" w:rsidRPr="00655522" w:rsidRDefault="000D42EC" w:rsidP="00BF7B87">
            <w:pPr>
              <w:keepLines w:val="0"/>
              <w:tabs>
                <w:tab w:val="left" w:pos="2520"/>
              </w:tabs>
              <w:overflowPunct/>
              <w:autoSpaceDE/>
              <w:autoSpaceDN/>
              <w:adjustRightInd/>
              <w:spacing w:line="240" w:lineRule="auto"/>
              <w:ind w:firstLine="0"/>
              <w:jc w:val="center"/>
              <w:rPr>
                <w:rFonts w:eastAsia="SimSun"/>
                <w:sz w:val="24"/>
                <w:szCs w:val="24"/>
                <w:lang w:eastAsia="zh-CN"/>
              </w:rPr>
            </w:pPr>
            <w:r w:rsidRPr="00655522">
              <w:rPr>
                <w:rFonts w:eastAsia="SimSun"/>
                <w:sz w:val="24"/>
                <w:szCs w:val="24"/>
                <w:lang w:eastAsia="zh-CN"/>
              </w:rPr>
              <w:t>ВИДЫ ИСПОЛЬЗОВАНИЯ ЗЕМЕЛЬНЫХ УЧАСТКОВ</w:t>
            </w:r>
          </w:p>
        </w:tc>
        <w:tc>
          <w:tcPr>
            <w:tcW w:w="3249" w:type="dxa"/>
            <w:vAlign w:val="center"/>
          </w:tcPr>
          <w:p w:rsidR="000D42EC" w:rsidRPr="00655522" w:rsidRDefault="000D42EC" w:rsidP="00BF7B87">
            <w:pPr>
              <w:keepLines w:val="0"/>
              <w:tabs>
                <w:tab w:val="left" w:pos="2520"/>
              </w:tabs>
              <w:overflowPunct/>
              <w:autoSpaceDE/>
              <w:autoSpaceDN/>
              <w:adjustRightInd/>
              <w:spacing w:line="240" w:lineRule="auto"/>
              <w:ind w:left="-170" w:firstLine="0"/>
              <w:jc w:val="center"/>
              <w:rPr>
                <w:rFonts w:eastAsia="SimSun"/>
                <w:sz w:val="24"/>
                <w:szCs w:val="24"/>
                <w:lang w:eastAsia="zh-CN"/>
              </w:rPr>
            </w:pPr>
            <w:r w:rsidRPr="00655522">
              <w:rPr>
                <w:rFonts w:eastAsia="SimSun"/>
                <w:sz w:val="24"/>
                <w:szCs w:val="24"/>
                <w:lang w:eastAsia="zh-CN"/>
              </w:rPr>
              <w:t>ВИДЫ ОБЪЕКТОВ КАПИТАЛЬНОГО СТРОИТЕЛЬСТВА</w:t>
            </w:r>
          </w:p>
        </w:tc>
        <w:tc>
          <w:tcPr>
            <w:tcW w:w="3249" w:type="dxa"/>
            <w:vAlign w:val="center"/>
          </w:tcPr>
          <w:p w:rsidR="000D42EC" w:rsidRPr="00655522" w:rsidRDefault="000D42EC" w:rsidP="00BF7B87">
            <w:pPr>
              <w:keepLines w:val="0"/>
              <w:tabs>
                <w:tab w:val="left" w:pos="2520"/>
              </w:tabs>
              <w:overflowPunct/>
              <w:autoSpaceDE/>
              <w:autoSpaceDN/>
              <w:adjustRightInd/>
              <w:spacing w:line="240" w:lineRule="auto"/>
              <w:ind w:firstLine="34"/>
              <w:jc w:val="center"/>
              <w:rPr>
                <w:rFonts w:eastAsia="SimSun"/>
                <w:sz w:val="24"/>
                <w:szCs w:val="24"/>
                <w:lang w:eastAsia="zh-CN"/>
              </w:rPr>
            </w:pPr>
            <w:r w:rsidRPr="00655522">
              <w:rPr>
                <w:rFonts w:eastAsia="SimSun"/>
                <w:sz w:val="24"/>
                <w:szCs w:val="24"/>
                <w:lang w:eastAsia="zh-CN"/>
              </w:rPr>
              <w:t>ПАРАМЕТРЫ РАЗРЕШЕННОГО ИСПОЛЬЗОВАНИЯ ЗЕМЕЛЬНЫХ УЧАСТКОВ И ОБЪЕКТОВ КАПИТАЛЬНОГО СТРОИТЕЛЬСТВА</w:t>
            </w:r>
          </w:p>
        </w:tc>
      </w:tr>
      <w:tr w:rsidR="00655522" w:rsidRPr="00655522" w:rsidTr="00BF7B87">
        <w:trPr>
          <w:trHeight w:val="1197"/>
        </w:trPr>
        <w:tc>
          <w:tcPr>
            <w:tcW w:w="3249" w:type="dxa"/>
          </w:tcPr>
          <w:p w:rsidR="000D42EC" w:rsidRPr="00655522" w:rsidRDefault="000D42EC" w:rsidP="00BF7B87">
            <w:pPr>
              <w:widowControl w:val="0"/>
              <w:spacing w:line="240" w:lineRule="auto"/>
              <w:ind w:firstLine="0"/>
              <w:rPr>
                <w:sz w:val="24"/>
                <w:szCs w:val="24"/>
              </w:rPr>
            </w:pPr>
            <w:r w:rsidRPr="00655522">
              <w:rPr>
                <w:rFonts w:eastAsia="SimSun"/>
                <w:sz w:val="24"/>
                <w:szCs w:val="24"/>
                <w:lang w:eastAsia="zh-CN"/>
              </w:rPr>
              <w:t>[5.1] – Спорт</w:t>
            </w:r>
          </w:p>
        </w:tc>
        <w:tc>
          <w:tcPr>
            <w:tcW w:w="3249" w:type="dxa"/>
          </w:tcPr>
          <w:p w:rsidR="000D42EC" w:rsidRPr="00655522" w:rsidRDefault="000D42EC" w:rsidP="00BF7B87">
            <w:pPr>
              <w:keepLines w:val="0"/>
              <w:overflowPunct/>
              <w:autoSpaceDE/>
              <w:autoSpaceDN/>
              <w:adjustRightInd/>
              <w:spacing w:line="240" w:lineRule="auto"/>
              <w:ind w:firstLine="426"/>
              <w:rPr>
                <w:rFonts w:eastAsia="SimSun"/>
                <w:sz w:val="24"/>
                <w:szCs w:val="24"/>
                <w:lang w:eastAsia="zh-CN"/>
              </w:rPr>
            </w:pPr>
            <w:r w:rsidRPr="00655522">
              <w:rPr>
                <w:sz w:val="24"/>
                <w:szCs w:val="24"/>
                <w:lang w:eastAsia="ar-SA"/>
              </w:rPr>
              <w:t xml:space="preserve">Открытые и крытые стадионы, спортивные арены с трибунами и без; </w:t>
            </w:r>
            <w:r w:rsidRPr="00655522">
              <w:rPr>
                <w:rFonts w:eastAsia="SimSun"/>
                <w:sz w:val="24"/>
                <w:szCs w:val="24"/>
                <w:lang w:eastAsia="zh-CN"/>
              </w:rPr>
              <w:t xml:space="preserve">крытые ледовые катки; спортивные залы; </w:t>
            </w:r>
            <w:r w:rsidRPr="00655522">
              <w:rPr>
                <w:sz w:val="24"/>
                <w:szCs w:val="24"/>
                <w:lang w:eastAsia="ar-SA"/>
              </w:rPr>
              <w:t xml:space="preserve">бассейны; </w:t>
            </w:r>
            <w:r w:rsidRPr="00655522">
              <w:rPr>
                <w:rFonts w:eastAsia="SimSun"/>
                <w:sz w:val="24"/>
                <w:szCs w:val="24"/>
                <w:lang w:eastAsia="zh-CN"/>
              </w:rPr>
              <w:t xml:space="preserve">крытые теннисные корты; спортивные сооружения для занятия настольными играми; спортивно-оздоровительные, </w:t>
            </w:r>
            <w:r w:rsidRPr="00655522">
              <w:rPr>
                <w:sz w:val="24"/>
                <w:szCs w:val="24"/>
                <w:lang w:eastAsia="ar-SA"/>
              </w:rPr>
              <w:t>спортивные</w:t>
            </w:r>
            <w:r w:rsidRPr="00655522">
              <w:rPr>
                <w:rFonts w:eastAsia="SimSun"/>
                <w:sz w:val="24"/>
                <w:szCs w:val="24"/>
                <w:lang w:eastAsia="zh-CN"/>
              </w:rPr>
              <w:t xml:space="preserve"> и физкультурно-оздоровительные комплексы и клубы; </w:t>
            </w:r>
            <w:proofErr w:type="gramStart"/>
            <w:r w:rsidRPr="00655522">
              <w:rPr>
                <w:rFonts w:eastAsia="SimSun"/>
                <w:sz w:val="24"/>
                <w:szCs w:val="24"/>
                <w:lang w:eastAsia="zh-CN"/>
              </w:rPr>
              <w:t>фитнес-клубы</w:t>
            </w:r>
            <w:proofErr w:type="gramEnd"/>
            <w:r w:rsidRPr="00655522">
              <w:rPr>
                <w:rFonts w:eastAsia="SimSun"/>
                <w:sz w:val="24"/>
                <w:szCs w:val="24"/>
                <w:lang w:eastAsia="zh-CN"/>
              </w:rPr>
              <w:t>, тренажерные залы;</w:t>
            </w:r>
          </w:p>
          <w:p w:rsidR="000D42EC" w:rsidRPr="00655522" w:rsidRDefault="000D42EC" w:rsidP="00BF7B87">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 xml:space="preserve"> Площадки для занятия спортом и физкультурой (беговые дорожки, теннисные корты, поля для спортивной игры</w:t>
            </w:r>
            <w:r w:rsidRPr="00655522">
              <w:rPr>
                <w:sz w:val="24"/>
                <w:szCs w:val="24"/>
                <w:lang w:eastAsia="ar-SA"/>
              </w:rPr>
              <w:t xml:space="preserve">, </w:t>
            </w:r>
            <w:r w:rsidRPr="00655522">
              <w:rPr>
                <w:sz w:val="24"/>
                <w:szCs w:val="24"/>
                <w:lang w:eastAsia="ar-SA"/>
              </w:rPr>
              <w:lastRenderedPageBreak/>
              <w:t>велосипедные и прогулочные дорожки</w:t>
            </w:r>
            <w:r w:rsidRPr="00655522">
              <w:rPr>
                <w:rFonts w:eastAsia="SimSun"/>
                <w:sz w:val="24"/>
                <w:szCs w:val="24"/>
                <w:lang w:eastAsia="zh-CN"/>
              </w:rPr>
              <w:t>);</w:t>
            </w:r>
          </w:p>
        </w:tc>
        <w:tc>
          <w:tcPr>
            <w:tcW w:w="3249" w:type="dxa"/>
            <w:vMerge w:val="restart"/>
          </w:tcPr>
          <w:p w:rsidR="000D42EC" w:rsidRPr="00655522" w:rsidRDefault="000D42EC" w:rsidP="00BF7B87">
            <w:pPr>
              <w:keepLines w:val="0"/>
              <w:widowControl w:val="0"/>
              <w:overflowPunct/>
              <w:spacing w:line="240" w:lineRule="auto"/>
              <w:ind w:firstLine="284"/>
              <w:jc w:val="left"/>
              <w:rPr>
                <w:sz w:val="24"/>
                <w:szCs w:val="24"/>
                <w:lang w:eastAsia="ar-SA"/>
              </w:rPr>
            </w:pPr>
            <w:r w:rsidRPr="00655522">
              <w:rPr>
                <w:sz w:val="24"/>
                <w:szCs w:val="24"/>
                <w:lang w:eastAsia="ar-SA"/>
              </w:rPr>
              <w:lastRenderedPageBreak/>
              <w:t>- минимальная площадь земельного участка - 10 кв. м;</w:t>
            </w:r>
          </w:p>
          <w:p w:rsidR="000D42EC" w:rsidRPr="00655522" w:rsidRDefault="000D42EC" w:rsidP="00BF7B87">
            <w:pPr>
              <w:keepLines w:val="0"/>
              <w:widowControl w:val="0"/>
              <w:overflowPunct/>
              <w:spacing w:line="240" w:lineRule="auto"/>
              <w:ind w:firstLine="284"/>
              <w:jc w:val="left"/>
              <w:rPr>
                <w:sz w:val="24"/>
                <w:szCs w:val="24"/>
                <w:lang w:eastAsia="ar-SA"/>
              </w:rPr>
            </w:pPr>
            <w:r w:rsidRPr="00655522">
              <w:rPr>
                <w:sz w:val="24"/>
                <w:szCs w:val="24"/>
                <w:lang w:eastAsia="ar-SA"/>
              </w:rPr>
              <w:t>- максимальная высота капитальных зданий - 30 м от планировочной отметки земли;</w:t>
            </w:r>
          </w:p>
          <w:p w:rsidR="000D42EC" w:rsidRPr="00655522" w:rsidRDefault="000D42EC" w:rsidP="00BF7B87">
            <w:pPr>
              <w:keepLines w:val="0"/>
              <w:widowControl w:val="0"/>
              <w:overflowPunct/>
              <w:spacing w:line="240" w:lineRule="auto"/>
              <w:ind w:firstLine="284"/>
              <w:jc w:val="left"/>
              <w:rPr>
                <w:sz w:val="24"/>
                <w:szCs w:val="24"/>
                <w:lang w:eastAsia="ar-SA"/>
              </w:rPr>
            </w:pPr>
            <w:r w:rsidRPr="00655522">
              <w:rPr>
                <w:sz w:val="24"/>
                <w:szCs w:val="24"/>
                <w:lang w:eastAsia="ar-SA"/>
              </w:rPr>
              <w:t>- максимальный процент застройки в границах земельного участка – 30%.</w:t>
            </w:r>
          </w:p>
        </w:tc>
      </w:tr>
      <w:tr w:rsidR="00655522" w:rsidRPr="00655522" w:rsidTr="00BF7B87">
        <w:trPr>
          <w:trHeight w:val="1224"/>
        </w:trPr>
        <w:tc>
          <w:tcPr>
            <w:tcW w:w="3249" w:type="dxa"/>
          </w:tcPr>
          <w:p w:rsidR="000D42EC" w:rsidRPr="00655522" w:rsidRDefault="000D42EC" w:rsidP="00BF7B87">
            <w:pPr>
              <w:keepLines w:val="0"/>
              <w:widowControl w:val="0"/>
              <w:overflowPunct/>
              <w:spacing w:line="240" w:lineRule="auto"/>
              <w:ind w:firstLine="0"/>
              <w:jc w:val="left"/>
              <w:rPr>
                <w:sz w:val="24"/>
                <w:szCs w:val="24"/>
                <w:lang w:eastAsia="ar-SA"/>
              </w:rPr>
            </w:pPr>
            <w:r w:rsidRPr="00655522">
              <w:rPr>
                <w:rFonts w:eastAsia="SimSun"/>
                <w:sz w:val="24"/>
                <w:szCs w:val="24"/>
                <w:lang w:eastAsia="zh-CN"/>
              </w:rPr>
              <w:lastRenderedPageBreak/>
              <w:t>[11.1] - Общее пользование водными объектами</w:t>
            </w:r>
          </w:p>
          <w:p w:rsidR="000D42EC" w:rsidRPr="00655522" w:rsidRDefault="000D42EC" w:rsidP="00BF7B87">
            <w:pPr>
              <w:widowControl w:val="0"/>
              <w:spacing w:line="240" w:lineRule="auto"/>
              <w:ind w:firstLine="0"/>
              <w:rPr>
                <w:sz w:val="24"/>
                <w:szCs w:val="24"/>
              </w:rPr>
            </w:pPr>
          </w:p>
        </w:tc>
        <w:tc>
          <w:tcPr>
            <w:tcW w:w="3249" w:type="dxa"/>
          </w:tcPr>
          <w:p w:rsidR="000D42EC" w:rsidRPr="00655522" w:rsidRDefault="000D42EC" w:rsidP="00BF7B87">
            <w:pPr>
              <w:keepLines w:val="0"/>
              <w:overflowPunct/>
              <w:autoSpaceDE/>
              <w:autoSpaceDN/>
              <w:adjustRightInd/>
              <w:spacing w:line="240" w:lineRule="auto"/>
              <w:ind w:firstLine="284"/>
              <w:jc w:val="left"/>
              <w:rPr>
                <w:rFonts w:eastAsia="SimSun"/>
                <w:sz w:val="24"/>
                <w:szCs w:val="24"/>
                <w:lang w:eastAsia="zh-CN"/>
              </w:rPr>
            </w:pPr>
            <w:r w:rsidRPr="00655522">
              <w:rPr>
                <w:sz w:val="24"/>
                <w:szCs w:val="24"/>
                <w:lang w:eastAsia="ar-SA"/>
              </w:rPr>
              <w:t xml:space="preserve">Пляжи, </w:t>
            </w:r>
            <w:r w:rsidRPr="00655522">
              <w:rPr>
                <w:rFonts w:eastAsia="SimSun"/>
                <w:sz w:val="24"/>
                <w:szCs w:val="24"/>
                <w:lang w:eastAsia="zh-CN"/>
              </w:rPr>
              <w:t xml:space="preserve">причалы, пристани, здания и сооружения для размещения служб наблюдения и спасателей; </w:t>
            </w:r>
          </w:p>
        </w:tc>
        <w:tc>
          <w:tcPr>
            <w:tcW w:w="3249" w:type="dxa"/>
            <w:vMerge/>
          </w:tcPr>
          <w:p w:rsidR="000D42EC" w:rsidRPr="00655522" w:rsidRDefault="000D42EC" w:rsidP="00BF7B87">
            <w:pPr>
              <w:keepLines w:val="0"/>
              <w:widowControl w:val="0"/>
              <w:overflowPunct/>
              <w:spacing w:line="240" w:lineRule="auto"/>
              <w:ind w:firstLine="284"/>
              <w:jc w:val="left"/>
              <w:rPr>
                <w:sz w:val="24"/>
                <w:szCs w:val="24"/>
                <w:lang w:eastAsia="ar-SA"/>
              </w:rPr>
            </w:pPr>
          </w:p>
        </w:tc>
      </w:tr>
      <w:tr w:rsidR="00655522" w:rsidRPr="00655522" w:rsidTr="00BF7B87">
        <w:trPr>
          <w:trHeight w:val="488"/>
        </w:trPr>
        <w:tc>
          <w:tcPr>
            <w:tcW w:w="3249" w:type="dxa"/>
          </w:tcPr>
          <w:p w:rsidR="000D42EC" w:rsidRPr="00655522" w:rsidRDefault="000D42EC" w:rsidP="00BF7B87">
            <w:pPr>
              <w:spacing w:line="240" w:lineRule="auto"/>
              <w:ind w:firstLine="0"/>
              <w:rPr>
                <w:rFonts w:eastAsia="SimSun"/>
                <w:sz w:val="24"/>
                <w:szCs w:val="24"/>
                <w:lang w:eastAsia="zh-CN"/>
              </w:rPr>
            </w:pPr>
            <w:r w:rsidRPr="00655522">
              <w:rPr>
                <w:rFonts w:eastAsia="SimSun"/>
                <w:sz w:val="24"/>
                <w:szCs w:val="24"/>
                <w:lang w:eastAsia="zh-CN"/>
              </w:rPr>
              <w:t>[3.6] – Культурное развитие</w:t>
            </w:r>
          </w:p>
          <w:p w:rsidR="000D42EC" w:rsidRPr="00655522" w:rsidRDefault="000D42EC" w:rsidP="00BF7B87">
            <w:pPr>
              <w:widowControl w:val="0"/>
              <w:spacing w:line="240" w:lineRule="auto"/>
              <w:rPr>
                <w:sz w:val="24"/>
                <w:szCs w:val="24"/>
              </w:rPr>
            </w:pPr>
          </w:p>
        </w:tc>
        <w:tc>
          <w:tcPr>
            <w:tcW w:w="3249" w:type="dxa"/>
          </w:tcPr>
          <w:p w:rsidR="000D42EC" w:rsidRPr="00655522" w:rsidRDefault="000D42EC" w:rsidP="00BF7B87">
            <w:pPr>
              <w:keepLines w:val="0"/>
              <w:widowControl w:val="0"/>
              <w:overflowPunct/>
              <w:spacing w:line="240" w:lineRule="auto"/>
              <w:ind w:firstLine="284"/>
              <w:jc w:val="left"/>
              <w:rPr>
                <w:sz w:val="24"/>
                <w:szCs w:val="24"/>
                <w:lang w:eastAsia="ar-SA"/>
              </w:rPr>
            </w:pPr>
            <w:r w:rsidRPr="00655522">
              <w:rPr>
                <w:sz w:val="24"/>
                <w:szCs w:val="24"/>
                <w:lang w:eastAsia="ar-SA"/>
              </w:rPr>
              <w:t xml:space="preserve">Дома культуры, </w:t>
            </w:r>
            <w:r w:rsidRPr="00655522">
              <w:rPr>
                <w:rFonts w:eastAsia="SimSun"/>
                <w:sz w:val="24"/>
                <w:szCs w:val="24"/>
                <w:lang w:eastAsia="zh-CN"/>
              </w:rPr>
              <w:t>площадки для празднеств и гуляний;</w:t>
            </w:r>
          </w:p>
        </w:tc>
        <w:tc>
          <w:tcPr>
            <w:tcW w:w="3249" w:type="dxa"/>
            <w:vMerge/>
          </w:tcPr>
          <w:p w:rsidR="000D42EC" w:rsidRPr="00655522" w:rsidRDefault="000D42EC" w:rsidP="00BF7B87">
            <w:pPr>
              <w:keepLines w:val="0"/>
              <w:widowControl w:val="0"/>
              <w:overflowPunct/>
              <w:spacing w:line="240" w:lineRule="auto"/>
              <w:ind w:firstLine="284"/>
              <w:jc w:val="left"/>
              <w:rPr>
                <w:sz w:val="24"/>
                <w:szCs w:val="24"/>
                <w:lang w:eastAsia="ar-SA"/>
              </w:rPr>
            </w:pPr>
          </w:p>
        </w:tc>
      </w:tr>
      <w:tr w:rsidR="00655522" w:rsidRPr="00655522" w:rsidTr="00BF7B87">
        <w:trPr>
          <w:trHeight w:val="2473"/>
        </w:trPr>
        <w:tc>
          <w:tcPr>
            <w:tcW w:w="3249" w:type="dxa"/>
          </w:tcPr>
          <w:p w:rsidR="000D42EC" w:rsidRPr="00655522" w:rsidRDefault="000D42EC" w:rsidP="00BF7B87">
            <w:pPr>
              <w:keepLines w:val="0"/>
              <w:overflowPunct/>
              <w:autoSpaceDE/>
              <w:autoSpaceDN/>
              <w:adjustRightInd/>
              <w:spacing w:line="240" w:lineRule="auto"/>
              <w:ind w:firstLine="0"/>
              <w:rPr>
                <w:rFonts w:eastAsia="SimSun"/>
                <w:sz w:val="24"/>
                <w:szCs w:val="24"/>
                <w:lang w:eastAsia="zh-CN"/>
              </w:rPr>
            </w:pPr>
            <w:r w:rsidRPr="00655522">
              <w:rPr>
                <w:rFonts w:eastAsia="SimSun"/>
                <w:sz w:val="24"/>
                <w:szCs w:val="24"/>
                <w:lang w:eastAsia="zh-CN"/>
              </w:rPr>
              <w:t>[4.8] – Развлечения</w:t>
            </w:r>
          </w:p>
          <w:p w:rsidR="000D42EC" w:rsidRPr="00655522" w:rsidRDefault="000D42EC" w:rsidP="00BF7B87">
            <w:pPr>
              <w:widowControl w:val="0"/>
              <w:spacing w:line="240" w:lineRule="auto"/>
              <w:rPr>
                <w:sz w:val="24"/>
                <w:szCs w:val="24"/>
              </w:rPr>
            </w:pPr>
          </w:p>
        </w:tc>
        <w:tc>
          <w:tcPr>
            <w:tcW w:w="3249" w:type="dxa"/>
          </w:tcPr>
          <w:p w:rsidR="000D42EC" w:rsidRPr="00655522" w:rsidRDefault="000D42EC" w:rsidP="00BF7B87">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Дискотеки и танцевальные площадки, аквапарки, боулинг, аттракционы, игровые автоматы (кроме игрового оборудования, используемого для проведения азартных игр) и игровые площадки.</w:t>
            </w:r>
          </w:p>
          <w:p w:rsidR="000D42EC" w:rsidRPr="00655522" w:rsidRDefault="000D42EC" w:rsidP="00BF7B87">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Ипподромы, конноспортивные комплексы с конюшней до 50 голов;</w:t>
            </w:r>
          </w:p>
        </w:tc>
        <w:tc>
          <w:tcPr>
            <w:tcW w:w="3249" w:type="dxa"/>
            <w:vMerge/>
          </w:tcPr>
          <w:p w:rsidR="000D42EC" w:rsidRPr="00655522" w:rsidRDefault="000D42EC" w:rsidP="00BF7B87">
            <w:pPr>
              <w:keepLines w:val="0"/>
              <w:widowControl w:val="0"/>
              <w:overflowPunct/>
              <w:spacing w:line="240" w:lineRule="auto"/>
              <w:ind w:firstLine="284"/>
              <w:jc w:val="left"/>
              <w:rPr>
                <w:sz w:val="24"/>
                <w:szCs w:val="24"/>
                <w:lang w:eastAsia="ar-SA"/>
              </w:rPr>
            </w:pPr>
          </w:p>
        </w:tc>
      </w:tr>
      <w:tr w:rsidR="00655522" w:rsidRPr="00655522" w:rsidTr="00BF7B87">
        <w:trPr>
          <w:trHeight w:val="834"/>
        </w:trPr>
        <w:tc>
          <w:tcPr>
            <w:tcW w:w="3249" w:type="dxa"/>
          </w:tcPr>
          <w:p w:rsidR="000D42EC" w:rsidRPr="00655522" w:rsidRDefault="000D42EC" w:rsidP="00BF7B87">
            <w:pPr>
              <w:widowControl w:val="0"/>
              <w:spacing w:line="240" w:lineRule="auto"/>
              <w:ind w:firstLine="0"/>
              <w:rPr>
                <w:sz w:val="24"/>
                <w:szCs w:val="24"/>
              </w:rPr>
            </w:pPr>
            <w:r w:rsidRPr="00655522">
              <w:rPr>
                <w:rFonts w:eastAsia="SimSun"/>
                <w:sz w:val="24"/>
                <w:szCs w:val="24"/>
                <w:lang w:eastAsia="zh-CN"/>
              </w:rPr>
              <w:t>[3.4.1] – Амбулаторно-поликлиническое обслуживание</w:t>
            </w:r>
          </w:p>
        </w:tc>
        <w:tc>
          <w:tcPr>
            <w:tcW w:w="3249" w:type="dxa"/>
          </w:tcPr>
          <w:p w:rsidR="000D42EC" w:rsidRPr="00655522" w:rsidRDefault="000D42EC" w:rsidP="00BF7B87">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Пункты оказания первой медицинской помощи;</w:t>
            </w:r>
          </w:p>
        </w:tc>
        <w:tc>
          <w:tcPr>
            <w:tcW w:w="3249" w:type="dxa"/>
            <w:vMerge/>
          </w:tcPr>
          <w:p w:rsidR="000D42EC" w:rsidRPr="00655522" w:rsidRDefault="000D42EC" w:rsidP="00BF7B87">
            <w:pPr>
              <w:keepLines w:val="0"/>
              <w:widowControl w:val="0"/>
              <w:overflowPunct/>
              <w:spacing w:line="240" w:lineRule="auto"/>
              <w:ind w:firstLine="284"/>
              <w:jc w:val="left"/>
              <w:rPr>
                <w:sz w:val="24"/>
                <w:szCs w:val="24"/>
                <w:lang w:eastAsia="ar-SA"/>
              </w:rPr>
            </w:pPr>
          </w:p>
        </w:tc>
      </w:tr>
      <w:tr w:rsidR="00655522" w:rsidRPr="00655522" w:rsidTr="00BF7B87">
        <w:trPr>
          <w:trHeight w:val="2108"/>
        </w:trPr>
        <w:tc>
          <w:tcPr>
            <w:tcW w:w="3249" w:type="dxa"/>
          </w:tcPr>
          <w:p w:rsidR="000D42EC" w:rsidRPr="00655522" w:rsidRDefault="000D42EC" w:rsidP="00BF7B87">
            <w:pPr>
              <w:widowControl w:val="0"/>
              <w:spacing w:line="240" w:lineRule="auto"/>
              <w:ind w:firstLine="0"/>
              <w:rPr>
                <w:sz w:val="24"/>
                <w:szCs w:val="24"/>
              </w:rPr>
            </w:pPr>
            <w:r w:rsidRPr="00655522">
              <w:rPr>
                <w:rFonts w:eastAsia="SimSun"/>
                <w:sz w:val="24"/>
                <w:szCs w:val="24"/>
                <w:lang w:eastAsia="zh-CN"/>
              </w:rPr>
              <w:t>[</w:t>
            </w:r>
            <w:r w:rsidRPr="00655522">
              <w:rPr>
                <w:sz w:val="24"/>
                <w:szCs w:val="24"/>
                <w:lang w:eastAsia="zh-CN"/>
              </w:rPr>
              <w:t>8.3</w:t>
            </w:r>
            <w:r w:rsidRPr="00655522">
              <w:rPr>
                <w:rFonts w:eastAsia="SimSun"/>
                <w:sz w:val="24"/>
                <w:szCs w:val="24"/>
                <w:lang w:eastAsia="zh-CN"/>
              </w:rPr>
              <w:t>] - Обеспечение внутреннего правопорядка</w:t>
            </w:r>
          </w:p>
        </w:tc>
        <w:tc>
          <w:tcPr>
            <w:tcW w:w="3249" w:type="dxa"/>
          </w:tcPr>
          <w:p w:rsidR="000D42EC" w:rsidRPr="00655522" w:rsidRDefault="000D42EC" w:rsidP="00BF7B87">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Пункты охраны общественного порядка;</w:t>
            </w:r>
          </w:p>
          <w:p w:rsidR="000D42EC" w:rsidRPr="00655522" w:rsidRDefault="000D42EC" w:rsidP="00BF7B87">
            <w:pPr>
              <w:keepLines w:val="0"/>
              <w:overflowPunct/>
              <w:spacing w:line="240" w:lineRule="auto"/>
              <w:ind w:firstLine="426"/>
              <w:rPr>
                <w:rFonts w:eastAsia="SimSun"/>
                <w:sz w:val="24"/>
                <w:szCs w:val="24"/>
                <w:lang w:eastAsia="zh-CN"/>
              </w:rPr>
            </w:pPr>
            <w:r w:rsidRPr="00655522">
              <w:rPr>
                <w:rFonts w:eastAsia="SimSun"/>
                <w:sz w:val="24"/>
                <w:szCs w:val="24"/>
                <w:lang w:eastAsia="zh-CN"/>
              </w:rPr>
              <w:t>Объекты гражданской обороны (убежища, противорадиационные укрытия и т.п.); объекты пожарной охраны, пожарные депо;</w:t>
            </w:r>
          </w:p>
        </w:tc>
        <w:tc>
          <w:tcPr>
            <w:tcW w:w="3249" w:type="dxa"/>
            <w:vMerge/>
          </w:tcPr>
          <w:p w:rsidR="000D42EC" w:rsidRPr="00655522" w:rsidRDefault="000D42EC" w:rsidP="00BF7B87">
            <w:pPr>
              <w:keepLines w:val="0"/>
              <w:widowControl w:val="0"/>
              <w:overflowPunct/>
              <w:spacing w:line="240" w:lineRule="auto"/>
              <w:ind w:firstLine="284"/>
              <w:jc w:val="left"/>
              <w:rPr>
                <w:sz w:val="24"/>
                <w:szCs w:val="24"/>
                <w:lang w:eastAsia="ar-SA"/>
              </w:rPr>
            </w:pPr>
          </w:p>
        </w:tc>
      </w:tr>
      <w:tr w:rsidR="00655522" w:rsidRPr="00655522" w:rsidTr="00BF7B87">
        <w:trPr>
          <w:trHeight w:val="20"/>
        </w:trPr>
        <w:tc>
          <w:tcPr>
            <w:tcW w:w="3249" w:type="dxa"/>
          </w:tcPr>
          <w:p w:rsidR="000D42EC" w:rsidRPr="00655522" w:rsidRDefault="000D42EC" w:rsidP="00BF7B87">
            <w:pPr>
              <w:widowControl w:val="0"/>
              <w:spacing w:line="240" w:lineRule="auto"/>
              <w:ind w:firstLine="0"/>
              <w:rPr>
                <w:sz w:val="24"/>
                <w:szCs w:val="24"/>
              </w:rPr>
            </w:pPr>
            <w:r w:rsidRPr="00655522">
              <w:rPr>
                <w:rFonts w:eastAsia="SimSun"/>
                <w:sz w:val="24"/>
                <w:szCs w:val="24"/>
                <w:lang w:eastAsia="zh-CN"/>
              </w:rPr>
              <w:t>[</w:t>
            </w:r>
            <w:r w:rsidRPr="00655522">
              <w:rPr>
                <w:sz w:val="24"/>
                <w:szCs w:val="24"/>
                <w:lang w:eastAsia="zh-CN"/>
              </w:rPr>
              <w:t>4.4</w:t>
            </w:r>
            <w:r w:rsidRPr="00655522">
              <w:rPr>
                <w:rFonts w:eastAsia="SimSun"/>
                <w:sz w:val="24"/>
                <w:szCs w:val="24"/>
                <w:lang w:eastAsia="zh-CN"/>
              </w:rPr>
              <w:t>] - Магазины</w:t>
            </w:r>
          </w:p>
        </w:tc>
        <w:tc>
          <w:tcPr>
            <w:tcW w:w="3249" w:type="dxa"/>
            <w:vAlign w:val="center"/>
          </w:tcPr>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 xml:space="preserve">Магазины продовольственных, промышленных и смешанных товаров; </w:t>
            </w:r>
          </w:p>
        </w:tc>
        <w:tc>
          <w:tcPr>
            <w:tcW w:w="3249" w:type="dxa"/>
            <w:vMerge w:val="restart"/>
            <w:vAlign w:val="center"/>
          </w:tcPr>
          <w:p w:rsidR="000D42EC" w:rsidRPr="00655522" w:rsidRDefault="000D42EC" w:rsidP="00744474">
            <w:pPr>
              <w:keepLines w:val="0"/>
              <w:overflowPunct/>
              <w:autoSpaceDE/>
              <w:autoSpaceDN/>
              <w:adjustRightInd/>
              <w:spacing w:line="240" w:lineRule="auto"/>
              <w:ind w:firstLine="0"/>
              <w:jc w:val="left"/>
              <w:rPr>
                <w:rFonts w:eastAsia="SimSun"/>
                <w:sz w:val="24"/>
                <w:szCs w:val="24"/>
                <w:lang w:eastAsia="zh-CN"/>
              </w:rPr>
            </w:pPr>
            <w:r w:rsidRPr="00655522">
              <w:rPr>
                <w:rFonts w:eastAsia="SimSun"/>
                <w:sz w:val="24"/>
                <w:szCs w:val="24"/>
                <w:lang w:eastAsia="zh-CN"/>
              </w:rPr>
              <w:t>минимальная/максимальная площадь земельных участков  – 10/2500 кв. м;</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максимальный процент застройки в границах земельного участка – 50%;</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максимальное количество надземных этажей – 5 этажей;</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максимальная высота зданий, строений, сооружений от уровня земли - 25 м;</w:t>
            </w:r>
          </w:p>
          <w:p w:rsidR="000D42EC" w:rsidRPr="00655522" w:rsidRDefault="000D42EC" w:rsidP="00744474">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 xml:space="preserve">минимальный отступ от границ земельного участка, за пределами которых запрещено строительство </w:t>
            </w:r>
            <w:r w:rsidRPr="00655522">
              <w:rPr>
                <w:rFonts w:eastAsia="SimSun"/>
                <w:sz w:val="24"/>
                <w:szCs w:val="24"/>
                <w:lang w:eastAsia="zh-CN"/>
              </w:rPr>
              <w:lastRenderedPageBreak/>
              <w:t>зданий, строений, сооружений - 1 м;</w:t>
            </w:r>
          </w:p>
        </w:tc>
      </w:tr>
      <w:tr w:rsidR="00655522" w:rsidRPr="00655522" w:rsidTr="00BF7B87">
        <w:trPr>
          <w:trHeight w:val="846"/>
        </w:trPr>
        <w:tc>
          <w:tcPr>
            <w:tcW w:w="3249" w:type="dxa"/>
          </w:tcPr>
          <w:p w:rsidR="000D42EC" w:rsidRPr="00655522" w:rsidRDefault="000D42EC" w:rsidP="00BF7B87">
            <w:pPr>
              <w:ind w:firstLine="0"/>
              <w:rPr>
                <w:sz w:val="24"/>
                <w:szCs w:val="24"/>
              </w:rPr>
            </w:pPr>
            <w:r w:rsidRPr="00655522">
              <w:rPr>
                <w:rFonts w:eastAsia="SimSun"/>
                <w:sz w:val="24"/>
                <w:szCs w:val="24"/>
                <w:lang w:eastAsia="zh-CN"/>
              </w:rPr>
              <w:t xml:space="preserve">[4.7] – </w:t>
            </w:r>
            <w:r w:rsidRPr="00655522">
              <w:rPr>
                <w:sz w:val="24"/>
                <w:szCs w:val="24"/>
              </w:rPr>
              <w:t>Гостиничное обслуживание</w:t>
            </w:r>
          </w:p>
        </w:tc>
        <w:tc>
          <w:tcPr>
            <w:tcW w:w="3249" w:type="dxa"/>
          </w:tcPr>
          <w:p w:rsidR="000D42EC" w:rsidRPr="00655522" w:rsidRDefault="000D42EC" w:rsidP="00BF7B87">
            <w:pPr>
              <w:jc w:val="left"/>
              <w:rPr>
                <w:rFonts w:eastAsia="SimSun"/>
                <w:sz w:val="24"/>
                <w:szCs w:val="24"/>
                <w:lang w:eastAsia="zh-CN"/>
              </w:rPr>
            </w:pPr>
            <w:r w:rsidRPr="00655522">
              <w:rPr>
                <w:rFonts w:eastAsia="SimSun"/>
                <w:sz w:val="24"/>
                <w:szCs w:val="24"/>
                <w:lang w:eastAsia="zh-CN"/>
              </w:rPr>
              <w:t>Гостиницы;</w:t>
            </w:r>
          </w:p>
        </w:tc>
        <w:tc>
          <w:tcPr>
            <w:tcW w:w="3249" w:type="dxa"/>
            <w:vMerge/>
            <w:vAlign w:val="center"/>
          </w:tcPr>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p>
        </w:tc>
      </w:tr>
      <w:tr w:rsidR="00655522" w:rsidRPr="00655522" w:rsidTr="00BF7B87">
        <w:trPr>
          <w:trHeight w:val="20"/>
        </w:trPr>
        <w:tc>
          <w:tcPr>
            <w:tcW w:w="3249" w:type="dxa"/>
          </w:tcPr>
          <w:p w:rsidR="000D42EC" w:rsidRPr="00655522" w:rsidRDefault="000D42EC" w:rsidP="00BF7B87">
            <w:pPr>
              <w:keepLines w:val="0"/>
              <w:overflowPunct/>
              <w:autoSpaceDE/>
              <w:autoSpaceDN/>
              <w:adjustRightInd/>
              <w:spacing w:line="240" w:lineRule="auto"/>
              <w:ind w:firstLine="0"/>
              <w:rPr>
                <w:sz w:val="24"/>
                <w:szCs w:val="24"/>
              </w:rPr>
            </w:pPr>
            <w:r w:rsidRPr="00655522">
              <w:rPr>
                <w:rFonts w:eastAsia="SimSun"/>
                <w:sz w:val="24"/>
                <w:szCs w:val="24"/>
                <w:lang w:eastAsia="zh-CN"/>
              </w:rPr>
              <w:t xml:space="preserve">[4.6] – </w:t>
            </w:r>
            <w:r w:rsidRPr="00655522">
              <w:rPr>
                <w:sz w:val="24"/>
                <w:szCs w:val="24"/>
              </w:rPr>
              <w:t>Общественное питание</w:t>
            </w:r>
          </w:p>
        </w:tc>
        <w:tc>
          <w:tcPr>
            <w:tcW w:w="3249" w:type="dxa"/>
          </w:tcPr>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Кафе, закусочные, бары, рестораны не более 50 посадочных мест;</w:t>
            </w:r>
          </w:p>
        </w:tc>
        <w:tc>
          <w:tcPr>
            <w:tcW w:w="3249" w:type="dxa"/>
            <w:vMerge/>
            <w:vAlign w:val="center"/>
          </w:tcPr>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p>
        </w:tc>
      </w:tr>
      <w:tr w:rsidR="00655522" w:rsidRPr="00655522" w:rsidTr="00BF7B87">
        <w:trPr>
          <w:trHeight w:val="20"/>
        </w:trPr>
        <w:tc>
          <w:tcPr>
            <w:tcW w:w="3249" w:type="dxa"/>
          </w:tcPr>
          <w:p w:rsidR="000D42EC" w:rsidRPr="00655522" w:rsidRDefault="000D42EC" w:rsidP="00BF7B87">
            <w:pPr>
              <w:widowControl w:val="0"/>
              <w:spacing w:line="240" w:lineRule="auto"/>
              <w:ind w:firstLine="0"/>
              <w:rPr>
                <w:sz w:val="24"/>
                <w:szCs w:val="24"/>
              </w:rPr>
            </w:pPr>
            <w:r w:rsidRPr="00655522">
              <w:rPr>
                <w:rFonts w:eastAsia="SimSun"/>
                <w:sz w:val="24"/>
                <w:szCs w:val="24"/>
                <w:lang w:eastAsia="zh-CN"/>
              </w:rPr>
              <w:lastRenderedPageBreak/>
              <w:t>[3.1] - Коммунальное обслуживание</w:t>
            </w:r>
          </w:p>
        </w:tc>
        <w:tc>
          <w:tcPr>
            <w:tcW w:w="3249" w:type="dxa"/>
          </w:tcPr>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 xml:space="preserve">Объекты инженерного обеспечения и объекты вспомогательного инженерного назначения </w:t>
            </w:r>
          </w:p>
        </w:tc>
        <w:tc>
          <w:tcPr>
            <w:tcW w:w="3249" w:type="dxa"/>
          </w:tcPr>
          <w:p w:rsidR="000D42EC" w:rsidRPr="00655522" w:rsidRDefault="000D42EC" w:rsidP="00BF7B87">
            <w:pPr>
              <w:keepLines w:val="0"/>
              <w:tabs>
                <w:tab w:val="left" w:pos="1134"/>
              </w:tabs>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минимальная площадь земельных участков - 10 кв. м;</w:t>
            </w:r>
          </w:p>
          <w:p w:rsidR="000D42EC" w:rsidRPr="00655522" w:rsidRDefault="000D42EC" w:rsidP="00BF7B87">
            <w:pPr>
              <w:keepLines w:val="0"/>
              <w:tabs>
                <w:tab w:val="left" w:pos="1134"/>
              </w:tabs>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минимальный отступ от границ земельного участка, за пределами которых запрещено строительство зданий, строений, сооружений - 1 м;</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максимальное количество надземных этажей – 5 этажей;</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максимальная высота зданий, строений, сооружений от уровня земли - 30 м;</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максимальный процент застройки в границах земельного участка – 80%</w:t>
            </w:r>
          </w:p>
        </w:tc>
      </w:tr>
      <w:tr w:rsidR="000D42EC" w:rsidRPr="00655522" w:rsidTr="00BF7B87">
        <w:trPr>
          <w:trHeight w:val="20"/>
        </w:trPr>
        <w:tc>
          <w:tcPr>
            <w:tcW w:w="3249" w:type="dxa"/>
          </w:tcPr>
          <w:p w:rsidR="000D42EC" w:rsidRPr="00655522" w:rsidRDefault="000D42EC" w:rsidP="00BF7B87">
            <w:pPr>
              <w:keepLines w:val="0"/>
              <w:overflowPunct/>
              <w:autoSpaceDE/>
              <w:autoSpaceDN/>
              <w:adjustRightInd/>
              <w:spacing w:line="240" w:lineRule="auto"/>
              <w:ind w:firstLine="0"/>
              <w:jc w:val="left"/>
              <w:rPr>
                <w:rFonts w:eastAsia="SimSun"/>
                <w:sz w:val="24"/>
                <w:szCs w:val="24"/>
                <w:lang w:eastAsia="zh-CN"/>
              </w:rPr>
            </w:pPr>
            <w:r w:rsidRPr="00655522">
              <w:rPr>
                <w:rFonts w:eastAsia="SimSun"/>
                <w:sz w:val="24"/>
                <w:szCs w:val="24"/>
                <w:lang w:eastAsia="zh-CN"/>
              </w:rPr>
              <w:t>[12.0] – Земельные участки (территории) общего пользования</w:t>
            </w:r>
          </w:p>
        </w:tc>
        <w:tc>
          <w:tcPr>
            <w:tcW w:w="3249" w:type="dxa"/>
          </w:tcPr>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 xml:space="preserve">Лесные массивы, лесопарки, парки, скверы, бульвары, иные зеленые насаждения. </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sz w:val="24"/>
                <w:szCs w:val="24"/>
                <w:shd w:val="clear" w:color="auto" w:fill="FFFFFF"/>
              </w:rPr>
              <w:t>Площади, проезды, малые архитектурные формы благоустройства.</w:t>
            </w:r>
          </w:p>
        </w:tc>
        <w:tc>
          <w:tcPr>
            <w:tcW w:w="3249" w:type="dxa"/>
          </w:tcPr>
          <w:p w:rsidR="000D42EC" w:rsidRPr="00655522" w:rsidRDefault="000D42EC" w:rsidP="00B5678B">
            <w:pPr>
              <w:keepLines w:val="0"/>
              <w:overflowPunct/>
              <w:autoSpaceDE/>
              <w:autoSpaceDN/>
              <w:adjustRightInd/>
              <w:spacing w:line="240" w:lineRule="auto"/>
              <w:ind w:left="33" w:firstLine="0"/>
              <w:jc w:val="left"/>
              <w:rPr>
                <w:rFonts w:eastAsia="SimSun"/>
                <w:sz w:val="24"/>
                <w:szCs w:val="24"/>
                <w:lang w:eastAsia="zh-CN"/>
              </w:rPr>
            </w:pPr>
            <w:r w:rsidRPr="00655522">
              <w:rPr>
                <w:rFonts w:eastAsia="SimSun"/>
                <w:sz w:val="24"/>
                <w:szCs w:val="24"/>
                <w:lang w:eastAsia="zh-CN"/>
              </w:rPr>
              <w:t>Минимальная/максимальная площадь земельных участков, максимальный процент застройки в границах земельного участка, предельное количество этажей или предельная высота зданий, строений, сооружений и минимальные отступы от границ земельных участков – без ограничений</w:t>
            </w:r>
          </w:p>
        </w:tc>
      </w:tr>
    </w:tbl>
    <w:p w:rsidR="000D42EC" w:rsidRPr="00655522" w:rsidRDefault="000D42EC" w:rsidP="0033554D">
      <w:pPr>
        <w:keepLines w:val="0"/>
        <w:tabs>
          <w:tab w:val="left" w:pos="2520"/>
        </w:tabs>
        <w:overflowPunct/>
        <w:autoSpaceDE/>
        <w:autoSpaceDN/>
        <w:adjustRightInd/>
        <w:spacing w:line="240" w:lineRule="auto"/>
        <w:ind w:firstLine="284"/>
        <w:jc w:val="left"/>
        <w:rPr>
          <w:rFonts w:eastAsia="SimSun"/>
          <w:sz w:val="24"/>
          <w:szCs w:val="24"/>
          <w:lang w:eastAsia="zh-CN"/>
        </w:rPr>
      </w:pPr>
    </w:p>
    <w:p w:rsidR="000D42EC" w:rsidRPr="00655522" w:rsidRDefault="000D42EC" w:rsidP="0033554D">
      <w:pPr>
        <w:keepLines w:val="0"/>
        <w:tabs>
          <w:tab w:val="left" w:pos="2520"/>
        </w:tabs>
        <w:overflowPunct/>
        <w:autoSpaceDE/>
        <w:autoSpaceDN/>
        <w:adjustRightInd/>
        <w:spacing w:line="240" w:lineRule="auto"/>
        <w:ind w:firstLine="284"/>
        <w:jc w:val="left"/>
        <w:rPr>
          <w:rFonts w:eastAsia="SimSun"/>
          <w:sz w:val="24"/>
          <w:szCs w:val="24"/>
          <w:lang w:eastAsia="zh-CN"/>
        </w:rPr>
      </w:pPr>
      <w:r w:rsidRPr="00655522">
        <w:rPr>
          <w:rFonts w:eastAsia="SimSun"/>
          <w:sz w:val="24"/>
          <w:szCs w:val="24"/>
          <w:lang w:eastAsia="zh-CN"/>
        </w:rPr>
        <w:t>УСЛОВНО РАЗРЕШЕННЫЕ ВИДЫ И ПАРАМЕТРЫ ИСПОЛЬЗОВАНИЯ ЗЕМЕЛЬНЫХ УЧАСТКОВ И ОБЪЕКТОВ КАПИТАЛЬНОГО СТРОИТЕЛЬСТВА</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49"/>
        <w:gridCol w:w="3249"/>
        <w:gridCol w:w="3249"/>
      </w:tblGrid>
      <w:tr w:rsidR="00655522" w:rsidRPr="00655522" w:rsidTr="00BF7B87">
        <w:trPr>
          <w:trHeight w:val="20"/>
        </w:trPr>
        <w:tc>
          <w:tcPr>
            <w:tcW w:w="3249" w:type="dxa"/>
            <w:vAlign w:val="center"/>
          </w:tcPr>
          <w:p w:rsidR="000D42EC" w:rsidRPr="00655522" w:rsidRDefault="000D42EC" w:rsidP="00BF7B87">
            <w:pPr>
              <w:keepLines w:val="0"/>
              <w:tabs>
                <w:tab w:val="left" w:pos="2520"/>
              </w:tabs>
              <w:overflowPunct/>
              <w:autoSpaceDE/>
              <w:autoSpaceDN/>
              <w:adjustRightInd/>
              <w:spacing w:line="240" w:lineRule="auto"/>
              <w:ind w:firstLine="0"/>
              <w:jc w:val="center"/>
              <w:rPr>
                <w:rFonts w:eastAsia="SimSun"/>
                <w:sz w:val="24"/>
                <w:szCs w:val="24"/>
                <w:lang w:eastAsia="zh-CN"/>
              </w:rPr>
            </w:pPr>
            <w:r w:rsidRPr="00655522">
              <w:rPr>
                <w:rFonts w:eastAsia="SimSun"/>
                <w:sz w:val="24"/>
                <w:szCs w:val="24"/>
                <w:lang w:eastAsia="zh-CN"/>
              </w:rPr>
              <w:t>ВИДЫ ИСПОЛЬЗОВАНИЯ ЗЕМЕЛЬНЫХ УЧАСТКОВ</w:t>
            </w:r>
          </w:p>
        </w:tc>
        <w:tc>
          <w:tcPr>
            <w:tcW w:w="3249" w:type="dxa"/>
            <w:vAlign w:val="center"/>
          </w:tcPr>
          <w:p w:rsidR="000D42EC" w:rsidRPr="00655522" w:rsidRDefault="000D42EC" w:rsidP="00BF7B87">
            <w:pPr>
              <w:keepLines w:val="0"/>
              <w:tabs>
                <w:tab w:val="left" w:pos="2520"/>
              </w:tabs>
              <w:overflowPunct/>
              <w:autoSpaceDE/>
              <w:autoSpaceDN/>
              <w:adjustRightInd/>
              <w:spacing w:line="240" w:lineRule="auto"/>
              <w:ind w:left="-170" w:firstLine="0"/>
              <w:jc w:val="center"/>
              <w:rPr>
                <w:rFonts w:eastAsia="SimSun"/>
                <w:sz w:val="24"/>
                <w:szCs w:val="24"/>
                <w:lang w:eastAsia="zh-CN"/>
              </w:rPr>
            </w:pPr>
            <w:r w:rsidRPr="00655522">
              <w:rPr>
                <w:rFonts w:eastAsia="SimSun"/>
                <w:sz w:val="24"/>
                <w:szCs w:val="24"/>
                <w:lang w:eastAsia="zh-CN"/>
              </w:rPr>
              <w:t>ВИДЫ ОБЪЕКТОВ КАПИТАЛЬНОГО СТРОИТЕЛЬСТВА</w:t>
            </w:r>
          </w:p>
        </w:tc>
        <w:tc>
          <w:tcPr>
            <w:tcW w:w="3249" w:type="dxa"/>
            <w:vAlign w:val="center"/>
          </w:tcPr>
          <w:p w:rsidR="000D42EC" w:rsidRPr="00655522" w:rsidRDefault="000D42EC" w:rsidP="00BF7B87">
            <w:pPr>
              <w:keepLines w:val="0"/>
              <w:tabs>
                <w:tab w:val="left" w:pos="2520"/>
              </w:tabs>
              <w:overflowPunct/>
              <w:autoSpaceDE/>
              <w:autoSpaceDN/>
              <w:adjustRightInd/>
              <w:spacing w:line="240" w:lineRule="auto"/>
              <w:ind w:firstLine="34"/>
              <w:jc w:val="center"/>
              <w:rPr>
                <w:rFonts w:eastAsia="SimSun"/>
                <w:sz w:val="24"/>
                <w:szCs w:val="24"/>
                <w:lang w:eastAsia="zh-CN"/>
              </w:rPr>
            </w:pPr>
            <w:r w:rsidRPr="00655522">
              <w:rPr>
                <w:rFonts w:eastAsia="SimSun"/>
                <w:sz w:val="24"/>
                <w:szCs w:val="24"/>
                <w:lang w:eastAsia="zh-CN"/>
              </w:rPr>
              <w:t>ПАРАМЕТРЫ РАЗРЕШЕННОГО ИСПОЛЬЗОВАНИЯ ЗЕМЕЛЬНЫХ УЧАСТКОВ И ОБЪЕКТОВ КАПИТАЛЬНОГО СТРОИТЕЛЬСТВА</w:t>
            </w:r>
          </w:p>
        </w:tc>
      </w:tr>
      <w:tr w:rsidR="000D42EC" w:rsidRPr="00655522" w:rsidTr="00BF7B87">
        <w:trPr>
          <w:trHeight w:val="4416"/>
        </w:trPr>
        <w:tc>
          <w:tcPr>
            <w:tcW w:w="3249" w:type="dxa"/>
          </w:tcPr>
          <w:p w:rsidR="000D42EC" w:rsidRPr="00655522" w:rsidRDefault="000D42EC" w:rsidP="00BF7B87">
            <w:pPr>
              <w:widowControl w:val="0"/>
              <w:spacing w:line="240" w:lineRule="auto"/>
              <w:ind w:firstLine="0"/>
              <w:rPr>
                <w:sz w:val="24"/>
                <w:szCs w:val="24"/>
              </w:rPr>
            </w:pPr>
            <w:r w:rsidRPr="00655522">
              <w:rPr>
                <w:rFonts w:eastAsia="SimSun"/>
                <w:sz w:val="24"/>
                <w:szCs w:val="24"/>
                <w:lang w:eastAsia="zh-CN"/>
              </w:rPr>
              <w:lastRenderedPageBreak/>
              <w:t>[5.5] – Поля для гольфа или конных прогулок</w:t>
            </w:r>
          </w:p>
        </w:tc>
        <w:tc>
          <w:tcPr>
            <w:tcW w:w="3249" w:type="dxa"/>
          </w:tcPr>
          <w:p w:rsidR="000D42EC" w:rsidRPr="00655522" w:rsidRDefault="000D42EC" w:rsidP="00BF7B87">
            <w:pPr>
              <w:spacing w:line="240" w:lineRule="auto"/>
              <w:ind w:firstLine="426"/>
              <w:jc w:val="left"/>
              <w:rPr>
                <w:rFonts w:eastAsia="SimSun"/>
                <w:sz w:val="24"/>
                <w:szCs w:val="24"/>
                <w:lang w:eastAsia="zh-CN"/>
              </w:rPr>
            </w:pPr>
            <w:r w:rsidRPr="00655522">
              <w:rPr>
                <w:rFonts w:eastAsia="SimSun"/>
                <w:sz w:val="24"/>
                <w:szCs w:val="24"/>
                <w:lang w:eastAsia="zh-CN"/>
              </w:rPr>
              <w:t>Места для игры в гольф или осуществления конных прогулок, со вспомогательными сооружениями;</w:t>
            </w:r>
          </w:p>
        </w:tc>
        <w:tc>
          <w:tcPr>
            <w:tcW w:w="3249" w:type="dxa"/>
            <w:vAlign w:val="center"/>
          </w:tcPr>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минимальная/максимальная площадь земельных участков  – 100/25000 кв. м;</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максимальный процент застройки в границах земельного участка – 40%;</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максимальная высота зданий, строений, сооружений от уровня земли - 25 м;</w:t>
            </w:r>
          </w:p>
          <w:p w:rsidR="000D42EC" w:rsidRPr="00655522" w:rsidRDefault="000D42EC" w:rsidP="00744474">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минимальный отступ от границ земельного участка, за пределами которых запрещено строительство зданий, строений, сооружений - 3 м;</w:t>
            </w:r>
          </w:p>
        </w:tc>
      </w:tr>
    </w:tbl>
    <w:p w:rsidR="000D42EC" w:rsidRPr="00655522" w:rsidRDefault="000D42EC" w:rsidP="0033554D">
      <w:pPr>
        <w:keepLines w:val="0"/>
        <w:tabs>
          <w:tab w:val="left" w:pos="2520"/>
        </w:tabs>
        <w:overflowPunct/>
        <w:autoSpaceDE/>
        <w:autoSpaceDN/>
        <w:adjustRightInd/>
        <w:spacing w:line="240" w:lineRule="auto"/>
        <w:ind w:firstLine="284"/>
        <w:jc w:val="left"/>
        <w:rPr>
          <w:rFonts w:eastAsia="SimSun"/>
          <w:sz w:val="24"/>
          <w:szCs w:val="24"/>
          <w:lang w:eastAsia="zh-CN"/>
        </w:rPr>
      </w:pPr>
    </w:p>
    <w:p w:rsidR="000D42EC" w:rsidRPr="00655522" w:rsidRDefault="000D42EC" w:rsidP="0033554D">
      <w:pPr>
        <w:keepLines w:val="0"/>
        <w:tabs>
          <w:tab w:val="left" w:pos="2520"/>
        </w:tabs>
        <w:overflowPunct/>
        <w:autoSpaceDE/>
        <w:autoSpaceDN/>
        <w:adjustRightInd/>
        <w:spacing w:line="240" w:lineRule="auto"/>
        <w:ind w:firstLine="284"/>
        <w:jc w:val="left"/>
        <w:rPr>
          <w:rFonts w:eastAsia="SimSun"/>
          <w:sz w:val="24"/>
          <w:szCs w:val="24"/>
          <w:lang w:eastAsia="zh-CN"/>
        </w:rPr>
      </w:pPr>
    </w:p>
    <w:p w:rsidR="000D42EC" w:rsidRPr="00655522" w:rsidRDefault="000D42EC" w:rsidP="0033554D">
      <w:pPr>
        <w:keepLines w:val="0"/>
        <w:tabs>
          <w:tab w:val="left" w:pos="2520"/>
        </w:tabs>
        <w:overflowPunct/>
        <w:autoSpaceDE/>
        <w:autoSpaceDN/>
        <w:adjustRightInd/>
        <w:spacing w:line="240" w:lineRule="auto"/>
        <w:ind w:firstLine="284"/>
        <w:jc w:val="left"/>
        <w:rPr>
          <w:rFonts w:eastAsia="SimSun"/>
          <w:sz w:val="24"/>
          <w:szCs w:val="24"/>
          <w:lang w:eastAsia="zh-CN"/>
        </w:rPr>
      </w:pPr>
    </w:p>
    <w:p w:rsidR="000D42EC" w:rsidRPr="00655522" w:rsidRDefault="000D42EC" w:rsidP="0033554D">
      <w:pPr>
        <w:keepLines w:val="0"/>
        <w:tabs>
          <w:tab w:val="left" w:pos="2520"/>
        </w:tabs>
        <w:overflowPunct/>
        <w:autoSpaceDE/>
        <w:autoSpaceDN/>
        <w:adjustRightInd/>
        <w:spacing w:line="240" w:lineRule="auto"/>
        <w:ind w:firstLine="284"/>
        <w:jc w:val="center"/>
        <w:rPr>
          <w:rFonts w:eastAsia="SimSun"/>
          <w:sz w:val="24"/>
          <w:szCs w:val="24"/>
          <w:lang w:eastAsia="zh-CN"/>
        </w:rPr>
      </w:pPr>
      <w:r w:rsidRPr="00655522">
        <w:rPr>
          <w:rFonts w:eastAsia="SimSun"/>
          <w:sz w:val="24"/>
          <w:szCs w:val="24"/>
          <w:lang w:eastAsia="zh-CN"/>
        </w:rPr>
        <w:t>ВСПОМОГАТЕЛЬНЫЕ ВИДЫ И ПАРАМЕТРЫ РАЗРЕШЕННОГО ИСПОЛЬЗОВАНИЯ ЗЕМЕЛЬНЫХ УЧАСТКОВ И ОБЪЕКТОВ КАПИТАЛЬНОГО СТРОИТЕЛЬСТВА</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28"/>
        <w:gridCol w:w="4819"/>
      </w:tblGrid>
      <w:tr w:rsidR="00655522" w:rsidRPr="00655522" w:rsidTr="00BF7B87">
        <w:trPr>
          <w:trHeight w:val="20"/>
        </w:trPr>
        <w:tc>
          <w:tcPr>
            <w:tcW w:w="4928" w:type="dxa"/>
            <w:vAlign w:val="center"/>
          </w:tcPr>
          <w:p w:rsidR="000D42EC" w:rsidRPr="00655522" w:rsidRDefault="000D42EC" w:rsidP="00BF7B87">
            <w:pPr>
              <w:keepLines w:val="0"/>
              <w:overflowPunct/>
              <w:autoSpaceDE/>
              <w:autoSpaceDN/>
              <w:adjustRightInd/>
              <w:spacing w:line="240" w:lineRule="auto"/>
              <w:ind w:firstLine="426"/>
              <w:jc w:val="center"/>
              <w:rPr>
                <w:rFonts w:eastAsia="SimSun"/>
                <w:sz w:val="24"/>
                <w:szCs w:val="24"/>
                <w:lang w:eastAsia="zh-CN"/>
              </w:rPr>
            </w:pPr>
            <w:r w:rsidRPr="00655522">
              <w:rPr>
                <w:rFonts w:eastAsia="SimSun"/>
                <w:sz w:val="24"/>
                <w:szCs w:val="24"/>
                <w:lang w:eastAsia="zh-CN"/>
              </w:rPr>
              <w:t>ВИДЫ</w:t>
            </w:r>
          </w:p>
        </w:tc>
        <w:tc>
          <w:tcPr>
            <w:tcW w:w="4819" w:type="dxa"/>
            <w:vAlign w:val="center"/>
          </w:tcPr>
          <w:p w:rsidR="000D42EC" w:rsidRPr="00655522" w:rsidRDefault="000D42EC" w:rsidP="00BF7B87">
            <w:pPr>
              <w:keepLines w:val="0"/>
              <w:overflowPunct/>
              <w:autoSpaceDE/>
              <w:autoSpaceDN/>
              <w:adjustRightInd/>
              <w:spacing w:line="240" w:lineRule="auto"/>
              <w:ind w:firstLine="0"/>
              <w:jc w:val="center"/>
              <w:rPr>
                <w:rFonts w:eastAsia="SimSun"/>
                <w:sz w:val="24"/>
                <w:szCs w:val="24"/>
                <w:lang w:eastAsia="zh-CN"/>
              </w:rPr>
            </w:pPr>
            <w:r w:rsidRPr="00655522">
              <w:rPr>
                <w:rFonts w:eastAsia="SimSun"/>
                <w:sz w:val="24"/>
                <w:szCs w:val="24"/>
                <w:lang w:eastAsia="zh-CN"/>
              </w:rPr>
              <w:t>ПАРАМЕТРЫ</w:t>
            </w:r>
          </w:p>
        </w:tc>
      </w:tr>
      <w:tr w:rsidR="00655522" w:rsidRPr="00655522" w:rsidTr="00BF7B87">
        <w:trPr>
          <w:trHeight w:val="20"/>
        </w:trPr>
        <w:tc>
          <w:tcPr>
            <w:tcW w:w="4928" w:type="dxa"/>
            <w:vAlign w:val="center"/>
          </w:tcPr>
          <w:p w:rsidR="000D42EC" w:rsidRPr="00655522" w:rsidRDefault="000D42EC" w:rsidP="00BF7B87">
            <w:pPr>
              <w:keepLines w:val="0"/>
              <w:widowControl w:val="0"/>
              <w:overflowPunct/>
              <w:spacing w:line="240" w:lineRule="auto"/>
              <w:ind w:firstLine="284"/>
              <w:jc w:val="left"/>
              <w:rPr>
                <w:sz w:val="24"/>
                <w:szCs w:val="24"/>
                <w:lang w:eastAsia="ar-SA"/>
              </w:rPr>
            </w:pPr>
            <w:r w:rsidRPr="00655522">
              <w:rPr>
                <w:sz w:val="24"/>
                <w:szCs w:val="24"/>
                <w:lang w:eastAsia="ar-SA"/>
              </w:rPr>
              <w:t>- открытые стоянки краткосрочного хранения автомобилей;</w:t>
            </w:r>
          </w:p>
          <w:p w:rsidR="000D42EC" w:rsidRPr="00655522" w:rsidRDefault="000D42EC" w:rsidP="00BF7B87">
            <w:pPr>
              <w:keepLines w:val="0"/>
              <w:widowControl w:val="0"/>
              <w:overflowPunct/>
              <w:spacing w:line="240" w:lineRule="auto"/>
              <w:ind w:firstLine="284"/>
              <w:jc w:val="left"/>
              <w:rPr>
                <w:sz w:val="24"/>
                <w:szCs w:val="24"/>
                <w:lang w:eastAsia="ar-SA"/>
              </w:rPr>
            </w:pPr>
            <w:r w:rsidRPr="00655522">
              <w:rPr>
                <w:sz w:val="24"/>
                <w:szCs w:val="24"/>
                <w:lang w:eastAsia="ar-SA"/>
              </w:rPr>
              <w:t>- административно-служебные здания;</w:t>
            </w:r>
          </w:p>
          <w:p w:rsidR="000D42EC" w:rsidRPr="00655522" w:rsidRDefault="000D42EC" w:rsidP="00BF7B87">
            <w:pPr>
              <w:keepLines w:val="0"/>
              <w:widowControl w:val="0"/>
              <w:overflowPunct/>
              <w:spacing w:line="240" w:lineRule="auto"/>
              <w:ind w:firstLine="284"/>
              <w:jc w:val="left"/>
              <w:rPr>
                <w:sz w:val="24"/>
                <w:szCs w:val="24"/>
                <w:lang w:eastAsia="ar-SA"/>
              </w:rPr>
            </w:pPr>
            <w:r w:rsidRPr="00655522">
              <w:rPr>
                <w:sz w:val="24"/>
                <w:szCs w:val="24"/>
                <w:lang w:eastAsia="ar-SA"/>
              </w:rPr>
              <w:t>- столовые, буфеты;</w:t>
            </w:r>
          </w:p>
          <w:p w:rsidR="000D42EC" w:rsidRPr="00655522" w:rsidRDefault="000D42EC" w:rsidP="00BF7B87">
            <w:pPr>
              <w:keepLines w:val="0"/>
              <w:widowControl w:val="0"/>
              <w:overflowPunct/>
              <w:spacing w:line="240" w:lineRule="auto"/>
              <w:ind w:firstLine="284"/>
              <w:jc w:val="left"/>
              <w:rPr>
                <w:sz w:val="24"/>
                <w:szCs w:val="24"/>
                <w:lang w:eastAsia="ar-SA"/>
              </w:rPr>
            </w:pPr>
            <w:r w:rsidRPr="00655522">
              <w:rPr>
                <w:sz w:val="24"/>
                <w:szCs w:val="24"/>
                <w:lang w:eastAsia="ar-SA"/>
              </w:rPr>
              <w:t>- спортивные и игровые площадки;</w:t>
            </w:r>
          </w:p>
          <w:p w:rsidR="000D42EC" w:rsidRPr="00655522" w:rsidRDefault="000D42EC" w:rsidP="00BF7B87">
            <w:pPr>
              <w:keepLines w:val="0"/>
              <w:widowControl w:val="0"/>
              <w:overflowPunct/>
              <w:spacing w:line="240" w:lineRule="auto"/>
              <w:ind w:firstLine="284"/>
              <w:jc w:val="left"/>
              <w:rPr>
                <w:sz w:val="24"/>
                <w:szCs w:val="24"/>
                <w:lang w:eastAsia="ar-SA"/>
              </w:rPr>
            </w:pPr>
            <w:r w:rsidRPr="00655522">
              <w:rPr>
                <w:sz w:val="24"/>
                <w:szCs w:val="24"/>
                <w:lang w:eastAsia="ar-SA"/>
              </w:rPr>
              <w:t>- объекты пожарной охраны (гидранты, резервуары);</w:t>
            </w:r>
          </w:p>
          <w:p w:rsidR="000D42EC" w:rsidRPr="00655522" w:rsidRDefault="000D42EC" w:rsidP="00BF7B87">
            <w:pPr>
              <w:keepLines w:val="0"/>
              <w:widowControl w:val="0"/>
              <w:overflowPunct/>
              <w:spacing w:line="240" w:lineRule="auto"/>
              <w:ind w:firstLine="284"/>
              <w:jc w:val="left"/>
              <w:rPr>
                <w:sz w:val="24"/>
                <w:szCs w:val="24"/>
                <w:lang w:eastAsia="ar-SA"/>
              </w:rPr>
            </w:pPr>
            <w:r w:rsidRPr="00655522">
              <w:rPr>
                <w:sz w:val="24"/>
                <w:szCs w:val="24"/>
                <w:lang w:eastAsia="ar-SA"/>
              </w:rPr>
              <w:t>- прокат игрового и спортивного инвентаря;</w:t>
            </w:r>
          </w:p>
          <w:p w:rsidR="000D42EC" w:rsidRPr="00655522" w:rsidRDefault="000D42EC" w:rsidP="00BF7B87">
            <w:pPr>
              <w:keepLines w:val="0"/>
              <w:widowControl w:val="0"/>
              <w:overflowPunct/>
              <w:spacing w:line="240" w:lineRule="auto"/>
              <w:ind w:firstLine="284"/>
              <w:jc w:val="left"/>
              <w:rPr>
                <w:sz w:val="24"/>
                <w:szCs w:val="24"/>
                <w:lang w:eastAsia="ar-SA"/>
              </w:rPr>
            </w:pPr>
            <w:r w:rsidRPr="00655522">
              <w:rPr>
                <w:sz w:val="24"/>
                <w:szCs w:val="24"/>
                <w:lang w:eastAsia="ar-SA"/>
              </w:rPr>
              <w:t>- трансформаторные подстанции, распределительные пункты, тепловые пункты, котельные, насосные станции, канализационные насосные станции, локальные очистные сооружения ливневой канализации, автоматические телефонные станции, сооружения связи (кроме антенн сотовой связи);</w:t>
            </w:r>
          </w:p>
          <w:p w:rsidR="000D42EC" w:rsidRPr="00655522" w:rsidRDefault="000D42EC" w:rsidP="00BF7B87">
            <w:pPr>
              <w:keepLines w:val="0"/>
              <w:widowControl w:val="0"/>
              <w:overflowPunct/>
              <w:spacing w:line="240" w:lineRule="auto"/>
              <w:ind w:firstLine="284"/>
              <w:jc w:val="left"/>
              <w:rPr>
                <w:sz w:val="24"/>
                <w:szCs w:val="24"/>
                <w:lang w:eastAsia="ar-SA"/>
              </w:rPr>
            </w:pPr>
            <w:r w:rsidRPr="00655522">
              <w:rPr>
                <w:sz w:val="24"/>
                <w:szCs w:val="24"/>
                <w:lang w:eastAsia="ar-SA"/>
              </w:rPr>
              <w:t>- площадки для мусоросборников;</w:t>
            </w:r>
          </w:p>
          <w:p w:rsidR="000D42EC" w:rsidRPr="00655522" w:rsidRDefault="000D42EC" w:rsidP="00BF7B87">
            <w:pPr>
              <w:keepLines w:val="0"/>
              <w:widowControl w:val="0"/>
              <w:overflowPunct/>
              <w:spacing w:line="240" w:lineRule="auto"/>
              <w:ind w:firstLine="284"/>
              <w:jc w:val="left"/>
              <w:rPr>
                <w:sz w:val="24"/>
                <w:szCs w:val="24"/>
                <w:lang w:eastAsia="ar-SA"/>
              </w:rPr>
            </w:pPr>
            <w:r w:rsidRPr="00655522">
              <w:rPr>
                <w:sz w:val="24"/>
                <w:szCs w:val="24"/>
                <w:lang w:eastAsia="ar-SA"/>
              </w:rPr>
              <w:t>- общественные туалеты;</w:t>
            </w:r>
          </w:p>
        </w:tc>
        <w:tc>
          <w:tcPr>
            <w:tcW w:w="4819" w:type="dxa"/>
          </w:tcPr>
          <w:p w:rsidR="000D42EC" w:rsidRPr="00655522" w:rsidRDefault="000D42EC" w:rsidP="00D40F2C">
            <w:pPr>
              <w:jc w:val="left"/>
              <w:rPr>
                <w:rFonts w:eastAsia="SimSun"/>
                <w:sz w:val="24"/>
                <w:szCs w:val="24"/>
                <w:lang w:eastAsia="zh-CN"/>
              </w:rPr>
            </w:pPr>
            <w:r w:rsidRPr="00655522">
              <w:rPr>
                <w:rFonts w:eastAsia="SimSun"/>
                <w:sz w:val="24"/>
                <w:szCs w:val="24"/>
                <w:lang w:eastAsia="zh-CN"/>
              </w:rPr>
              <w:t>Минимальная/максимальная площадь земельных участков и максимальный процент застройки в границах земельного участка должен соответствовать  параметрам основного или условно разрешенного вида использования земельных участков.</w:t>
            </w:r>
          </w:p>
          <w:p w:rsidR="000D42EC" w:rsidRPr="00655522" w:rsidRDefault="000D42EC" w:rsidP="00D40F2C">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Максимальное количество надземных этажей – не более 2.</w:t>
            </w:r>
          </w:p>
          <w:p w:rsidR="000D42EC" w:rsidRPr="00655522" w:rsidRDefault="000D42EC" w:rsidP="00D40F2C">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Максимальная высота 12 м.</w:t>
            </w:r>
          </w:p>
          <w:p w:rsidR="000D42EC" w:rsidRPr="00655522" w:rsidRDefault="000D42EC" w:rsidP="00BF7B87">
            <w:pPr>
              <w:keepLines w:val="0"/>
              <w:overflowPunct/>
              <w:autoSpaceDE/>
              <w:autoSpaceDN/>
              <w:adjustRightInd/>
              <w:spacing w:line="240" w:lineRule="auto"/>
              <w:ind w:firstLine="284"/>
              <w:jc w:val="left"/>
              <w:rPr>
                <w:rFonts w:eastAsia="SimSun"/>
                <w:sz w:val="24"/>
                <w:szCs w:val="24"/>
                <w:lang w:eastAsia="zh-CN"/>
              </w:rPr>
            </w:pPr>
          </w:p>
        </w:tc>
      </w:tr>
    </w:tbl>
    <w:p w:rsidR="000D42EC" w:rsidRPr="00655522" w:rsidRDefault="000D42EC" w:rsidP="0033554D">
      <w:pPr>
        <w:keepLines w:val="0"/>
        <w:overflowPunct/>
        <w:spacing w:line="240" w:lineRule="auto"/>
        <w:ind w:firstLine="426"/>
        <w:rPr>
          <w:rFonts w:eastAsia="SimSun"/>
          <w:sz w:val="24"/>
          <w:szCs w:val="24"/>
          <w:lang w:eastAsia="zh-CN"/>
        </w:rPr>
      </w:pPr>
      <w:r w:rsidRPr="00655522">
        <w:rPr>
          <w:rFonts w:eastAsia="SimSun"/>
          <w:sz w:val="24"/>
          <w:szCs w:val="24"/>
          <w:lang w:eastAsia="zh-CN"/>
        </w:rPr>
        <w:t>Минимальные отступы от границ земельных участков для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0D42EC" w:rsidRPr="00655522" w:rsidRDefault="000D42EC" w:rsidP="0033554D">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 xml:space="preserve">- для общественных зданий 3 м; </w:t>
      </w:r>
    </w:p>
    <w:p w:rsidR="000D42EC" w:rsidRPr="00655522" w:rsidRDefault="000D42EC" w:rsidP="0033554D">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 для остальных зданий и сооружений - 1 м.</w:t>
      </w:r>
    </w:p>
    <w:p w:rsidR="000D42EC" w:rsidRPr="00655522" w:rsidRDefault="000D42EC" w:rsidP="0033554D">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Расстояния между крайними строениями и группами строений следует принимать на основе расчетов инсоляции и освещенности, учета противопожарных, зооветеринарных требований.</w:t>
      </w:r>
    </w:p>
    <w:p w:rsidR="000D42EC" w:rsidRPr="00655522" w:rsidRDefault="000D42EC" w:rsidP="0033554D">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Расстояние до красной линии:</w:t>
      </w:r>
    </w:p>
    <w:p w:rsidR="000D42EC" w:rsidRPr="00655522" w:rsidRDefault="000D42EC" w:rsidP="0033554D">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1) улиц, от общественных зданий  – 3 м;</w:t>
      </w:r>
    </w:p>
    <w:p w:rsidR="000D42EC" w:rsidRPr="00655522" w:rsidRDefault="000D42EC" w:rsidP="0033554D">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2) проездов, от общественных зданий – 3 м;</w:t>
      </w:r>
    </w:p>
    <w:p w:rsidR="000D42EC" w:rsidRPr="00655522" w:rsidRDefault="000D42EC" w:rsidP="0033554D">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lastRenderedPageBreak/>
        <w:t>3) от контрольно-пропускных пунктов, пунктов охраны, проходных – 1 м.</w:t>
      </w:r>
    </w:p>
    <w:p w:rsidR="000D42EC" w:rsidRPr="00655522" w:rsidRDefault="000D42EC" w:rsidP="0033554D">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4) от остальных зданий - 5 м.</w:t>
      </w:r>
    </w:p>
    <w:p w:rsidR="000D42EC" w:rsidRPr="00655522" w:rsidRDefault="000D42EC" w:rsidP="0033554D">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Допускается блокировка зданий и сооружений на смежных земельных участках по взаимному (удостоверенному) согласию владельцев при новом строительстве с соблюдением технических регламентов.</w:t>
      </w:r>
    </w:p>
    <w:p w:rsidR="000D42EC" w:rsidRPr="00655522" w:rsidRDefault="000D42EC" w:rsidP="0033554D">
      <w:pPr>
        <w:keepLines w:val="0"/>
        <w:overflowPunct/>
        <w:autoSpaceDE/>
        <w:autoSpaceDN/>
        <w:adjustRightInd/>
        <w:spacing w:line="240" w:lineRule="auto"/>
        <w:ind w:firstLine="284"/>
        <w:rPr>
          <w:rFonts w:eastAsia="SimSun"/>
          <w:sz w:val="24"/>
          <w:szCs w:val="24"/>
          <w:lang w:eastAsia="zh-CN"/>
        </w:rPr>
      </w:pPr>
    </w:p>
    <w:p w:rsidR="000D42EC" w:rsidRPr="00655522" w:rsidRDefault="000D42EC" w:rsidP="0033554D">
      <w:pPr>
        <w:keepLines w:val="0"/>
        <w:overflowPunct/>
        <w:autoSpaceDE/>
        <w:autoSpaceDN/>
        <w:adjustRightInd/>
        <w:spacing w:line="240" w:lineRule="auto"/>
        <w:ind w:firstLine="284"/>
        <w:rPr>
          <w:rFonts w:eastAsia="SimSun"/>
          <w:sz w:val="24"/>
          <w:szCs w:val="24"/>
          <w:lang w:eastAsia="zh-CN"/>
        </w:rPr>
      </w:pPr>
      <w:r w:rsidRPr="00655522">
        <w:rPr>
          <w:rFonts w:eastAsia="SimSun"/>
          <w:sz w:val="24"/>
          <w:szCs w:val="24"/>
          <w:lang w:eastAsia="zh-CN"/>
        </w:rPr>
        <w:t>Примечание (общее):</w:t>
      </w:r>
    </w:p>
    <w:p w:rsidR="000D42EC" w:rsidRPr="00655522" w:rsidRDefault="000D42EC" w:rsidP="0033554D">
      <w:pPr>
        <w:keepLines w:val="0"/>
        <w:overflowPunct/>
        <w:autoSpaceDE/>
        <w:autoSpaceDN/>
        <w:adjustRightInd/>
        <w:spacing w:line="240" w:lineRule="auto"/>
        <w:ind w:firstLine="284"/>
        <w:rPr>
          <w:rFonts w:eastAsia="SimSun"/>
          <w:sz w:val="24"/>
          <w:szCs w:val="24"/>
          <w:lang w:eastAsia="zh-CN"/>
        </w:rPr>
      </w:pPr>
      <w:proofErr w:type="gramStart"/>
      <w:r w:rsidRPr="00655522">
        <w:rPr>
          <w:rFonts w:eastAsia="SimSun"/>
          <w:sz w:val="24"/>
          <w:szCs w:val="24"/>
          <w:lang w:eastAsia="zh-CN"/>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roofErr w:type="gramEnd"/>
    </w:p>
    <w:p w:rsidR="000D42EC" w:rsidRPr="00655522" w:rsidRDefault="000D42EC" w:rsidP="0033554D">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Размещение новых населенных пунктов и строительство объектов капитального строительства без проведения специальных защитных мероприятий по предотвращению негативного воздействия вод в границах зон затопления, подтопления запрещаются.</w:t>
      </w:r>
    </w:p>
    <w:p w:rsidR="000D42EC" w:rsidRPr="00655522" w:rsidRDefault="000D42EC" w:rsidP="0033554D">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В границах зон затопления, подтопления запрещаются:</w:t>
      </w:r>
    </w:p>
    <w:p w:rsidR="000D42EC" w:rsidRPr="00655522" w:rsidRDefault="000D42EC" w:rsidP="0033554D">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1) использование сточных вод в целях регулирования плодородия почв;</w:t>
      </w:r>
    </w:p>
    <w:p w:rsidR="000D42EC" w:rsidRPr="00655522" w:rsidRDefault="000D42EC" w:rsidP="0033554D">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2) размещение кладбищ, скотомогильников, мест захоронения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rsidR="000D42EC" w:rsidRPr="00655522" w:rsidRDefault="000D42EC" w:rsidP="0033554D">
      <w:pPr>
        <w:keepLines w:val="0"/>
        <w:overflowPunct/>
        <w:autoSpaceDE/>
        <w:autoSpaceDN/>
        <w:adjustRightInd/>
        <w:spacing w:line="240" w:lineRule="auto"/>
        <w:ind w:firstLine="284"/>
        <w:rPr>
          <w:rFonts w:eastAsia="SimSun"/>
          <w:sz w:val="24"/>
          <w:szCs w:val="24"/>
          <w:lang w:eastAsia="zh-CN"/>
        </w:rPr>
      </w:pPr>
      <w:r w:rsidRPr="00655522">
        <w:rPr>
          <w:rFonts w:eastAsia="SimSun"/>
          <w:sz w:val="24"/>
          <w:szCs w:val="24"/>
          <w:lang w:eastAsia="zh-CN"/>
        </w:rPr>
        <w:t>3) осуществление авиационных мер по борьбе с вредными организмами.</w:t>
      </w:r>
    </w:p>
    <w:p w:rsidR="000D42EC" w:rsidRPr="00655522" w:rsidRDefault="000D42EC" w:rsidP="0033554D">
      <w:pPr>
        <w:keepLines w:val="0"/>
        <w:overflowPunct/>
        <w:autoSpaceDE/>
        <w:autoSpaceDN/>
        <w:adjustRightInd/>
        <w:spacing w:line="240" w:lineRule="auto"/>
        <w:ind w:firstLine="284"/>
        <w:rPr>
          <w:rFonts w:eastAsia="SimSun"/>
          <w:sz w:val="24"/>
          <w:szCs w:val="24"/>
          <w:lang w:eastAsia="zh-CN"/>
        </w:rPr>
      </w:pPr>
      <w:r w:rsidRPr="00655522">
        <w:rPr>
          <w:rFonts w:eastAsia="SimSun"/>
          <w:sz w:val="24"/>
          <w:szCs w:val="24"/>
          <w:lang w:eastAsia="zh-CN"/>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rsidR="000D42EC" w:rsidRPr="00655522" w:rsidRDefault="000D42EC" w:rsidP="0033554D">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Размещение зданий, строений и сооружений возможно при соблюдении требований статей 31, 32, 33, 34, 35 настоящих Правил.</w:t>
      </w:r>
    </w:p>
    <w:p w:rsidR="000D42EC" w:rsidRPr="00655522" w:rsidRDefault="000D42EC" w:rsidP="0033554D">
      <w:pPr>
        <w:keepLines w:val="0"/>
        <w:overflowPunct/>
        <w:autoSpaceDE/>
        <w:autoSpaceDN/>
        <w:adjustRightInd/>
        <w:spacing w:line="240" w:lineRule="auto"/>
        <w:ind w:firstLine="426"/>
        <w:jc w:val="center"/>
        <w:rPr>
          <w:rFonts w:eastAsia="SimSun"/>
          <w:sz w:val="24"/>
          <w:szCs w:val="24"/>
          <w:lang w:eastAsia="zh-CN"/>
        </w:rPr>
      </w:pPr>
    </w:p>
    <w:p w:rsidR="000D42EC" w:rsidRPr="00655522" w:rsidRDefault="000D42EC" w:rsidP="0033554D">
      <w:pPr>
        <w:keepLines w:val="0"/>
        <w:overflowPunct/>
        <w:autoSpaceDE/>
        <w:autoSpaceDN/>
        <w:adjustRightInd/>
        <w:spacing w:line="240" w:lineRule="auto"/>
        <w:ind w:firstLine="426"/>
        <w:jc w:val="center"/>
        <w:rPr>
          <w:rFonts w:eastAsia="SimSun"/>
          <w:caps/>
          <w:sz w:val="24"/>
          <w:szCs w:val="24"/>
          <w:lang w:eastAsia="zh-CN"/>
        </w:rPr>
      </w:pPr>
      <w:r w:rsidRPr="00655522">
        <w:rPr>
          <w:rFonts w:eastAsia="SimSun"/>
          <w:caps/>
          <w:sz w:val="24"/>
          <w:szCs w:val="24"/>
          <w:lang w:eastAsia="zh-CN"/>
        </w:rPr>
        <w:t>Зоны специального назначения:</w:t>
      </w:r>
    </w:p>
    <w:p w:rsidR="000D42EC" w:rsidRPr="00655522" w:rsidRDefault="000D42EC" w:rsidP="0033554D">
      <w:pPr>
        <w:keepLines w:val="0"/>
        <w:overflowPunct/>
        <w:autoSpaceDE/>
        <w:autoSpaceDN/>
        <w:adjustRightInd/>
        <w:spacing w:line="240" w:lineRule="auto"/>
        <w:ind w:firstLine="426"/>
        <w:rPr>
          <w:rFonts w:eastAsia="SimSun"/>
          <w:i/>
          <w:sz w:val="24"/>
          <w:szCs w:val="24"/>
          <w:lang w:eastAsia="zh-CN"/>
        </w:rPr>
      </w:pPr>
      <w:r w:rsidRPr="00655522">
        <w:rPr>
          <w:i/>
          <w:sz w:val="24"/>
          <w:szCs w:val="24"/>
        </w:rPr>
        <w:t>В состав зон специального назначения могут включаться зоны, занятые кладбищами, крематориями, скотомогильниками, объектами размещения отходов потребления и иными объектами, размещение которых может быть обеспечено только путем выделения указанных зон и недопустимо в других территориальных зонах.</w:t>
      </w:r>
    </w:p>
    <w:p w:rsidR="000D42EC" w:rsidRPr="00655522" w:rsidRDefault="000D42EC" w:rsidP="0033554D">
      <w:pPr>
        <w:keepLines w:val="0"/>
        <w:overflowPunct/>
        <w:autoSpaceDE/>
        <w:autoSpaceDN/>
        <w:adjustRightInd/>
        <w:spacing w:line="240" w:lineRule="auto"/>
        <w:ind w:firstLine="426"/>
        <w:jc w:val="center"/>
        <w:rPr>
          <w:rFonts w:eastAsia="SimSun"/>
          <w:sz w:val="24"/>
          <w:szCs w:val="24"/>
          <w:u w:val="single"/>
          <w:lang w:eastAsia="zh-CN"/>
        </w:rPr>
      </w:pPr>
      <w:r w:rsidRPr="00655522">
        <w:rPr>
          <w:rFonts w:eastAsia="SimSun"/>
          <w:sz w:val="24"/>
          <w:szCs w:val="24"/>
          <w:u w:val="single"/>
          <w:lang w:eastAsia="zh-CN"/>
        </w:rPr>
        <w:t>СН-1. Зона кладбищ.</w:t>
      </w:r>
    </w:p>
    <w:p w:rsidR="000D42EC" w:rsidRPr="00655522" w:rsidRDefault="000D42EC" w:rsidP="0033554D">
      <w:pPr>
        <w:keepLines w:val="0"/>
        <w:overflowPunct/>
        <w:autoSpaceDE/>
        <w:autoSpaceDN/>
        <w:adjustRightInd/>
        <w:spacing w:line="240" w:lineRule="auto"/>
        <w:ind w:firstLine="426"/>
        <w:jc w:val="center"/>
        <w:rPr>
          <w:rFonts w:eastAsia="SimSun"/>
          <w:sz w:val="24"/>
          <w:szCs w:val="24"/>
          <w:u w:val="single"/>
          <w:lang w:eastAsia="zh-CN"/>
        </w:rPr>
      </w:pPr>
    </w:p>
    <w:p w:rsidR="000D42EC" w:rsidRPr="00655522" w:rsidRDefault="000D42EC" w:rsidP="0033554D">
      <w:pPr>
        <w:keepLines w:val="0"/>
        <w:tabs>
          <w:tab w:val="left" w:pos="2520"/>
        </w:tabs>
        <w:overflowPunct/>
        <w:autoSpaceDE/>
        <w:autoSpaceDN/>
        <w:adjustRightInd/>
        <w:spacing w:line="240" w:lineRule="auto"/>
        <w:ind w:firstLine="426"/>
        <w:jc w:val="center"/>
        <w:rPr>
          <w:rFonts w:eastAsia="SimSun"/>
          <w:sz w:val="24"/>
          <w:szCs w:val="24"/>
          <w:lang w:eastAsia="zh-CN"/>
        </w:rPr>
      </w:pPr>
      <w:r w:rsidRPr="00655522">
        <w:rPr>
          <w:rFonts w:eastAsia="SimSun"/>
          <w:sz w:val="24"/>
          <w:szCs w:val="24"/>
          <w:lang w:eastAsia="zh-CN"/>
        </w:rPr>
        <w:t>ОСНОВНЫЕ ВИДЫ И ПАРАМЕТРЫ РАЗРЕШЕННОГО ИСПОЛЬЗОВАНИЯ ЗЕМЕЛЬНЫХ УЧАСТКОВ И ОБЪЕКТОВ КАПИТАЛЬНОГО СТРОИТЕЛЬСТВА</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18"/>
        <w:gridCol w:w="3980"/>
        <w:gridCol w:w="3249"/>
      </w:tblGrid>
      <w:tr w:rsidR="00655522" w:rsidRPr="00655522" w:rsidTr="00BF7B87">
        <w:trPr>
          <w:trHeight w:val="20"/>
        </w:trPr>
        <w:tc>
          <w:tcPr>
            <w:tcW w:w="2518" w:type="dxa"/>
            <w:vAlign w:val="center"/>
          </w:tcPr>
          <w:p w:rsidR="000D42EC" w:rsidRPr="00655522" w:rsidRDefault="000D42EC" w:rsidP="00BF7B87">
            <w:pPr>
              <w:keepLines w:val="0"/>
              <w:tabs>
                <w:tab w:val="left" w:pos="2520"/>
              </w:tabs>
              <w:overflowPunct/>
              <w:autoSpaceDE/>
              <w:autoSpaceDN/>
              <w:adjustRightInd/>
              <w:spacing w:line="240" w:lineRule="auto"/>
              <w:ind w:firstLine="0"/>
              <w:jc w:val="center"/>
              <w:rPr>
                <w:rFonts w:eastAsia="SimSun"/>
                <w:sz w:val="24"/>
                <w:szCs w:val="24"/>
                <w:lang w:eastAsia="zh-CN"/>
              </w:rPr>
            </w:pPr>
            <w:r w:rsidRPr="00655522">
              <w:rPr>
                <w:rFonts w:eastAsia="SimSun"/>
                <w:sz w:val="24"/>
                <w:szCs w:val="24"/>
                <w:lang w:eastAsia="zh-CN"/>
              </w:rPr>
              <w:t>ВИДЫ ИСПОЛЬЗОВАНИЯ ЗЕМЕЛЬНЫХ УЧАСТКОВ</w:t>
            </w:r>
          </w:p>
        </w:tc>
        <w:tc>
          <w:tcPr>
            <w:tcW w:w="3980" w:type="dxa"/>
            <w:vAlign w:val="center"/>
          </w:tcPr>
          <w:p w:rsidR="000D42EC" w:rsidRPr="00655522" w:rsidRDefault="000D42EC" w:rsidP="00BF7B87">
            <w:pPr>
              <w:keepLines w:val="0"/>
              <w:tabs>
                <w:tab w:val="left" w:pos="2520"/>
              </w:tabs>
              <w:overflowPunct/>
              <w:autoSpaceDE/>
              <w:autoSpaceDN/>
              <w:adjustRightInd/>
              <w:spacing w:line="240" w:lineRule="auto"/>
              <w:ind w:left="-170" w:firstLine="0"/>
              <w:jc w:val="center"/>
              <w:rPr>
                <w:rFonts w:eastAsia="SimSun"/>
                <w:sz w:val="24"/>
                <w:szCs w:val="24"/>
                <w:lang w:eastAsia="zh-CN"/>
              </w:rPr>
            </w:pPr>
            <w:r w:rsidRPr="00655522">
              <w:rPr>
                <w:rFonts w:eastAsia="SimSun"/>
                <w:sz w:val="24"/>
                <w:szCs w:val="24"/>
                <w:lang w:eastAsia="zh-CN"/>
              </w:rPr>
              <w:t>ВИДЫ ОБЪЕКТОВ КАПИТАЛЬНОГО СТРОИТЕЛЬСТВА</w:t>
            </w:r>
          </w:p>
        </w:tc>
        <w:tc>
          <w:tcPr>
            <w:tcW w:w="3249" w:type="dxa"/>
            <w:vAlign w:val="center"/>
          </w:tcPr>
          <w:p w:rsidR="000D42EC" w:rsidRPr="00655522" w:rsidRDefault="000D42EC" w:rsidP="00BF7B87">
            <w:pPr>
              <w:keepLines w:val="0"/>
              <w:tabs>
                <w:tab w:val="left" w:pos="2520"/>
              </w:tabs>
              <w:overflowPunct/>
              <w:autoSpaceDE/>
              <w:autoSpaceDN/>
              <w:adjustRightInd/>
              <w:spacing w:line="240" w:lineRule="auto"/>
              <w:ind w:firstLine="34"/>
              <w:jc w:val="center"/>
              <w:rPr>
                <w:rFonts w:eastAsia="SimSun"/>
                <w:sz w:val="24"/>
                <w:szCs w:val="24"/>
                <w:lang w:eastAsia="zh-CN"/>
              </w:rPr>
            </w:pPr>
            <w:r w:rsidRPr="00655522">
              <w:rPr>
                <w:rFonts w:eastAsia="SimSun"/>
                <w:sz w:val="24"/>
                <w:szCs w:val="24"/>
                <w:lang w:eastAsia="zh-CN"/>
              </w:rPr>
              <w:t>ПАРАМЕТРЫ РАЗРЕШЕННОГО ИСПОЛЬЗОВАНИЯ ЗЕМЕЛЬНЫХ УЧАСТКОВ И ОБЪЕКТОВ КАПИТАЛЬНОГО СТРОИТЕЛЬСТВА</w:t>
            </w:r>
          </w:p>
        </w:tc>
      </w:tr>
      <w:tr w:rsidR="00655522" w:rsidRPr="00655522" w:rsidTr="00BF7B87">
        <w:trPr>
          <w:trHeight w:val="421"/>
        </w:trPr>
        <w:tc>
          <w:tcPr>
            <w:tcW w:w="2518" w:type="dxa"/>
          </w:tcPr>
          <w:p w:rsidR="000D42EC" w:rsidRPr="00655522" w:rsidRDefault="000D42EC" w:rsidP="00BF7B87">
            <w:pPr>
              <w:keepLines w:val="0"/>
              <w:overflowPunct/>
              <w:spacing w:line="240" w:lineRule="auto"/>
              <w:ind w:firstLine="0"/>
              <w:rPr>
                <w:rFonts w:eastAsia="SimSun"/>
                <w:sz w:val="24"/>
                <w:szCs w:val="24"/>
                <w:lang w:eastAsia="zh-CN"/>
              </w:rPr>
            </w:pPr>
            <w:r w:rsidRPr="00655522">
              <w:rPr>
                <w:rFonts w:eastAsia="SimSun"/>
                <w:sz w:val="24"/>
                <w:szCs w:val="24"/>
                <w:lang w:eastAsia="zh-CN"/>
              </w:rPr>
              <w:t>[</w:t>
            </w:r>
            <w:r w:rsidRPr="00655522">
              <w:rPr>
                <w:sz w:val="24"/>
                <w:szCs w:val="24"/>
                <w:lang w:eastAsia="zh-CN"/>
              </w:rPr>
              <w:t>12.1</w:t>
            </w:r>
            <w:r w:rsidRPr="00655522">
              <w:rPr>
                <w:rFonts w:eastAsia="SimSun"/>
                <w:sz w:val="24"/>
                <w:szCs w:val="24"/>
                <w:lang w:eastAsia="zh-CN"/>
              </w:rPr>
              <w:t>] - Ритуальная деятельность</w:t>
            </w:r>
          </w:p>
          <w:p w:rsidR="000D42EC" w:rsidRPr="00655522" w:rsidRDefault="000D42EC" w:rsidP="00BF7B87">
            <w:pPr>
              <w:widowControl w:val="0"/>
              <w:spacing w:line="240" w:lineRule="auto"/>
              <w:rPr>
                <w:sz w:val="24"/>
                <w:szCs w:val="24"/>
              </w:rPr>
            </w:pPr>
          </w:p>
        </w:tc>
        <w:tc>
          <w:tcPr>
            <w:tcW w:w="3980" w:type="dxa"/>
          </w:tcPr>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Действующие кладбища, кладбища закрытые на период консервации, захоронения; крематории, мемориальные парки и комплексы; культовые здания и сооружения;</w:t>
            </w:r>
          </w:p>
          <w:p w:rsidR="000D42EC" w:rsidRPr="00655522" w:rsidRDefault="000D42EC" w:rsidP="00BF7B87">
            <w:pPr>
              <w:keepLines w:val="0"/>
              <w:overflowPunct/>
              <w:spacing w:line="240" w:lineRule="auto"/>
              <w:ind w:firstLine="0"/>
              <w:rPr>
                <w:rFonts w:eastAsia="SimSun"/>
                <w:sz w:val="24"/>
                <w:szCs w:val="24"/>
                <w:lang w:eastAsia="zh-CN"/>
              </w:rPr>
            </w:pPr>
          </w:p>
        </w:tc>
        <w:tc>
          <w:tcPr>
            <w:tcW w:w="3249" w:type="dxa"/>
          </w:tcPr>
          <w:p w:rsidR="000D42EC" w:rsidRPr="00655522" w:rsidRDefault="000D42EC" w:rsidP="00BF7B87">
            <w:pPr>
              <w:keepLines w:val="0"/>
              <w:overflowPunct/>
              <w:spacing w:line="240" w:lineRule="auto"/>
              <w:ind w:firstLine="426"/>
              <w:jc w:val="left"/>
              <w:rPr>
                <w:bCs/>
                <w:sz w:val="24"/>
                <w:szCs w:val="24"/>
              </w:rPr>
            </w:pPr>
            <w:r w:rsidRPr="00655522">
              <w:rPr>
                <w:bCs/>
                <w:sz w:val="24"/>
                <w:szCs w:val="24"/>
              </w:rPr>
              <w:t xml:space="preserve">минимальный размер земельного участка – 100 </w:t>
            </w:r>
            <w:proofErr w:type="spellStart"/>
            <w:r w:rsidRPr="00655522">
              <w:rPr>
                <w:bCs/>
                <w:sz w:val="24"/>
                <w:szCs w:val="24"/>
              </w:rPr>
              <w:t>кв</w:t>
            </w:r>
            <w:proofErr w:type="gramStart"/>
            <w:r w:rsidRPr="00655522">
              <w:rPr>
                <w:bCs/>
                <w:sz w:val="24"/>
                <w:szCs w:val="24"/>
              </w:rPr>
              <w:t>.м</w:t>
            </w:r>
            <w:proofErr w:type="spellEnd"/>
            <w:proofErr w:type="gramEnd"/>
            <w:r w:rsidRPr="00655522">
              <w:rPr>
                <w:bCs/>
                <w:sz w:val="24"/>
                <w:szCs w:val="24"/>
              </w:rPr>
              <w:t>;</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максимальный процент застройки в границах земельного участка – 50%;</w:t>
            </w:r>
          </w:p>
          <w:p w:rsidR="000D42EC" w:rsidRPr="00655522" w:rsidRDefault="000D42EC" w:rsidP="00BF7B87">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 xml:space="preserve">минимальный отступ от границ земельного участка, </w:t>
            </w:r>
            <w:r w:rsidRPr="00655522">
              <w:rPr>
                <w:rFonts w:eastAsia="SimSun"/>
                <w:sz w:val="24"/>
                <w:szCs w:val="24"/>
                <w:lang w:eastAsia="zh-CN"/>
              </w:rPr>
              <w:lastRenderedPageBreak/>
              <w:t>за пределами которых запрещено строительство зданий, строений, сооружений - 1 м;</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максимальная высота – 12 м.</w:t>
            </w:r>
          </w:p>
        </w:tc>
      </w:tr>
      <w:tr w:rsidR="00655522" w:rsidRPr="00655522" w:rsidTr="00BF7B87">
        <w:trPr>
          <w:trHeight w:val="20"/>
        </w:trPr>
        <w:tc>
          <w:tcPr>
            <w:tcW w:w="2518" w:type="dxa"/>
          </w:tcPr>
          <w:p w:rsidR="000D42EC" w:rsidRPr="00655522" w:rsidRDefault="000D42EC" w:rsidP="00BF7B87">
            <w:pPr>
              <w:widowControl w:val="0"/>
              <w:spacing w:line="240" w:lineRule="auto"/>
              <w:ind w:firstLine="0"/>
              <w:rPr>
                <w:sz w:val="24"/>
                <w:szCs w:val="24"/>
              </w:rPr>
            </w:pPr>
            <w:r w:rsidRPr="00655522">
              <w:rPr>
                <w:rFonts w:eastAsia="SimSun"/>
                <w:sz w:val="24"/>
                <w:szCs w:val="24"/>
                <w:lang w:eastAsia="zh-CN"/>
              </w:rPr>
              <w:lastRenderedPageBreak/>
              <w:t>[</w:t>
            </w:r>
            <w:r w:rsidRPr="00655522">
              <w:rPr>
                <w:sz w:val="24"/>
                <w:szCs w:val="24"/>
                <w:lang w:eastAsia="zh-CN"/>
              </w:rPr>
              <w:t>3.1</w:t>
            </w:r>
            <w:r w:rsidRPr="00655522">
              <w:rPr>
                <w:rFonts w:eastAsia="SimSun"/>
                <w:sz w:val="24"/>
                <w:szCs w:val="24"/>
                <w:lang w:eastAsia="zh-CN"/>
              </w:rPr>
              <w:t>] - Коммунальное обслуживание</w:t>
            </w:r>
          </w:p>
        </w:tc>
        <w:tc>
          <w:tcPr>
            <w:tcW w:w="3980" w:type="dxa"/>
          </w:tcPr>
          <w:p w:rsidR="000D42EC" w:rsidRPr="00655522" w:rsidRDefault="000D42EC" w:rsidP="00BF7B87">
            <w:pPr>
              <w:keepLines w:val="0"/>
              <w:overflowPunct/>
              <w:spacing w:line="240" w:lineRule="auto"/>
              <w:ind w:firstLine="426"/>
              <w:rPr>
                <w:rFonts w:eastAsia="SimSun"/>
                <w:sz w:val="24"/>
                <w:szCs w:val="24"/>
                <w:lang w:eastAsia="zh-CN"/>
              </w:rPr>
            </w:pPr>
            <w:r w:rsidRPr="00655522">
              <w:rPr>
                <w:rFonts w:eastAsia="SimSun"/>
                <w:sz w:val="24"/>
                <w:szCs w:val="24"/>
                <w:lang w:eastAsia="zh-CN"/>
              </w:rPr>
              <w:t>Объекты инженерно-технического обеспечения (объекты сотовой связи, объекты вод</w:t>
            </w:r>
            <w:proofErr w:type="gramStart"/>
            <w:r w:rsidRPr="00655522">
              <w:rPr>
                <w:rFonts w:eastAsia="SimSun"/>
                <w:sz w:val="24"/>
                <w:szCs w:val="24"/>
                <w:lang w:eastAsia="zh-CN"/>
              </w:rPr>
              <w:t>о-</w:t>
            </w:r>
            <w:proofErr w:type="gramEnd"/>
            <w:r w:rsidRPr="00655522">
              <w:rPr>
                <w:rFonts w:eastAsia="SimSun"/>
                <w:sz w:val="24"/>
                <w:szCs w:val="24"/>
                <w:lang w:eastAsia="zh-CN"/>
              </w:rPr>
              <w:t>, газо-, электроснабжения и т.п.);</w:t>
            </w:r>
          </w:p>
        </w:tc>
        <w:tc>
          <w:tcPr>
            <w:tcW w:w="3249" w:type="dxa"/>
            <w:vMerge w:val="restart"/>
          </w:tcPr>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 xml:space="preserve">минимальная/максимальная площадь земельного участка – 10/1000 </w:t>
            </w:r>
            <w:proofErr w:type="spellStart"/>
            <w:r w:rsidRPr="00655522">
              <w:rPr>
                <w:rFonts w:eastAsia="SimSun"/>
                <w:sz w:val="24"/>
                <w:szCs w:val="24"/>
                <w:lang w:eastAsia="zh-CN"/>
              </w:rPr>
              <w:t>кв</w:t>
            </w:r>
            <w:proofErr w:type="gramStart"/>
            <w:r w:rsidRPr="00655522">
              <w:rPr>
                <w:rFonts w:eastAsia="SimSun"/>
                <w:sz w:val="24"/>
                <w:szCs w:val="24"/>
                <w:lang w:eastAsia="zh-CN"/>
              </w:rPr>
              <w:t>.м</w:t>
            </w:r>
            <w:proofErr w:type="spellEnd"/>
            <w:proofErr w:type="gramEnd"/>
            <w:r w:rsidRPr="00655522">
              <w:rPr>
                <w:rFonts w:eastAsia="SimSun"/>
                <w:sz w:val="24"/>
                <w:szCs w:val="24"/>
                <w:lang w:eastAsia="zh-CN"/>
              </w:rPr>
              <w:t>;</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максимальный процент застройки в границах земельного участка – 70%;</w:t>
            </w:r>
          </w:p>
          <w:p w:rsidR="000D42EC" w:rsidRPr="00655522" w:rsidRDefault="000D42EC" w:rsidP="00BF7B87">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минимальный отступ от границ земельного участка, за пределами которых запрещено строительство зданий, строений, сооружений - 1 м;</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максимальное количество надземных этажей – 5 этажей;</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максимальная высота – 12 м.</w:t>
            </w:r>
          </w:p>
        </w:tc>
      </w:tr>
      <w:tr w:rsidR="00655522" w:rsidRPr="00655522" w:rsidTr="00BF7B87">
        <w:trPr>
          <w:trHeight w:val="20"/>
        </w:trPr>
        <w:tc>
          <w:tcPr>
            <w:tcW w:w="2518" w:type="dxa"/>
          </w:tcPr>
          <w:p w:rsidR="000D42EC" w:rsidRPr="00655522" w:rsidRDefault="000D42EC" w:rsidP="00BF7B87">
            <w:pPr>
              <w:keepLines w:val="0"/>
              <w:overflowPunct/>
              <w:spacing w:line="240" w:lineRule="auto"/>
              <w:ind w:firstLine="0"/>
              <w:rPr>
                <w:rFonts w:eastAsia="SimSun"/>
                <w:sz w:val="24"/>
                <w:szCs w:val="24"/>
                <w:lang w:eastAsia="zh-CN"/>
              </w:rPr>
            </w:pPr>
            <w:r w:rsidRPr="00655522">
              <w:rPr>
                <w:rFonts w:eastAsia="SimSun"/>
                <w:sz w:val="24"/>
                <w:szCs w:val="24"/>
                <w:lang w:eastAsia="zh-CN"/>
              </w:rPr>
              <w:t>[</w:t>
            </w:r>
            <w:r w:rsidRPr="00655522">
              <w:rPr>
                <w:sz w:val="24"/>
                <w:szCs w:val="24"/>
                <w:lang w:eastAsia="zh-CN"/>
              </w:rPr>
              <w:t>4.4</w:t>
            </w:r>
            <w:r w:rsidRPr="00655522">
              <w:rPr>
                <w:rFonts w:eastAsia="SimSun"/>
                <w:sz w:val="24"/>
                <w:szCs w:val="24"/>
                <w:lang w:eastAsia="zh-CN"/>
              </w:rPr>
              <w:t>] - Магазины</w:t>
            </w:r>
          </w:p>
          <w:p w:rsidR="000D42EC" w:rsidRPr="00655522" w:rsidRDefault="000D42EC" w:rsidP="00BF7B87">
            <w:pPr>
              <w:widowControl w:val="0"/>
              <w:spacing w:line="240" w:lineRule="auto"/>
              <w:rPr>
                <w:sz w:val="24"/>
                <w:szCs w:val="24"/>
              </w:rPr>
            </w:pPr>
          </w:p>
        </w:tc>
        <w:tc>
          <w:tcPr>
            <w:tcW w:w="3980" w:type="dxa"/>
          </w:tcPr>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Магазины по продаже предметов ритуального назначения;</w:t>
            </w:r>
          </w:p>
        </w:tc>
        <w:tc>
          <w:tcPr>
            <w:tcW w:w="3249" w:type="dxa"/>
            <w:vMerge/>
          </w:tcPr>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p>
        </w:tc>
      </w:tr>
      <w:tr w:rsidR="00655522" w:rsidRPr="00655522" w:rsidTr="00BF7B87">
        <w:trPr>
          <w:trHeight w:val="20"/>
        </w:trPr>
        <w:tc>
          <w:tcPr>
            <w:tcW w:w="2518" w:type="dxa"/>
          </w:tcPr>
          <w:p w:rsidR="000D42EC" w:rsidRPr="00655522" w:rsidRDefault="000D42EC" w:rsidP="00BF7B87">
            <w:pPr>
              <w:widowControl w:val="0"/>
              <w:spacing w:line="240" w:lineRule="auto"/>
              <w:ind w:firstLine="0"/>
              <w:rPr>
                <w:sz w:val="24"/>
                <w:szCs w:val="24"/>
              </w:rPr>
            </w:pPr>
            <w:r w:rsidRPr="00655522">
              <w:rPr>
                <w:rFonts w:eastAsia="SimSun"/>
                <w:sz w:val="24"/>
                <w:szCs w:val="24"/>
                <w:lang w:eastAsia="zh-CN"/>
              </w:rPr>
              <w:t>[</w:t>
            </w:r>
            <w:r w:rsidRPr="00655522">
              <w:rPr>
                <w:sz w:val="24"/>
                <w:szCs w:val="24"/>
                <w:lang w:eastAsia="zh-CN"/>
              </w:rPr>
              <w:t>3.3</w:t>
            </w:r>
            <w:r w:rsidRPr="00655522">
              <w:rPr>
                <w:rFonts w:eastAsia="SimSun"/>
                <w:sz w:val="24"/>
                <w:szCs w:val="24"/>
                <w:lang w:eastAsia="zh-CN"/>
              </w:rPr>
              <w:t>] - Бытовое обслуживание</w:t>
            </w:r>
          </w:p>
        </w:tc>
        <w:tc>
          <w:tcPr>
            <w:tcW w:w="3980" w:type="dxa"/>
          </w:tcPr>
          <w:p w:rsidR="000D42EC" w:rsidRPr="00655522" w:rsidRDefault="000D42EC" w:rsidP="00BF7B87">
            <w:pPr>
              <w:keepLines w:val="0"/>
              <w:overflowPunct/>
              <w:spacing w:line="240" w:lineRule="auto"/>
              <w:ind w:firstLine="426"/>
              <w:rPr>
                <w:rFonts w:eastAsia="SimSun"/>
                <w:sz w:val="24"/>
                <w:szCs w:val="24"/>
                <w:lang w:eastAsia="zh-CN"/>
              </w:rPr>
            </w:pPr>
            <w:r w:rsidRPr="00655522">
              <w:rPr>
                <w:rFonts w:eastAsia="SimSun"/>
                <w:sz w:val="24"/>
                <w:szCs w:val="24"/>
                <w:lang w:eastAsia="zh-CN"/>
              </w:rPr>
              <w:t>Объекты похоронного обслуживания, похоронные бюро, дома траурных обрядов;</w:t>
            </w:r>
          </w:p>
        </w:tc>
        <w:tc>
          <w:tcPr>
            <w:tcW w:w="3249" w:type="dxa"/>
            <w:vMerge/>
          </w:tcPr>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p>
        </w:tc>
      </w:tr>
      <w:tr w:rsidR="00655522" w:rsidRPr="00655522" w:rsidTr="00BF7B87">
        <w:trPr>
          <w:trHeight w:val="20"/>
        </w:trPr>
        <w:tc>
          <w:tcPr>
            <w:tcW w:w="2518" w:type="dxa"/>
          </w:tcPr>
          <w:p w:rsidR="000D42EC" w:rsidRPr="00655522" w:rsidRDefault="000D42EC" w:rsidP="00BF7B87">
            <w:pPr>
              <w:widowControl w:val="0"/>
              <w:spacing w:line="240" w:lineRule="auto"/>
              <w:ind w:firstLine="0"/>
              <w:rPr>
                <w:rFonts w:eastAsia="SimSun"/>
                <w:sz w:val="24"/>
                <w:szCs w:val="24"/>
                <w:lang w:eastAsia="zh-CN"/>
              </w:rPr>
            </w:pPr>
            <w:r w:rsidRPr="00655522">
              <w:rPr>
                <w:rFonts w:eastAsia="SimSun"/>
                <w:sz w:val="24"/>
                <w:szCs w:val="24"/>
                <w:lang w:eastAsia="zh-CN"/>
              </w:rPr>
              <w:t>[</w:t>
            </w:r>
            <w:r w:rsidRPr="00655522">
              <w:rPr>
                <w:sz w:val="24"/>
                <w:szCs w:val="24"/>
                <w:lang w:eastAsia="zh-CN"/>
              </w:rPr>
              <w:t>8.3</w:t>
            </w:r>
            <w:r w:rsidRPr="00655522">
              <w:rPr>
                <w:rFonts w:eastAsia="SimSun"/>
                <w:sz w:val="24"/>
                <w:szCs w:val="24"/>
                <w:lang w:eastAsia="zh-CN"/>
              </w:rPr>
              <w:t>] - Обеспечение внутреннего правопорядка</w:t>
            </w:r>
          </w:p>
        </w:tc>
        <w:tc>
          <w:tcPr>
            <w:tcW w:w="3980" w:type="dxa"/>
          </w:tcPr>
          <w:p w:rsidR="000D42EC" w:rsidRPr="00655522" w:rsidRDefault="000D42EC" w:rsidP="00BF7B87">
            <w:pPr>
              <w:keepLines w:val="0"/>
              <w:overflowPunct/>
              <w:spacing w:line="240" w:lineRule="auto"/>
              <w:ind w:firstLine="426"/>
              <w:rPr>
                <w:rFonts w:eastAsia="SimSun"/>
                <w:sz w:val="24"/>
                <w:szCs w:val="24"/>
                <w:lang w:eastAsia="zh-CN"/>
              </w:rPr>
            </w:pPr>
            <w:r w:rsidRPr="00655522">
              <w:rPr>
                <w:rFonts w:eastAsia="SimSun"/>
                <w:sz w:val="24"/>
                <w:szCs w:val="24"/>
                <w:lang w:eastAsia="zh-CN"/>
              </w:rPr>
              <w:t>Объекты охраны правопорядка, опорные пункты полиции;</w:t>
            </w:r>
          </w:p>
          <w:p w:rsidR="000D42EC" w:rsidRPr="00655522" w:rsidRDefault="000D42EC" w:rsidP="00BF7B87">
            <w:pPr>
              <w:keepLines w:val="0"/>
              <w:overflowPunct/>
              <w:spacing w:line="240" w:lineRule="auto"/>
              <w:ind w:firstLine="426"/>
              <w:rPr>
                <w:rFonts w:eastAsia="SimSun"/>
                <w:sz w:val="24"/>
                <w:szCs w:val="24"/>
                <w:lang w:eastAsia="zh-CN"/>
              </w:rPr>
            </w:pPr>
            <w:r w:rsidRPr="00655522">
              <w:rPr>
                <w:rFonts w:eastAsia="SimSun"/>
                <w:sz w:val="24"/>
                <w:szCs w:val="24"/>
                <w:lang w:eastAsia="zh-CN"/>
              </w:rPr>
              <w:t>Объекты гражданской обороны (убежища, противорадиационные укрытия и т.п.);</w:t>
            </w:r>
          </w:p>
        </w:tc>
        <w:tc>
          <w:tcPr>
            <w:tcW w:w="3249" w:type="dxa"/>
            <w:vMerge/>
          </w:tcPr>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p>
        </w:tc>
      </w:tr>
      <w:tr w:rsidR="000D42EC" w:rsidRPr="00655522" w:rsidTr="00BF7B87">
        <w:trPr>
          <w:trHeight w:val="20"/>
        </w:trPr>
        <w:tc>
          <w:tcPr>
            <w:tcW w:w="2518" w:type="dxa"/>
          </w:tcPr>
          <w:p w:rsidR="000D42EC" w:rsidRPr="00655522" w:rsidRDefault="000D42EC" w:rsidP="00BF7B87">
            <w:pPr>
              <w:widowControl w:val="0"/>
              <w:spacing w:line="240" w:lineRule="auto"/>
              <w:ind w:firstLine="0"/>
              <w:rPr>
                <w:sz w:val="24"/>
                <w:szCs w:val="24"/>
              </w:rPr>
            </w:pPr>
            <w:r w:rsidRPr="00655522">
              <w:rPr>
                <w:rFonts w:eastAsia="SimSun"/>
                <w:sz w:val="24"/>
                <w:szCs w:val="24"/>
                <w:lang w:eastAsia="zh-CN"/>
              </w:rPr>
              <w:t>[</w:t>
            </w:r>
            <w:r w:rsidRPr="00655522">
              <w:rPr>
                <w:sz w:val="24"/>
                <w:szCs w:val="24"/>
                <w:lang w:eastAsia="zh-CN"/>
              </w:rPr>
              <w:t>3.4.1</w:t>
            </w:r>
            <w:r w:rsidRPr="00655522">
              <w:rPr>
                <w:rFonts w:eastAsia="SimSun"/>
                <w:sz w:val="24"/>
                <w:szCs w:val="24"/>
                <w:lang w:eastAsia="zh-CN"/>
              </w:rPr>
              <w:t>] - Амбулаторно-поликлиническое обслуживание</w:t>
            </w:r>
          </w:p>
        </w:tc>
        <w:tc>
          <w:tcPr>
            <w:tcW w:w="3980" w:type="dxa"/>
          </w:tcPr>
          <w:p w:rsidR="000D42EC" w:rsidRPr="00655522" w:rsidRDefault="000D42EC" w:rsidP="00BF7B87">
            <w:pPr>
              <w:keepLines w:val="0"/>
              <w:overflowPunct/>
              <w:spacing w:line="240" w:lineRule="auto"/>
              <w:ind w:firstLine="426"/>
              <w:rPr>
                <w:rFonts w:eastAsia="SimSun"/>
                <w:sz w:val="24"/>
                <w:szCs w:val="24"/>
                <w:lang w:eastAsia="zh-CN"/>
              </w:rPr>
            </w:pPr>
            <w:r w:rsidRPr="00655522">
              <w:rPr>
                <w:rFonts w:eastAsia="SimSun"/>
                <w:sz w:val="24"/>
                <w:szCs w:val="24"/>
                <w:lang w:eastAsia="zh-CN"/>
              </w:rPr>
              <w:t>Пункты первой медицинской помощи;</w:t>
            </w:r>
          </w:p>
        </w:tc>
        <w:tc>
          <w:tcPr>
            <w:tcW w:w="3249" w:type="dxa"/>
            <w:vMerge/>
          </w:tcPr>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p>
        </w:tc>
      </w:tr>
    </w:tbl>
    <w:p w:rsidR="000D42EC" w:rsidRPr="00655522" w:rsidRDefault="000D42EC" w:rsidP="0033554D">
      <w:pPr>
        <w:keepLines w:val="0"/>
        <w:tabs>
          <w:tab w:val="left" w:pos="2520"/>
        </w:tabs>
        <w:overflowPunct/>
        <w:autoSpaceDE/>
        <w:autoSpaceDN/>
        <w:adjustRightInd/>
        <w:spacing w:line="240" w:lineRule="auto"/>
        <w:ind w:firstLine="426"/>
        <w:jc w:val="left"/>
        <w:rPr>
          <w:rFonts w:eastAsia="SimSun"/>
          <w:sz w:val="24"/>
          <w:szCs w:val="24"/>
          <w:lang w:eastAsia="zh-CN"/>
        </w:rPr>
      </w:pPr>
    </w:p>
    <w:p w:rsidR="000D42EC" w:rsidRPr="00655522" w:rsidRDefault="000D42EC" w:rsidP="0033554D">
      <w:pPr>
        <w:keepLines w:val="0"/>
        <w:tabs>
          <w:tab w:val="left" w:pos="2520"/>
        </w:tabs>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УСЛОВНО РАЗРЕШЕННЫЕ ВИДЫ И ПАРАМЕТРЫ ИСПОЛЬЗОВАНИЯ ЗЕМЕЛЬНЫХ УЧАСТКОВ И ОБЪЕКТОВ КАПИТАЛЬНОГО СТРОИТЕЛЬСТВА</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49"/>
        <w:gridCol w:w="3249"/>
        <w:gridCol w:w="3249"/>
      </w:tblGrid>
      <w:tr w:rsidR="00655522" w:rsidRPr="00655522" w:rsidTr="00BF7B87">
        <w:trPr>
          <w:trHeight w:val="20"/>
        </w:trPr>
        <w:tc>
          <w:tcPr>
            <w:tcW w:w="3249" w:type="dxa"/>
            <w:vAlign w:val="center"/>
          </w:tcPr>
          <w:p w:rsidR="000D42EC" w:rsidRPr="00655522" w:rsidRDefault="000D42EC" w:rsidP="00BF7B87">
            <w:pPr>
              <w:keepLines w:val="0"/>
              <w:tabs>
                <w:tab w:val="left" w:pos="2520"/>
              </w:tabs>
              <w:overflowPunct/>
              <w:autoSpaceDE/>
              <w:autoSpaceDN/>
              <w:adjustRightInd/>
              <w:spacing w:line="240" w:lineRule="auto"/>
              <w:ind w:firstLine="0"/>
              <w:jc w:val="center"/>
              <w:rPr>
                <w:rFonts w:eastAsia="SimSun"/>
                <w:sz w:val="24"/>
                <w:szCs w:val="24"/>
                <w:lang w:eastAsia="zh-CN"/>
              </w:rPr>
            </w:pPr>
            <w:r w:rsidRPr="00655522">
              <w:rPr>
                <w:rFonts w:eastAsia="SimSun"/>
                <w:sz w:val="24"/>
                <w:szCs w:val="24"/>
                <w:lang w:eastAsia="zh-CN"/>
              </w:rPr>
              <w:t>ВИДЫ ИСПОЛЬЗОВАНИЯ ЗЕМЕЛЬНЫХ УЧАСТКОВ</w:t>
            </w:r>
          </w:p>
        </w:tc>
        <w:tc>
          <w:tcPr>
            <w:tcW w:w="3249" w:type="dxa"/>
            <w:vAlign w:val="center"/>
          </w:tcPr>
          <w:p w:rsidR="000D42EC" w:rsidRPr="00655522" w:rsidRDefault="000D42EC" w:rsidP="00BF7B87">
            <w:pPr>
              <w:keepLines w:val="0"/>
              <w:tabs>
                <w:tab w:val="left" w:pos="2520"/>
              </w:tabs>
              <w:overflowPunct/>
              <w:autoSpaceDE/>
              <w:autoSpaceDN/>
              <w:adjustRightInd/>
              <w:spacing w:line="240" w:lineRule="auto"/>
              <w:ind w:left="-170" w:firstLine="0"/>
              <w:jc w:val="center"/>
              <w:rPr>
                <w:rFonts w:eastAsia="SimSun"/>
                <w:sz w:val="24"/>
                <w:szCs w:val="24"/>
                <w:lang w:eastAsia="zh-CN"/>
              </w:rPr>
            </w:pPr>
            <w:r w:rsidRPr="00655522">
              <w:rPr>
                <w:rFonts w:eastAsia="SimSun"/>
                <w:sz w:val="24"/>
                <w:szCs w:val="24"/>
                <w:lang w:eastAsia="zh-CN"/>
              </w:rPr>
              <w:t>ВИДЫ ОБЪЕКТОВ КАПИТАЛЬНОГО СТРОИТЕЛЬСТВА</w:t>
            </w:r>
          </w:p>
        </w:tc>
        <w:tc>
          <w:tcPr>
            <w:tcW w:w="3249" w:type="dxa"/>
            <w:vAlign w:val="center"/>
          </w:tcPr>
          <w:p w:rsidR="000D42EC" w:rsidRPr="00655522" w:rsidRDefault="000D42EC" w:rsidP="00BF7B87">
            <w:pPr>
              <w:keepLines w:val="0"/>
              <w:tabs>
                <w:tab w:val="left" w:pos="2520"/>
              </w:tabs>
              <w:overflowPunct/>
              <w:autoSpaceDE/>
              <w:autoSpaceDN/>
              <w:adjustRightInd/>
              <w:spacing w:line="240" w:lineRule="auto"/>
              <w:ind w:firstLine="34"/>
              <w:jc w:val="center"/>
              <w:rPr>
                <w:rFonts w:eastAsia="SimSun"/>
                <w:sz w:val="24"/>
                <w:szCs w:val="24"/>
                <w:lang w:eastAsia="zh-CN"/>
              </w:rPr>
            </w:pPr>
            <w:r w:rsidRPr="00655522">
              <w:rPr>
                <w:rFonts w:eastAsia="SimSun"/>
                <w:sz w:val="24"/>
                <w:szCs w:val="24"/>
                <w:lang w:eastAsia="zh-CN"/>
              </w:rPr>
              <w:t>ПАРАМЕТРЫ РАЗРЕШЕННОГО ИСПОЛЬЗОВАНИЯ ЗЕМЕЛЬНЫХ УЧАСТКОВ И ОБЪЕКТОВ КАПИТАЛЬНОГО СТРОИТЕЛЬСТВА</w:t>
            </w:r>
          </w:p>
        </w:tc>
      </w:tr>
      <w:tr w:rsidR="000D42EC" w:rsidRPr="00655522" w:rsidTr="00BF7B87">
        <w:trPr>
          <w:trHeight w:val="20"/>
        </w:trPr>
        <w:tc>
          <w:tcPr>
            <w:tcW w:w="3249" w:type="dxa"/>
          </w:tcPr>
          <w:p w:rsidR="000D42EC" w:rsidRPr="00655522" w:rsidRDefault="000D42EC" w:rsidP="00BF7B87">
            <w:pPr>
              <w:keepLines w:val="0"/>
              <w:overflowPunct/>
              <w:spacing w:line="240" w:lineRule="auto"/>
              <w:ind w:firstLine="0"/>
              <w:rPr>
                <w:rFonts w:eastAsia="SimSun"/>
                <w:sz w:val="24"/>
                <w:szCs w:val="24"/>
                <w:lang w:eastAsia="zh-CN"/>
              </w:rPr>
            </w:pPr>
            <w:r w:rsidRPr="00655522">
              <w:rPr>
                <w:rFonts w:eastAsia="SimSun"/>
                <w:sz w:val="24"/>
                <w:szCs w:val="24"/>
                <w:lang w:eastAsia="zh-CN"/>
              </w:rPr>
              <w:t>[</w:t>
            </w:r>
            <w:r w:rsidRPr="00655522">
              <w:rPr>
                <w:sz w:val="24"/>
                <w:szCs w:val="24"/>
                <w:lang w:eastAsia="zh-CN"/>
              </w:rPr>
              <w:t>12.2</w:t>
            </w:r>
            <w:r w:rsidRPr="00655522">
              <w:rPr>
                <w:rFonts w:eastAsia="SimSun"/>
                <w:sz w:val="24"/>
                <w:szCs w:val="24"/>
                <w:lang w:eastAsia="zh-CN"/>
              </w:rPr>
              <w:t>] – Специальная деятельность</w:t>
            </w:r>
          </w:p>
          <w:p w:rsidR="000D42EC" w:rsidRPr="00655522" w:rsidRDefault="000D42EC" w:rsidP="00BF7B87">
            <w:pPr>
              <w:widowControl w:val="0"/>
              <w:spacing w:line="240" w:lineRule="auto"/>
              <w:rPr>
                <w:sz w:val="24"/>
                <w:szCs w:val="24"/>
              </w:rPr>
            </w:pPr>
          </w:p>
        </w:tc>
        <w:tc>
          <w:tcPr>
            <w:tcW w:w="3249" w:type="dxa"/>
          </w:tcPr>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Скотомогильники;</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 xml:space="preserve">полигоны захоронения </w:t>
            </w:r>
            <w:proofErr w:type="spellStart"/>
            <w:r w:rsidRPr="00655522">
              <w:rPr>
                <w:rFonts w:eastAsia="SimSun"/>
                <w:sz w:val="24"/>
                <w:szCs w:val="24"/>
                <w:lang w:eastAsia="zh-CN"/>
              </w:rPr>
              <w:t>неутилизируемых</w:t>
            </w:r>
            <w:proofErr w:type="spellEnd"/>
            <w:r w:rsidRPr="00655522">
              <w:rPr>
                <w:rFonts w:eastAsia="SimSun"/>
                <w:sz w:val="24"/>
                <w:szCs w:val="24"/>
                <w:lang w:eastAsia="zh-CN"/>
              </w:rPr>
              <w:t xml:space="preserve"> производственных отходов;</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объекты размещения отходов потребления</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p>
          <w:p w:rsidR="000D42EC" w:rsidRPr="00655522" w:rsidRDefault="000D42EC" w:rsidP="00BF7B87">
            <w:pPr>
              <w:keepLines w:val="0"/>
              <w:overflowPunct/>
              <w:spacing w:line="240" w:lineRule="auto"/>
              <w:ind w:firstLine="0"/>
              <w:rPr>
                <w:rFonts w:eastAsia="SimSun"/>
                <w:sz w:val="24"/>
                <w:szCs w:val="24"/>
                <w:lang w:eastAsia="zh-CN"/>
              </w:rPr>
            </w:pPr>
          </w:p>
        </w:tc>
        <w:tc>
          <w:tcPr>
            <w:tcW w:w="3249" w:type="dxa"/>
          </w:tcPr>
          <w:p w:rsidR="000D42EC" w:rsidRPr="00655522" w:rsidRDefault="000D42EC" w:rsidP="00744474">
            <w:pPr>
              <w:keepLines w:val="0"/>
              <w:overflowPunct/>
              <w:spacing w:line="240" w:lineRule="auto"/>
              <w:ind w:firstLine="0"/>
              <w:jc w:val="left"/>
              <w:rPr>
                <w:bCs/>
                <w:sz w:val="24"/>
                <w:szCs w:val="24"/>
              </w:rPr>
            </w:pPr>
            <w:r w:rsidRPr="00655522">
              <w:rPr>
                <w:bCs/>
                <w:sz w:val="24"/>
                <w:szCs w:val="24"/>
              </w:rPr>
              <w:t xml:space="preserve">минимальный/максимальный размер земельного участка – 100/40 0000 </w:t>
            </w:r>
            <w:proofErr w:type="spellStart"/>
            <w:r w:rsidRPr="00655522">
              <w:rPr>
                <w:bCs/>
                <w:sz w:val="24"/>
                <w:szCs w:val="24"/>
              </w:rPr>
              <w:t>кв</w:t>
            </w:r>
            <w:proofErr w:type="gramStart"/>
            <w:r w:rsidRPr="00655522">
              <w:rPr>
                <w:bCs/>
                <w:sz w:val="24"/>
                <w:szCs w:val="24"/>
              </w:rPr>
              <w:t>.м</w:t>
            </w:r>
            <w:proofErr w:type="spellEnd"/>
            <w:proofErr w:type="gramEnd"/>
            <w:r w:rsidRPr="00655522">
              <w:rPr>
                <w:bCs/>
                <w:sz w:val="24"/>
                <w:szCs w:val="24"/>
              </w:rPr>
              <w:t>;</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максимальный процент застройки в границах земельного участка – 60%;</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максимальное количество надземных этажей – 3 этажа;</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Максимальная высота – 50 м;</w:t>
            </w:r>
          </w:p>
          <w:p w:rsidR="000D42EC" w:rsidRPr="00655522" w:rsidRDefault="000D42EC" w:rsidP="00BF7B87">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минимальный отступ от границ земельного участка, за пределами которых запрещено строительство зданий, строений, сооружений, - 1 м;</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p>
        </w:tc>
      </w:tr>
    </w:tbl>
    <w:p w:rsidR="000D42EC" w:rsidRPr="00655522" w:rsidRDefault="000D42EC" w:rsidP="0033554D">
      <w:pPr>
        <w:keepLines w:val="0"/>
        <w:tabs>
          <w:tab w:val="left" w:pos="2520"/>
        </w:tabs>
        <w:overflowPunct/>
        <w:autoSpaceDE/>
        <w:autoSpaceDN/>
        <w:adjustRightInd/>
        <w:spacing w:line="240" w:lineRule="auto"/>
        <w:ind w:firstLine="426"/>
        <w:jc w:val="center"/>
        <w:rPr>
          <w:rFonts w:eastAsia="SimSun"/>
          <w:sz w:val="24"/>
          <w:szCs w:val="24"/>
          <w:lang w:eastAsia="zh-CN"/>
        </w:rPr>
      </w:pPr>
    </w:p>
    <w:p w:rsidR="000D42EC" w:rsidRPr="00655522" w:rsidRDefault="000D42EC" w:rsidP="0033554D">
      <w:pPr>
        <w:keepLines w:val="0"/>
        <w:tabs>
          <w:tab w:val="left" w:pos="2520"/>
        </w:tabs>
        <w:overflowPunct/>
        <w:autoSpaceDE/>
        <w:autoSpaceDN/>
        <w:adjustRightInd/>
        <w:spacing w:line="240" w:lineRule="auto"/>
        <w:ind w:firstLine="426"/>
        <w:jc w:val="center"/>
        <w:rPr>
          <w:rFonts w:eastAsia="SimSun"/>
          <w:sz w:val="24"/>
          <w:szCs w:val="24"/>
          <w:lang w:eastAsia="zh-CN"/>
        </w:rPr>
      </w:pPr>
      <w:r w:rsidRPr="00655522">
        <w:rPr>
          <w:rFonts w:eastAsia="SimSun"/>
          <w:sz w:val="24"/>
          <w:szCs w:val="24"/>
          <w:lang w:eastAsia="zh-CN"/>
        </w:rPr>
        <w:t>ВСПОМОГАТЕЛЬНЫЕ ВИДЫ И ПАРАМЕТРЫ РАЗРЕШЕННОГО ИСПОЛЬЗОВАНИЯ ЗЕМЕЛЬНЫХ УЧАСТКОВ И ОБЪЕКТОВ КАПИТАЛЬНОГО СТРОИТЕЛЬСТВА</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6"/>
        <w:gridCol w:w="4961"/>
      </w:tblGrid>
      <w:tr w:rsidR="00655522" w:rsidRPr="00655522" w:rsidTr="00BF7B87">
        <w:trPr>
          <w:trHeight w:val="552"/>
        </w:trPr>
        <w:tc>
          <w:tcPr>
            <w:tcW w:w="4786" w:type="dxa"/>
            <w:vAlign w:val="center"/>
          </w:tcPr>
          <w:p w:rsidR="000D42EC" w:rsidRPr="00655522" w:rsidRDefault="000D42EC" w:rsidP="00BF7B87">
            <w:pPr>
              <w:keepLines w:val="0"/>
              <w:overflowPunct/>
              <w:autoSpaceDE/>
              <w:autoSpaceDN/>
              <w:adjustRightInd/>
              <w:spacing w:line="240" w:lineRule="auto"/>
              <w:ind w:firstLine="426"/>
              <w:jc w:val="center"/>
              <w:rPr>
                <w:rFonts w:eastAsia="SimSun"/>
                <w:sz w:val="24"/>
                <w:szCs w:val="24"/>
                <w:lang w:eastAsia="zh-CN"/>
              </w:rPr>
            </w:pPr>
            <w:r w:rsidRPr="00655522">
              <w:rPr>
                <w:rFonts w:eastAsia="SimSun"/>
                <w:sz w:val="24"/>
                <w:szCs w:val="24"/>
                <w:lang w:eastAsia="zh-CN"/>
              </w:rPr>
              <w:t>ВИДЫ</w:t>
            </w:r>
          </w:p>
        </w:tc>
        <w:tc>
          <w:tcPr>
            <w:tcW w:w="4961" w:type="dxa"/>
            <w:vAlign w:val="center"/>
          </w:tcPr>
          <w:p w:rsidR="000D42EC" w:rsidRPr="00655522" w:rsidRDefault="000D42EC" w:rsidP="00BF7B87">
            <w:pPr>
              <w:keepLines w:val="0"/>
              <w:overflowPunct/>
              <w:autoSpaceDE/>
              <w:autoSpaceDN/>
              <w:adjustRightInd/>
              <w:spacing w:line="240" w:lineRule="auto"/>
              <w:ind w:firstLine="0"/>
              <w:jc w:val="center"/>
              <w:rPr>
                <w:rFonts w:eastAsia="SimSun"/>
                <w:sz w:val="24"/>
                <w:szCs w:val="24"/>
                <w:lang w:eastAsia="zh-CN"/>
              </w:rPr>
            </w:pPr>
            <w:r w:rsidRPr="00655522">
              <w:rPr>
                <w:rFonts w:eastAsia="SimSun"/>
                <w:sz w:val="24"/>
                <w:szCs w:val="24"/>
                <w:lang w:eastAsia="zh-CN"/>
              </w:rPr>
              <w:t>ПАРАМЕТРЫ</w:t>
            </w:r>
          </w:p>
        </w:tc>
      </w:tr>
      <w:tr w:rsidR="00655522" w:rsidRPr="00655522" w:rsidTr="00BF7B87">
        <w:trPr>
          <w:trHeight w:val="359"/>
        </w:trPr>
        <w:tc>
          <w:tcPr>
            <w:tcW w:w="4786" w:type="dxa"/>
          </w:tcPr>
          <w:p w:rsidR="000D42EC" w:rsidRPr="00655522" w:rsidRDefault="000D42EC" w:rsidP="00BF7B87">
            <w:pPr>
              <w:keepLines w:val="0"/>
              <w:overflowPunct/>
              <w:spacing w:line="240" w:lineRule="auto"/>
              <w:ind w:firstLine="426"/>
              <w:rPr>
                <w:rFonts w:eastAsia="SimSun"/>
                <w:sz w:val="24"/>
                <w:szCs w:val="24"/>
                <w:lang w:eastAsia="zh-CN"/>
              </w:rPr>
            </w:pPr>
            <w:r w:rsidRPr="00655522">
              <w:rPr>
                <w:rFonts w:eastAsia="SimSun"/>
                <w:sz w:val="24"/>
                <w:szCs w:val="24"/>
                <w:lang w:eastAsia="zh-CN"/>
              </w:rPr>
              <w:t>автостоянки, гаражи, парковки, склады, производственные, хозяйственные и административно-бытовые объекты, (связанные с облуживанием кладбищ и захоронений), в том числе мастерские по производству похоронных принадлежностей;</w:t>
            </w:r>
          </w:p>
          <w:p w:rsidR="000D42EC" w:rsidRPr="00655522" w:rsidRDefault="000D42EC" w:rsidP="00BF7B87">
            <w:pPr>
              <w:keepLines w:val="0"/>
              <w:overflowPunct/>
              <w:spacing w:line="240" w:lineRule="auto"/>
              <w:ind w:firstLine="426"/>
              <w:rPr>
                <w:rFonts w:eastAsia="SimSun"/>
                <w:sz w:val="24"/>
                <w:szCs w:val="24"/>
                <w:lang w:eastAsia="zh-CN"/>
              </w:rPr>
            </w:pPr>
            <w:r w:rsidRPr="00655522">
              <w:rPr>
                <w:rFonts w:eastAsia="SimSun"/>
                <w:sz w:val="24"/>
                <w:szCs w:val="24"/>
                <w:lang w:eastAsia="zh-CN"/>
              </w:rPr>
              <w:t>общественные туалеты;</w:t>
            </w:r>
          </w:p>
          <w:p w:rsidR="000D42EC" w:rsidRPr="00655522" w:rsidRDefault="000D42EC" w:rsidP="00BF7B87">
            <w:pPr>
              <w:keepLines w:val="0"/>
              <w:overflowPunct/>
              <w:autoSpaceDE/>
              <w:autoSpaceDN/>
              <w:adjustRightInd/>
              <w:spacing w:line="240" w:lineRule="auto"/>
              <w:ind w:firstLine="426"/>
              <w:rPr>
                <w:rFonts w:eastAsia="SimSun"/>
                <w:sz w:val="24"/>
                <w:szCs w:val="24"/>
                <w:lang w:eastAsia="zh-CN"/>
              </w:rPr>
            </w:pPr>
          </w:p>
          <w:p w:rsidR="000D42EC" w:rsidRPr="00655522" w:rsidRDefault="000D42EC" w:rsidP="00BF7B87">
            <w:pPr>
              <w:keepLines w:val="0"/>
              <w:overflowPunct/>
              <w:autoSpaceDE/>
              <w:autoSpaceDN/>
              <w:adjustRightInd/>
              <w:spacing w:line="240" w:lineRule="auto"/>
              <w:ind w:firstLine="426"/>
              <w:rPr>
                <w:rFonts w:eastAsia="SimSun"/>
                <w:sz w:val="24"/>
                <w:szCs w:val="24"/>
                <w:lang w:eastAsia="zh-CN"/>
              </w:rPr>
            </w:pPr>
          </w:p>
        </w:tc>
        <w:tc>
          <w:tcPr>
            <w:tcW w:w="4961" w:type="dxa"/>
          </w:tcPr>
          <w:p w:rsidR="000D42EC" w:rsidRPr="00655522" w:rsidRDefault="000D42EC" w:rsidP="00D40F2C">
            <w:pPr>
              <w:jc w:val="left"/>
              <w:rPr>
                <w:rFonts w:eastAsia="SimSun"/>
                <w:sz w:val="24"/>
                <w:szCs w:val="24"/>
                <w:lang w:eastAsia="zh-CN"/>
              </w:rPr>
            </w:pPr>
            <w:r w:rsidRPr="00655522">
              <w:rPr>
                <w:rFonts w:eastAsia="SimSun"/>
                <w:sz w:val="24"/>
                <w:szCs w:val="24"/>
                <w:lang w:eastAsia="zh-CN"/>
              </w:rPr>
              <w:t>Минимальная/максимальная площадь земельных участков и максимальный процент застройки в границах земельного участка должен соответствовать  параметрам основного или условно разрешенного вида использования земельных участков.</w:t>
            </w:r>
          </w:p>
          <w:p w:rsidR="000D42EC" w:rsidRPr="00655522" w:rsidRDefault="000D42EC" w:rsidP="00D40F2C">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Максимальное количество надземных этажей – не более 2.</w:t>
            </w:r>
          </w:p>
          <w:p w:rsidR="000D42EC" w:rsidRPr="00655522" w:rsidRDefault="000D42EC" w:rsidP="00D40F2C">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Максимальная высота 12 м.</w:t>
            </w:r>
          </w:p>
          <w:p w:rsidR="000D42EC" w:rsidRPr="00655522" w:rsidRDefault="000D42EC" w:rsidP="00D40F2C">
            <w:pPr>
              <w:keepLines w:val="0"/>
              <w:overflowPunct/>
              <w:autoSpaceDE/>
              <w:autoSpaceDN/>
              <w:adjustRightInd/>
              <w:spacing w:line="240" w:lineRule="auto"/>
              <w:ind w:firstLine="426"/>
              <w:jc w:val="left"/>
              <w:rPr>
                <w:rFonts w:eastAsia="SimSun"/>
                <w:sz w:val="24"/>
                <w:szCs w:val="24"/>
                <w:lang w:eastAsia="ar-SA"/>
              </w:rPr>
            </w:pPr>
            <w:r w:rsidRPr="00655522">
              <w:rPr>
                <w:rFonts w:eastAsia="SimSun"/>
                <w:sz w:val="24"/>
                <w:szCs w:val="24"/>
                <w:lang w:eastAsia="zh-CN"/>
              </w:rPr>
              <w:t>Минимальный отступ зданий, строений и сооружений от красной линии улиц, проездов - 5м;</w:t>
            </w:r>
          </w:p>
          <w:p w:rsidR="000D42EC" w:rsidRPr="00655522" w:rsidRDefault="000D42EC" w:rsidP="00D40F2C">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Допускается уменьшение отступа либо расположение зданий, строений и сооружений; по красной линии с учетом сложившейся градостроительной ситуации и линией застройки</w:t>
            </w:r>
            <w:r w:rsidR="00066A4E" w:rsidRPr="00655522">
              <w:rPr>
                <w:rFonts w:eastAsia="SimSun"/>
                <w:sz w:val="24"/>
                <w:szCs w:val="24"/>
                <w:lang w:eastAsia="zh-CN"/>
              </w:rPr>
              <w:t xml:space="preserve"> </w:t>
            </w:r>
            <w:r w:rsidRPr="00655522">
              <w:rPr>
                <w:rFonts w:eastAsia="SimSun"/>
                <w:sz w:val="24"/>
                <w:szCs w:val="24"/>
                <w:lang w:eastAsia="zh-CN"/>
              </w:rPr>
              <w:t>виды разрешённого использования.</w:t>
            </w:r>
          </w:p>
        </w:tc>
      </w:tr>
    </w:tbl>
    <w:p w:rsidR="000D42EC" w:rsidRPr="00655522" w:rsidRDefault="000D42EC" w:rsidP="0033554D">
      <w:pPr>
        <w:keepLines w:val="0"/>
        <w:overflowPunct/>
        <w:spacing w:line="240" w:lineRule="auto"/>
        <w:ind w:firstLine="426"/>
        <w:rPr>
          <w:rFonts w:eastAsia="SimSun"/>
          <w:sz w:val="24"/>
          <w:szCs w:val="24"/>
          <w:lang w:eastAsia="zh-CN"/>
        </w:rPr>
      </w:pPr>
      <w:r w:rsidRPr="00655522">
        <w:rPr>
          <w:rFonts w:eastAsia="SimSun"/>
          <w:sz w:val="24"/>
          <w:szCs w:val="24"/>
          <w:lang w:eastAsia="zh-CN"/>
        </w:rPr>
        <w:t>Минимальные отступы от границ земельных участков для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0D42EC" w:rsidRPr="00655522" w:rsidRDefault="000D42EC" w:rsidP="0033554D">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 xml:space="preserve">- для общественных зданий – 3 м; </w:t>
      </w:r>
    </w:p>
    <w:p w:rsidR="000D42EC" w:rsidRPr="00655522" w:rsidRDefault="000D42EC" w:rsidP="0033554D">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 для остальных зданий и сооружений - 1 м.</w:t>
      </w:r>
    </w:p>
    <w:p w:rsidR="000D42EC" w:rsidRPr="00655522" w:rsidRDefault="000D42EC" w:rsidP="0033554D">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Расстояния между крайними строениями и группами строений следует принимать на основе расчетов инсоляции и освещенности, учета противопожарных, зооветеринарных требований.</w:t>
      </w:r>
    </w:p>
    <w:p w:rsidR="000D42EC" w:rsidRPr="00655522" w:rsidRDefault="000D42EC" w:rsidP="0033554D">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Допускается блокировка зданий и сооружений, а также хозяйственных построек на смежных земельных участках по взаимному (удостоверенному) согласию владельцев при новом строительстве с соблюдением технических регламентов.</w:t>
      </w:r>
    </w:p>
    <w:p w:rsidR="000D42EC" w:rsidRPr="00655522" w:rsidRDefault="000D42EC" w:rsidP="0033554D">
      <w:pPr>
        <w:keepLines w:val="0"/>
        <w:overflowPunct/>
        <w:autoSpaceDE/>
        <w:autoSpaceDN/>
        <w:adjustRightInd/>
        <w:spacing w:line="240" w:lineRule="auto"/>
        <w:ind w:firstLine="426"/>
        <w:rPr>
          <w:rFonts w:eastAsia="SimSun"/>
          <w:sz w:val="24"/>
          <w:szCs w:val="24"/>
          <w:lang w:eastAsia="ar-SA"/>
        </w:rPr>
      </w:pPr>
      <w:r w:rsidRPr="00655522">
        <w:rPr>
          <w:rFonts w:eastAsia="SimSun"/>
          <w:sz w:val="24"/>
          <w:szCs w:val="24"/>
          <w:lang w:eastAsia="zh-CN"/>
        </w:rPr>
        <w:t>Минимальный отступ зданий, строений и сооружений от красной линии улиц, проездов - 5м;</w:t>
      </w:r>
    </w:p>
    <w:p w:rsidR="000D42EC" w:rsidRPr="00655522" w:rsidRDefault="000D42EC" w:rsidP="0033554D">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Допускается уменьшение отступа либо расположение зданий, строений и сооружений по красной линии с учетом сложившейся градостроительной ситуации и линией застройки</w:t>
      </w:r>
    </w:p>
    <w:p w:rsidR="000D42EC" w:rsidRPr="00655522" w:rsidRDefault="000D42EC" w:rsidP="0033554D">
      <w:pPr>
        <w:keepLines w:val="0"/>
        <w:overflowPunct/>
        <w:autoSpaceDE/>
        <w:autoSpaceDN/>
        <w:adjustRightInd/>
        <w:spacing w:line="240" w:lineRule="auto"/>
        <w:ind w:firstLine="426"/>
        <w:rPr>
          <w:rFonts w:eastAsia="SimSun"/>
          <w:sz w:val="24"/>
          <w:szCs w:val="24"/>
          <w:lang w:eastAsia="zh-CN"/>
        </w:rPr>
      </w:pPr>
    </w:p>
    <w:p w:rsidR="000D42EC" w:rsidRPr="00655522" w:rsidRDefault="000D42EC" w:rsidP="0033554D">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Примечание (общее):</w:t>
      </w:r>
    </w:p>
    <w:p w:rsidR="000D42EC" w:rsidRPr="00655522" w:rsidRDefault="000D42EC" w:rsidP="0033554D">
      <w:pPr>
        <w:keepLines w:val="0"/>
        <w:overflowPunct/>
        <w:autoSpaceDE/>
        <w:autoSpaceDN/>
        <w:adjustRightInd/>
        <w:spacing w:line="240" w:lineRule="auto"/>
        <w:ind w:firstLine="426"/>
        <w:rPr>
          <w:rFonts w:eastAsia="SimSun"/>
          <w:sz w:val="24"/>
          <w:szCs w:val="24"/>
          <w:lang w:eastAsia="zh-CN"/>
        </w:rPr>
      </w:pPr>
      <w:proofErr w:type="gramStart"/>
      <w:r w:rsidRPr="00655522">
        <w:rPr>
          <w:rFonts w:eastAsia="SimSun"/>
          <w:sz w:val="24"/>
          <w:szCs w:val="24"/>
          <w:lang w:eastAsia="zh-CN"/>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roofErr w:type="gramEnd"/>
    </w:p>
    <w:p w:rsidR="000D42EC" w:rsidRPr="00655522" w:rsidRDefault="000D42EC" w:rsidP="0033554D">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Размещение новых населенных пунктов и строительство объектов капитального строительства без проведения специальных защитных мероприятий по предотвращению негативного воздействия вод в границах зон затопления, подтопления запрещаются.</w:t>
      </w:r>
    </w:p>
    <w:p w:rsidR="000D42EC" w:rsidRPr="00655522" w:rsidRDefault="000D42EC" w:rsidP="0033554D">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В границах зон затопления, подтопления запрещаются:</w:t>
      </w:r>
    </w:p>
    <w:p w:rsidR="000D42EC" w:rsidRPr="00655522" w:rsidRDefault="000D42EC" w:rsidP="0033554D">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lastRenderedPageBreak/>
        <w:t>1) использование сточных вод в целях регулирования плодородия почв;</w:t>
      </w:r>
    </w:p>
    <w:p w:rsidR="000D42EC" w:rsidRPr="00655522" w:rsidRDefault="000D42EC" w:rsidP="0033554D">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2) размещение кладбищ, скотомогильников, мест захоронения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rsidR="000D42EC" w:rsidRPr="00655522" w:rsidRDefault="000D42EC" w:rsidP="0033554D">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3) осуществление авиационных мер по борьбе с вредными организмами.</w:t>
      </w:r>
    </w:p>
    <w:p w:rsidR="000D42EC" w:rsidRPr="00655522" w:rsidRDefault="000D42EC" w:rsidP="0033554D">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rsidR="000D42EC" w:rsidRPr="00655522" w:rsidRDefault="000D42EC" w:rsidP="0033554D">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Размещение зданий, строений и сооружений возможно при соблюдении требований статей 31, 32, 33, 34, 35 настоящих Правил.</w:t>
      </w:r>
    </w:p>
    <w:p w:rsidR="000D42EC" w:rsidRPr="00655522" w:rsidRDefault="000D42EC" w:rsidP="00474148">
      <w:pPr>
        <w:keepLines w:val="0"/>
        <w:overflowPunct/>
        <w:autoSpaceDE/>
        <w:autoSpaceDN/>
        <w:adjustRightInd/>
        <w:spacing w:line="240" w:lineRule="auto"/>
        <w:ind w:firstLine="426"/>
        <w:jc w:val="center"/>
        <w:rPr>
          <w:rFonts w:eastAsia="SimSun"/>
          <w:bCs/>
          <w:caps/>
          <w:sz w:val="24"/>
          <w:szCs w:val="24"/>
          <w:lang w:eastAsia="zh-CN"/>
        </w:rPr>
      </w:pPr>
    </w:p>
    <w:p w:rsidR="000D42EC" w:rsidRPr="00655522" w:rsidRDefault="000D42EC" w:rsidP="00474148">
      <w:pPr>
        <w:keepLines w:val="0"/>
        <w:overflowPunct/>
        <w:autoSpaceDE/>
        <w:autoSpaceDN/>
        <w:adjustRightInd/>
        <w:spacing w:line="240" w:lineRule="auto"/>
        <w:ind w:firstLine="426"/>
        <w:jc w:val="center"/>
        <w:rPr>
          <w:rFonts w:eastAsia="SimSun"/>
          <w:bCs/>
          <w:caps/>
          <w:sz w:val="24"/>
          <w:szCs w:val="24"/>
          <w:lang w:eastAsia="zh-CN"/>
        </w:rPr>
      </w:pPr>
      <w:r w:rsidRPr="00655522">
        <w:rPr>
          <w:rFonts w:eastAsia="SimSun"/>
          <w:bCs/>
          <w:caps/>
          <w:sz w:val="24"/>
          <w:szCs w:val="24"/>
          <w:lang w:eastAsia="zh-CN"/>
        </w:rPr>
        <w:t>иные виды территориальных зон:</w:t>
      </w:r>
    </w:p>
    <w:p w:rsidR="000D42EC" w:rsidRPr="00655522" w:rsidRDefault="000D42EC" w:rsidP="00474148">
      <w:pPr>
        <w:keepLines w:val="0"/>
        <w:overflowPunct/>
        <w:autoSpaceDE/>
        <w:autoSpaceDN/>
        <w:adjustRightInd/>
        <w:spacing w:line="240" w:lineRule="auto"/>
        <w:ind w:firstLine="426"/>
        <w:jc w:val="center"/>
        <w:rPr>
          <w:rFonts w:eastAsia="SimSun"/>
          <w:sz w:val="24"/>
          <w:szCs w:val="24"/>
          <w:lang w:eastAsia="zh-CN"/>
        </w:rPr>
      </w:pPr>
    </w:p>
    <w:p w:rsidR="000D42EC" w:rsidRPr="00655522" w:rsidRDefault="000D42EC" w:rsidP="0033554D">
      <w:pPr>
        <w:keepLines w:val="0"/>
        <w:overflowPunct/>
        <w:autoSpaceDE/>
        <w:autoSpaceDN/>
        <w:adjustRightInd/>
        <w:spacing w:line="240" w:lineRule="auto"/>
        <w:ind w:firstLine="426"/>
        <w:jc w:val="center"/>
        <w:rPr>
          <w:rFonts w:eastAsia="SimSun"/>
          <w:bCs/>
          <w:sz w:val="24"/>
          <w:szCs w:val="24"/>
          <w:u w:val="single"/>
          <w:lang w:eastAsia="zh-CN"/>
        </w:rPr>
      </w:pPr>
      <w:r w:rsidRPr="00655522">
        <w:rPr>
          <w:rFonts w:eastAsia="SimSun"/>
          <w:bCs/>
          <w:sz w:val="24"/>
          <w:szCs w:val="24"/>
          <w:u w:val="single"/>
          <w:lang w:eastAsia="zh-CN"/>
        </w:rPr>
        <w:t>ИВ-1. Зона озеленения специального назначения.</w:t>
      </w:r>
    </w:p>
    <w:p w:rsidR="000D42EC" w:rsidRPr="00655522" w:rsidRDefault="000D42EC" w:rsidP="0033554D">
      <w:pPr>
        <w:keepLines w:val="0"/>
        <w:overflowPunct/>
        <w:autoSpaceDE/>
        <w:autoSpaceDN/>
        <w:adjustRightInd/>
        <w:spacing w:line="240" w:lineRule="auto"/>
        <w:ind w:firstLine="426"/>
        <w:jc w:val="left"/>
        <w:rPr>
          <w:rFonts w:eastAsia="SimSun"/>
          <w:bCs/>
          <w:sz w:val="24"/>
          <w:szCs w:val="24"/>
          <w:u w:val="single"/>
          <w:lang w:eastAsia="zh-CN"/>
        </w:rPr>
      </w:pPr>
    </w:p>
    <w:p w:rsidR="000D42EC" w:rsidRPr="00655522" w:rsidRDefault="000D42EC" w:rsidP="0033554D">
      <w:pPr>
        <w:keepLines w:val="0"/>
        <w:overflowPunct/>
        <w:autoSpaceDE/>
        <w:autoSpaceDN/>
        <w:adjustRightInd/>
        <w:spacing w:line="240" w:lineRule="auto"/>
        <w:ind w:firstLine="426"/>
        <w:rPr>
          <w:rFonts w:eastAsia="SimSun"/>
          <w:i/>
          <w:sz w:val="24"/>
          <w:szCs w:val="24"/>
          <w:lang w:eastAsia="zh-CN"/>
        </w:rPr>
      </w:pPr>
      <w:r w:rsidRPr="00655522">
        <w:rPr>
          <w:rFonts w:eastAsia="SimSun"/>
          <w:i/>
          <w:sz w:val="24"/>
          <w:szCs w:val="24"/>
          <w:lang w:eastAsia="zh-CN"/>
        </w:rPr>
        <w:t>Зона ИВ-1 предназначена для организации охраны окружающей среды и создания защитных и охранных зон, в том числе санитарно-защитных зон, озелененных территорий, зеленых зон, лесопарковых зон и иных защитных и охранных зон изъятых из интенсивного хозяйственного использования с ограниченным режимом природопользования.</w:t>
      </w:r>
    </w:p>
    <w:p w:rsidR="000D42EC" w:rsidRPr="00655522" w:rsidRDefault="000D42EC" w:rsidP="0033554D">
      <w:pPr>
        <w:keepLines w:val="0"/>
        <w:overflowPunct/>
        <w:autoSpaceDE/>
        <w:autoSpaceDN/>
        <w:adjustRightInd/>
        <w:spacing w:line="240" w:lineRule="auto"/>
        <w:ind w:firstLine="426"/>
        <w:jc w:val="left"/>
        <w:rPr>
          <w:rFonts w:eastAsia="SimSun"/>
          <w:i/>
          <w:sz w:val="24"/>
          <w:szCs w:val="24"/>
          <w:lang w:eastAsia="zh-CN"/>
        </w:rPr>
      </w:pPr>
    </w:p>
    <w:p w:rsidR="000D42EC" w:rsidRPr="00655522" w:rsidRDefault="000D42EC" w:rsidP="0033554D">
      <w:pPr>
        <w:keepLines w:val="0"/>
        <w:tabs>
          <w:tab w:val="left" w:pos="2520"/>
        </w:tabs>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ОСНОВНЫЕ ВИДЫ И ПАРАМЕТРЫ РАЗРЕШЕННОГО ИСПОЛЬЗОВАНИЯ ЗЕМЕЛЬНЫХ УЧАСТКОВ И ОБЪЕКТОВ КАПИТАЛЬНОГО СТРОИТЕЛЬСТВА</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49"/>
        <w:gridCol w:w="3249"/>
        <w:gridCol w:w="3249"/>
      </w:tblGrid>
      <w:tr w:rsidR="00655522" w:rsidRPr="00655522" w:rsidTr="00BF7B87">
        <w:trPr>
          <w:trHeight w:val="20"/>
        </w:trPr>
        <w:tc>
          <w:tcPr>
            <w:tcW w:w="3249" w:type="dxa"/>
            <w:vAlign w:val="center"/>
          </w:tcPr>
          <w:p w:rsidR="000D42EC" w:rsidRPr="00655522" w:rsidRDefault="000D42EC" w:rsidP="00BF7B87">
            <w:pPr>
              <w:keepLines w:val="0"/>
              <w:tabs>
                <w:tab w:val="left" w:pos="2520"/>
              </w:tabs>
              <w:overflowPunct/>
              <w:autoSpaceDE/>
              <w:autoSpaceDN/>
              <w:adjustRightInd/>
              <w:spacing w:line="240" w:lineRule="auto"/>
              <w:ind w:firstLine="0"/>
              <w:jc w:val="center"/>
              <w:rPr>
                <w:rFonts w:eastAsia="SimSun"/>
                <w:sz w:val="24"/>
                <w:szCs w:val="24"/>
                <w:lang w:eastAsia="zh-CN"/>
              </w:rPr>
            </w:pPr>
            <w:r w:rsidRPr="00655522">
              <w:rPr>
                <w:rFonts w:eastAsia="SimSun"/>
                <w:sz w:val="24"/>
                <w:szCs w:val="24"/>
                <w:lang w:eastAsia="zh-CN"/>
              </w:rPr>
              <w:t>ВИДЫ ИСПОЛЬЗОВАНИЯ ЗЕМЕЛЬНЫХ УЧАСТКОВ</w:t>
            </w:r>
          </w:p>
        </w:tc>
        <w:tc>
          <w:tcPr>
            <w:tcW w:w="3249" w:type="dxa"/>
            <w:vAlign w:val="center"/>
          </w:tcPr>
          <w:p w:rsidR="000D42EC" w:rsidRPr="00655522" w:rsidRDefault="000D42EC" w:rsidP="00BF7B87">
            <w:pPr>
              <w:keepLines w:val="0"/>
              <w:tabs>
                <w:tab w:val="left" w:pos="2520"/>
              </w:tabs>
              <w:overflowPunct/>
              <w:autoSpaceDE/>
              <w:autoSpaceDN/>
              <w:adjustRightInd/>
              <w:spacing w:line="240" w:lineRule="auto"/>
              <w:ind w:left="-170" w:firstLine="0"/>
              <w:jc w:val="center"/>
              <w:rPr>
                <w:rFonts w:eastAsia="SimSun"/>
                <w:sz w:val="24"/>
                <w:szCs w:val="24"/>
                <w:lang w:eastAsia="zh-CN"/>
              </w:rPr>
            </w:pPr>
            <w:r w:rsidRPr="00655522">
              <w:rPr>
                <w:rFonts w:eastAsia="SimSun"/>
                <w:sz w:val="24"/>
                <w:szCs w:val="24"/>
                <w:lang w:eastAsia="zh-CN"/>
              </w:rPr>
              <w:t>ВИДЫ ОБЪЕКТОВ КАПИТАЛЬНОГО СТРОИТЕЛЬСТВА</w:t>
            </w:r>
          </w:p>
        </w:tc>
        <w:tc>
          <w:tcPr>
            <w:tcW w:w="3249" w:type="dxa"/>
            <w:vAlign w:val="center"/>
          </w:tcPr>
          <w:p w:rsidR="000D42EC" w:rsidRPr="00655522" w:rsidRDefault="000D42EC" w:rsidP="00BF7B87">
            <w:pPr>
              <w:keepLines w:val="0"/>
              <w:tabs>
                <w:tab w:val="left" w:pos="2520"/>
              </w:tabs>
              <w:overflowPunct/>
              <w:autoSpaceDE/>
              <w:autoSpaceDN/>
              <w:adjustRightInd/>
              <w:spacing w:line="240" w:lineRule="auto"/>
              <w:ind w:firstLine="34"/>
              <w:jc w:val="center"/>
              <w:rPr>
                <w:rFonts w:eastAsia="SimSun"/>
                <w:sz w:val="24"/>
                <w:szCs w:val="24"/>
                <w:lang w:eastAsia="zh-CN"/>
              </w:rPr>
            </w:pPr>
            <w:r w:rsidRPr="00655522">
              <w:rPr>
                <w:rFonts w:eastAsia="SimSun"/>
                <w:sz w:val="24"/>
                <w:szCs w:val="24"/>
                <w:lang w:eastAsia="zh-CN"/>
              </w:rPr>
              <w:t>ПАРАМЕТРЫ РАЗРЕШЕННОГО ИСПОЛЬЗОВАНИЯ ЗЕМЕЛЬНЫХ УЧАСТКОВ И ОБЪЕКТОВ КАПИТАЛЬНОГО СТРОИТЕЛЬСТВА</w:t>
            </w:r>
          </w:p>
        </w:tc>
      </w:tr>
      <w:tr w:rsidR="00655522" w:rsidRPr="00655522" w:rsidTr="00BF7B87">
        <w:trPr>
          <w:trHeight w:val="421"/>
        </w:trPr>
        <w:tc>
          <w:tcPr>
            <w:tcW w:w="3249" w:type="dxa"/>
          </w:tcPr>
          <w:p w:rsidR="000D42EC" w:rsidRPr="00655522" w:rsidRDefault="000D42EC" w:rsidP="00BF7B87">
            <w:pPr>
              <w:widowControl w:val="0"/>
              <w:spacing w:line="240" w:lineRule="auto"/>
              <w:ind w:firstLine="0"/>
              <w:rPr>
                <w:sz w:val="24"/>
                <w:szCs w:val="24"/>
              </w:rPr>
            </w:pPr>
            <w:r w:rsidRPr="00655522">
              <w:rPr>
                <w:rFonts w:eastAsia="SimSun"/>
                <w:sz w:val="24"/>
                <w:szCs w:val="24"/>
                <w:lang w:eastAsia="zh-CN"/>
              </w:rPr>
              <w:t>[9.1] - Охрана природных территорий</w:t>
            </w:r>
          </w:p>
        </w:tc>
        <w:tc>
          <w:tcPr>
            <w:tcW w:w="3249" w:type="dxa"/>
          </w:tcPr>
          <w:p w:rsidR="000D42EC" w:rsidRPr="00655522" w:rsidRDefault="000D42EC" w:rsidP="00BF7B87">
            <w:pPr>
              <w:keepLines w:val="0"/>
              <w:widowControl w:val="0"/>
              <w:overflowPunct/>
              <w:spacing w:line="240" w:lineRule="auto"/>
              <w:ind w:firstLine="426"/>
              <w:rPr>
                <w:rFonts w:eastAsia="SimSun"/>
                <w:sz w:val="24"/>
                <w:szCs w:val="24"/>
                <w:lang w:eastAsia="zh-CN"/>
              </w:rPr>
            </w:pPr>
            <w:r w:rsidRPr="00655522">
              <w:rPr>
                <w:rFonts w:eastAsia="SimSun"/>
                <w:sz w:val="24"/>
                <w:szCs w:val="24"/>
                <w:lang w:eastAsia="zh-CN"/>
              </w:rPr>
              <w:t xml:space="preserve">Защитные зеленые насаждения; </w:t>
            </w:r>
          </w:p>
          <w:p w:rsidR="000D42EC" w:rsidRPr="00655522" w:rsidRDefault="000D42EC" w:rsidP="00BF7B87">
            <w:pPr>
              <w:keepLines w:val="0"/>
              <w:widowControl w:val="0"/>
              <w:overflowPunct/>
              <w:spacing w:line="240" w:lineRule="auto"/>
              <w:ind w:firstLine="0"/>
              <w:rPr>
                <w:rFonts w:eastAsia="SimSun"/>
                <w:sz w:val="24"/>
                <w:szCs w:val="24"/>
                <w:lang w:eastAsia="zh-CN"/>
              </w:rPr>
            </w:pPr>
          </w:p>
        </w:tc>
        <w:tc>
          <w:tcPr>
            <w:tcW w:w="3249" w:type="dxa"/>
          </w:tcPr>
          <w:p w:rsidR="000D42EC" w:rsidRPr="00655522" w:rsidRDefault="000D42EC" w:rsidP="00BF7B87">
            <w:pPr>
              <w:suppressAutoHyphens/>
              <w:autoSpaceDN/>
              <w:adjustRightInd/>
              <w:spacing w:line="240" w:lineRule="auto"/>
              <w:ind w:firstLine="426"/>
              <w:textAlignment w:val="baseline"/>
              <w:rPr>
                <w:rFonts w:eastAsia="SimSun"/>
                <w:sz w:val="24"/>
                <w:szCs w:val="24"/>
                <w:lang w:eastAsia="zh-CN"/>
              </w:rPr>
            </w:pPr>
            <w:r w:rsidRPr="00655522">
              <w:rPr>
                <w:rFonts w:eastAsia="SimSun"/>
                <w:sz w:val="24"/>
                <w:szCs w:val="24"/>
                <w:lang w:eastAsia="zh-CN"/>
              </w:rPr>
              <w:t>минимальная площадь земельных участков   – 1000 кв. м;</w:t>
            </w:r>
          </w:p>
          <w:p w:rsidR="000D42EC" w:rsidRPr="00655522" w:rsidRDefault="000D42EC" w:rsidP="00BF7B87">
            <w:pPr>
              <w:suppressAutoHyphens/>
              <w:autoSpaceDN/>
              <w:adjustRightInd/>
              <w:spacing w:line="240" w:lineRule="auto"/>
              <w:ind w:firstLine="426"/>
              <w:textAlignment w:val="baseline"/>
              <w:rPr>
                <w:rFonts w:eastAsia="SimSun"/>
                <w:sz w:val="24"/>
                <w:szCs w:val="24"/>
                <w:lang w:eastAsia="zh-CN"/>
              </w:rPr>
            </w:pPr>
            <w:r w:rsidRPr="00655522">
              <w:rPr>
                <w:rFonts w:eastAsia="SimSun"/>
                <w:sz w:val="24"/>
                <w:szCs w:val="24"/>
                <w:lang w:eastAsia="zh-CN"/>
              </w:rPr>
              <w:t>минимальный отступ от границ участка - 1 м;</w:t>
            </w:r>
          </w:p>
          <w:p w:rsidR="000D42EC" w:rsidRPr="00655522" w:rsidRDefault="000D42EC" w:rsidP="00BF7B87">
            <w:pPr>
              <w:suppressAutoHyphens/>
              <w:autoSpaceDN/>
              <w:adjustRightInd/>
              <w:spacing w:line="240" w:lineRule="auto"/>
              <w:ind w:firstLine="426"/>
              <w:textAlignment w:val="baseline"/>
              <w:rPr>
                <w:rFonts w:eastAsia="SimSun"/>
                <w:sz w:val="24"/>
                <w:szCs w:val="24"/>
                <w:lang w:eastAsia="zh-CN"/>
              </w:rPr>
            </w:pPr>
            <w:r w:rsidRPr="00655522">
              <w:rPr>
                <w:rFonts w:eastAsia="SimSun"/>
                <w:sz w:val="24"/>
                <w:szCs w:val="24"/>
                <w:lang w:eastAsia="zh-CN"/>
              </w:rPr>
              <w:t>максимальная высота - 20 м;</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максимальный процент застройки в границах земельного участка – 10%;</w:t>
            </w:r>
          </w:p>
        </w:tc>
      </w:tr>
      <w:tr w:rsidR="00655522" w:rsidRPr="00655522" w:rsidTr="00BF7B87">
        <w:trPr>
          <w:trHeight w:val="20"/>
        </w:trPr>
        <w:tc>
          <w:tcPr>
            <w:tcW w:w="3249" w:type="dxa"/>
          </w:tcPr>
          <w:p w:rsidR="000D42EC" w:rsidRPr="00655522" w:rsidRDefault="000D42EC" w:rsidP="00BF7B87">
            <w:pPr>
              <w:keepLines w:val="0"/>
              <w:widowControl w:val="0"/>
              <w:overflowPunct/>
              <w:spacing w:line="240" w:lineRule="auto"/>
              <w:ind w:firstLine="0"/>
              <w:rPr>
                <w:rFonts w:eastAsia="SimSun"/>
                <w:sz w:val="24"/>
                <w:szCs w:val="24"/>
                <w:lang w:eastAsia="zh-CN"/>
              </w:rPr>
            </w:pPr>
            <w:r w:rsidRPr="00655522">
              <w:rPr>
                <w:rFonts w:eastAsia="SimSun"/>
                <w:sz w:val="24"/>
                <w:szCs w:val="24"/>
                <w:lang w:eastAsia="zh-CN"/>
              </w:rPr>
              <w:t>[3.1] - Коммунальное обслуживание</w:t>
            </w:r>
          </w:p>
          <w:p w:rsidR="000D42EC" w:rsidRPr="00655522" w:rsidRDefault="000D42EC" w:rsidP="00BF7B87">
            <w:pPr>
              <w:widowControl w:val="0"/>
              <w:spacing w:line="240" w:lineRule="auto"/>
              <w:rPr>
                <w:sz w:val="24"/>
                <w:szCs w:val="24"/>
              </w:rPr>
            </w:pPr>
          </w:p>
        </w:tc>
        <w:tc>
          <w:tcPr>
            <w:tcW w:w="3249" w:type="dxa"/>
          </w:tcPr>
          <w:p w:rsidR="000D42EC" w:rsidRPr="00655522" w:rsidRDefault="000D42EC" w:rsidP="00BF7B87">
            <w:pPr>
              <w:keepLines w:val="0"/>
              <w:widowControl w:val="0"/>
              <w:overflowPunct/>
              <w:spacing w:line="240" w:lineRule="auto"/>
              <w:ind w:firstLine="426"/>
              <w:rPr>
                <w:rFonts w:eastAsia="SimSun"/>
                <w:sz w:val="24"/>
                <w:szCs w:val="24"/>
                <w:lang w:eastAsia="zh-CN"/>
              </w:rPr>
            </w:pPr>
            <w:r w:rsidRPr="00655522">
              <w:rPr>
                <w:rFonts w:eastAsia="SimSun"/>
                <w:sz w:val="24"/>
                <w:szCs w:val="24"/>
                <w:lang w:eastAsia="zh-CN"/>
              </w:rPr>
              <w:t>Водозаборные сооружения;</w:t>
            </w:r>
          </w:p>
        </w:tc>
        <w:tc>
          <w:tcPr>
            <w:tcW w:w="3249" w:type="dxa"/>
            <w:vMerge w:val="restart"/>
          </w:tcPr>
          <w:p w:rsidR="000D42EC" w:rsidRPr="00655522" w:rsidRDefault="000D42EC" w:rsidP="00BF7B87">
            <w:pPr>
              <w:keepLines w:val="0"/>
              <w:tabs>
                <w:tab w:val="left" w:pos="1134"/>
              </w:tabs>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минимальная площадь земельных участков - 100 кв. м;</w:t>
            </w:r>
          </w:p>
          <w:p w:rsidR="000D42EC" w:rsidRPr="00655522" w:rsidRDefault="000D42EC" w:rsidP="00BF7B87">
            <w:pPr>
              <w:keepLines w:val="0"/>
              <w:tabs>
                <w:tab w:val="left" w:pos="1134"/>
              </w:tabs>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 xml:space="preserve">минимальный отступ от границ участка - 1 м; </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максимальное количество надземных этажей – 2 этажей;</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максимальная высота зданий, строений, сооружений от уровня земли - 30 м;</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 xml:space="preserve">максимальный процент </w:t>
            </w:r>
            <w:r w:rsidRPr="00655522">
              <w:rPr>
                <w:rFonts w:eastAsia="SimSun"/>
                <w:sz w:val="24"/>
                <w:szCs w:val="24"/>
                <w:lang w:eastAsia="zh-CN"/>
              </w:rPr>
              <w:lastRenderedPageBreak/>
              <w:t>застройки в границах земельного участка – 10%;</w:t>
            </w:r>
          </w:p>
        </w:tc>
      </w:tr>
      <w:tr w:rsidR="00655522" w:rsidRPr="00655522" w:rsidTr="00BF7B87">
        <w:trPr>
          <w:trHeight w:val="20"/>
        </w:trPr>
        <w:tc>
          <w:tcPr>
            <w:tcW w:w="3249" w:type="dxa"/>
          </w:tcPr>
          <w:p w:rsidR="000D42EC" w:rsidRPr="00655522" w:rsidRDefault="000D42EC" w:rsidP="00BF7B87">
            <w:pPr>
              <w:widowControl w:val="0"/>
              <w:spacing w:line="240" w:lineRule="auto"/>
              <w:ind w:firstLine="0"/>
              <w:rPr>
                <w:sz w:val="24"/>
                <w:szCs w:val="24"/>
              </w:rPr>
            </w:pPr>
            <w:r w:rsidRPr="00655522">
              <w:rPr>
                <w:rFonts w:eastAsia="SimSun"/>
                <w:sz w:val="24"/>
                <w:szCs w:val="24"/>
                <w:lang w:eastAsia="zh-CN"/>
              </w:rPr>
              <w:t>[11.3] - Гидротехнические сооружения</w:t>
            </w:r>
          </w:p>
        </w:tc>
        <w:tc>
          <w:tcPr>
            <w:tcW w:w="3249" w:type="dxa"/>
          </w:tcPr>
          <w:p w:rsidR="000D42EC" w:rsidRPr="00655522" w:rsidRDefault="000D42EC" w:rsidP="00BF7B87">
            <w:pPr>
              <w:keepLines w:val="0"/>
              <w:widowControl w:val="0"/>
              <w:overflowPunct/>
              <w:spacing w:line="240" w:lineRule="auto"/>
              <w:ind w:firstLine="426"/>
              <w:rPr>
                <w:rFonts w:eastAsia="SimSun"/>
                <w:sz w:val="24"/>
                <w:szCs w:val="24"/>
                <w:lang w:eastAsia="zh-CN"/>
              </w:rPr>
            </w:pPr>
            <w:r w:rsidRPr="00655522">
              <w:rPr>
                <w:rFonts w:eastAsia="SimSun"/>
                <w:sz w:val="24"/>
                <w:szCs w:val="24"/>
                <w:lang w:eastAsia="zh-CN"/>
              </w:rPr>
              <w:t>Гидротехнические сооружения;</w:t>
            </w:r>
          </w:p>
        </w:tc>
        <w:tc>
          <w:tcPr>
            <w:tcW w:w="3249" w:type="dxa"/>
            <w:vMerge/>
          </w:tcPr>
          <w:p w:rsidR="000D42EC" w:rsidRPr="00655522" w:rsidRDefault="000D42EC" w:rsidP="00BF7B87">
            <w:pPr>
              <w:keepLines w:val="0"/>
              <w:tabs>
                <w:tab w:val="left" w:pos="1134"/>
              </w:tabs>
              <w:overflowPunct/>
              <w:autoSpaceDE/>
              <w:autoSpaceDN/>
              <w:adjustRightInd/>
              <w:spacing w:line="240" w:lineRule="auto"/>
              <w:ind w:firstLine="426"/>
              <w:jc w:val="left"/>
              <w:rPr>
                <w:rFonts w:eastAsia="SimSun"/>
                <w:sz w:val="24"/>
                <w:szCs w:val="24"/>
                <w:lang w:eastAsia="zh-CN"/>
              </w:rPr>
            </w:pPr>
          </w:p>
        </w:tc>
      </w:tr>
      <w:tr w:rsidR="000D42EC" w:rsidRPr="00655522" w:rsidTr="00BF7B87">
        <w:trPr>
          <w:trHeight w:val="20"/>
        </w:trPr>
        <w:tc>
          <w:tcPr>
            <w:tcW w:w="3249" w:type="dxa"/>
          </w:tcPr>
          <w:p w:rsidR="000D42EC" w:rsidRPr="00655522" w:rsidRDefault="000D42EC" w:rsidP="00BF7B87">
            <w:pPr>
              <w:spacing w:line="240" w:lineRule="auto"/>
              <w:ind w:firstLine="0"/>
              <w:jc w:val="left"/>
              <w:rPr>
                <w:rFonts w:eastAsia="SimSun"/>
                <w:sz w:val="24"/>
                <w:szCs w:val="24"/>
                <w:lang w:eastAsia="zh-CN"/>
              </w:rPr>
            </w:pPr>
            <w:r w:rsidRPr="00655522">
              <w:rPr>
                <w:rFonts w:eastAsia="SimSun"/>
                <w:sz w:val="24"/>
                <w:szCs w:val="24"/>
                <w:lang w:eastAsia="zh-CN"/>
              </w:rPr>
              <w:lastRenderedPageBreak/>
              <w:t>[1.12] - Пчеловодство</w:t>
            </w:r>
          </w:p>
        </w:tc>
        <w:tc>
          <w:tcPr>
            <w:tcW w:w="3249" w:type="dxa"/>
          </w:tcPr>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Объекты пчеловодства (сооружения и оборудование для хранения и первичной переработки продукции пчеловодства, разведению, содержанию и использованию пчел и иных полезных насекомых), кроме лесопарковых зон, городских лесов;</w:t>
            </w:r>
          </w:p>
        </w:tc>
        <w:tc>
          <w:tcPr>
            <w:tcW w:w="3249" w:type="dxa"/>
          </w:tcPr>
          <w:p w:rsidR="000D42EC" w:rsidRPr="00655522" w:rsidRDefault="000D42EC" w:rsidP="00BF7B87">
            <w:pPr>
              <w:keepLines w:val="0"/>
              <w:tabs>
                <w:tab w:val="left" w:pos="1134"/>
              </w:tabs>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минимальная площадь земельных участков - 100 кв. м;</w:t>
            </w:r>
          </w:p>
          <w:p w:rsidR="000D42EC" w:rsidRPr="00655522" w:rsidRDefault="000D42EC" w:rsidP="00BF7B87">
            <w:pPr>
              <w:keepLines w:val="0"/>
              <w:tabs>
                <w:tab w:val="left" w:pos="1134"/>
              </w:tabs>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 xml:space="preserve">минимальный отступ от границ участка - 1 м; </w:t>
            </w:r>
          </w:p>
          <w:p w:rsidR="000D42EC" w:rsidRPr="00655522" w:rsidRDefault="000D42EC" w:rsidP="00BF7B87">
            <w:pPr>
              <w:suppressAutoHyphens/>
              <w:autoSpaceDN/>
              <w:adjustRightInd/>
              <w:spacing w:line="240" w:lineRule="auto"/>
              <w:ind w:firstLine="426"/>
              <w:textAlignment w:val="baseline"/>
              <w:rPr>
                <w:rFonts w:eastAsia="SimSun"/>
                <w:sz w:val="24"/>
                <w:szCs w:val="24"/>
                <w:lang w:eastAsia="zh-CN"/>
              </w:rPr>
            </w:pPr>
            <w:r w:rsidRPr="00655522">
              <w:rPr>
                <w:rFonts w:eastAsia="SimSun"/>
                <w:sz w:val="24"/>
                <w:szCs w:val="24"/>
                <w:lang w:eastAsia="zh-CN"/>
              </w:rPr>
              <w:t>максимальная высота зданий, строений, сооружений от уровня земли - 3 м;</w:t>
            </w:r>
          </w:p>
          <w:p w:rsidR="000D42EC" w:rsidRPr="00655522" w:rsidRDefault="000D42EC" w:rsidP="00BF7B87">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максимальный процент застройки в границах земельного участка – 10%;</w:t>
            </w:r>
          </w:p>
        </w:tc>
      </w:tr>
    </w:tbl>
    <w:p w:rsidR="000D42EC" w:rsidRPr="00655522" w:rsidRDefault="000D42EC" w:rsidP="0033554D">
      <w:pPr>
        <w:keepLines w:val="0"/>
        <w:tabs>
          <w:tab w:val="left" w:pos="2520"/>
        </w:tabs>
        <w:overflowPunct/>
        <w:autoSpaceDE/>
        <w:autoSpaceDN/>
        <w:adjustRightInd/>
        <w:spacing w:line="240" w:lineRule="auto"/>
        <w:ind w:firstLine="426"/>
        <w:jc w:val="left"/>
        <w:rPr>
          <w:rFonts w:eastAsia="SimSun"/>
          <w:sz w:val="24"/>
          <w:szCs w:val="24"/>
          <w:lang w:eastAsia="zh-CN"/>
        </w:rPr>
      </w:pPr>
    </w:p>
    <w:p w:rsidR="000D42EC" w:rsidRPr="00655522" w:rsidRDefault="000D42EC" w:rsidP="0033554D">
      <w:pPr>
        <w:keepLines w:val="0"/>
        <w:tabs>
          <w:tab w:val="left" w:pos="2520"/>
        </w:tabs>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УСЛОВНО РАЗРЕШЕННЫЕ ВИДЫ И ПАРАМЕТРЫ ИСПОЛЬЗОВАНИЯ ЗЕМЕЛЬНЫХ УЧАСТКОВ И ОБЪЕКТОВ КАПИТАЛЬНОГО СТРОИТЕЛЬСТВА</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49"/>
        <w:gridCol w:w="3249"/>
        <w:gridCol w:w="3249"/>
      </w:tblGrid>
      <w:tr w:rsidR="00655522" w:rsidRPr="00655522" w:rsidTr="00BF7B87">
        <w:trPr>
          <w:trHeight w:val="20"/>
        </w:trPr>
        <w:tc>
          <w:tcPr>
            <w:tcW w:w="3249" w:type="dxa"/>
            <w:vAlign w:val="center"/>
          </w:tcPr>
          <w:p w:rsidR="000D42EC" w:rsidRPr="00655522" w:rsidRDefault="000D42EC" w:rsidP="00BF7B87">
            <w:pPr>
              <w:keepLines w:val="0"/>
              <w:tabs>
                <w:tab w:val="left" w:pos="2520"/>
              </w:tabs>
              <w:overflowPunct/>
              <w:autoSpaceDE/>
              <w:autoSpaceDN/>
              <w:adjustRightInd/>
              <w:spacing w:line="240" w:lineRule="auto"/>
              <w:ind w:firstLine="0"/>
              <w:jc w:val="center"/>
              <w:rPr>
                <w:rFonts w:eastAsia="SimSun"/>
                <w:sz w:val="24"/>
                <w:szCs w:val="24"/>
                <w:lang w:eastAsia="zh-CN"/>
              </w:rPr>
            </w:pPr>
            <w:r w:rsidRPr="00655522">
              <w:rPr>
                <w:rFonts w:eastAsia="SimSun"/>
                <w:sz w:val="24"/>
                <w:szCs w:val="24"/>
                <w:lang w:eastAsia="zh-CN"/>
              </w:rPr>
              <w:t>ВИДЫ ИСПОЛЬЗОВАНИЯ ЗЕМЕЛЬНЫХ УЧАСТКОВ</w:t>
            </w:r>
          </w:p>
        </w:tc>
        <w:tc>
          <w:tcPr>
            <w:tcW w:w="3249" w:type="dxa"/>
            <w:vAlign w:val="center"/>
          </w:tcPr>
          <w:p w:rsidR="000D42EC" w:rsidRPr="00655522" w:rsidRDefault="000D42EC" w:rsidP="00BF7B87">
            <w:pPr>
              <w:keepLines w:val="0"/>
              <w:tabs>
                <w:tab w:val="left" w:pos="2520"/>
              </w:tabs>
              <w:overflowPunct/>
              <w:autoSpaceDE/>
              <w:autoSpaceDN/>
              <w:adjustRightInd/>
              <w:spacing w:line="240" w:lineRule="auto"/>
              <w:ind w:left="-170" w:firstLine="0"/>
              <w:jc w:val="center"/>
              <w:rPr>
                <w:rFonts w:eastAsia="SimSun"/>
                <w:sz w:val="24"/>
                <w:szCs w:val="24"/>
                <w:lang w:eastAsia="zh-CN"/>
              </w:rPr>
            </w:pPr>
            <w:r w:rsidRPr="00655522">
              <w:rPr>
                <w:rFonts w:eastAsia="SimSun"/>
                <w:sz w:val="24"/>
                <w:szCs w:val="24"/>
                <w:lang w:eastAsia="zh-CN"/>
              </w:rPr>
              <w:t>ВИДЫ ОБЪЕКТОВ КАПИТАЛЬНОГО СТРОИТЕЛЬСТВА</w:t>
            </w:r>
          </w:p>
        </w:tc>
        <w:tc>
          <w:tcPr>
            <w:tcW w:w="3249" w:type="dxa"/>
            <w:vAlign w:val="center"/>
          </w:tcPr>
          <w:p w:rsidR="000D42EC" w:rsidRPr="00655522" w:rsidRDefault="000D42EC" w:rsidP="00BF7B87">
            <w:pPr>
              <w:keepLines w:val="0"/>
              <w:tabs>
                <w:tab w:val="left" w:pos="2520"/>
              </w:tabs>
              <w:overflowPunct/>
              <w:autoSpaceDE/>
              <w:autoSpaceDN/>
              <w:adjustRightInd/>
              <w:spacing w:line="240" w:lineRule="auto"/>
              <w:ind w:firstLine="34"/>
              <w:jc w:val="center"/>
              <w:rPr>
                <w:rFonts w:eastAsia="SimSun"/>
                <w:sz w:val="24"/>
                <w:szCs w:val="24"/>
                <w:lang w:eastAsia="zh-CN"/>
              </w:rPr>
            </w:pPr>
            <w:r w:rsidRPr="00655522">
              <w:rPr>
                <w:rFonts w:eastAsia="SimSun"/>
                <w:sz w:val="24"/>
                <w:szCs w:val="24"/>
                <w:lang w:eastAsia="zh-CN"/>
              </w:rPr>
              <w:t>ПАРАМЕТРЫ РАЗРЕШЕННОГО ИСПОЛЬЗОВАНИЯ ЗЕМЕЛЬНЫХ УЧАСТКОВ И ОБЪЕКТОВ КАПИТАЛЬНОГО СТРОИТЕЛЬСТВА</w:t>
            </w:r>
          </w:p>
        </w:tc>
      </w:tr>
      <w:tr w:rsidR="000D42EC" w:rsidRPr="00655522" w:rsidTr="00BF7B87">
        <w:trPr>
          <w:trHeight w:val="20"/>
        </w:trPr>
        <w:tc>
          <w:tcPr>
            <w:tcW w:w="3249" w:type="dxa"/>
            <w:vAlign w:val="center"/>
          </w:tcPr>
          <w:p w:rsidR="000D42EC" w:rsidRPr="00655522" w:rsidRDefault="000D42EC" w:rsidP="00BF7B87">
            <w:pPr>
              <w:keepLines w:val="0"/>
              <w:tabs>
                <w:tab w:val="left" w:pos="2520"/>
              </w:tabs>
              <w:overflowPunct/>
              <w:autoSpaceDE/>
              <w:autoSpaceDN/>
              <w:adjustRightInd/>
              <w:spacing w:line="240" w:lineRule="auto"/>
              <w:ind w:firstLine="0"/>
              <w:jc w:val="center"/>
              <w:rPr>
                <w:rFonts w:eastAsia="SimSun"/>
                <w:sz w:val="24"/>
                <w:szCs w:val="24"/>
                <w:lang w:eastAsia="zh-CN"/>
              </w:rPr>
            </w:pPr>
            <w:r w:rsidRPr="00655522">
              <w:rPr>
                <w:rFonts w:eastAsia="SimSun"/>
                <w:sz w:val="24"/>
                <w:szCs w:val="24"/>
                <w:lang w:eastAsia="zh-CN"/>
              </w:rPr>
              <w:t>нет</w:t>
            </w:r>
          </w:p>
        </w:tc>
        <w:tc>
          <w:tcPr>
            <w:tcW w:w="3249" w:type="dxa"/>
            <w:vAlign w:val="center"/>
          </w:tcPr>
          <w:p w:rsidR="000D42EC" w:rsidRPr="00655522" w:rsidRDefault="000D42EC" w:rsidP="00BF7B87">
            <w:pPr>
              <w:keepLines w:val="0"/>
              <w:tabs>
                <w:tab w:val="left" w:pos="2520"/>
              </w:tabs>
              <w:overflowPunct/>
              <w:autoSpaceDE/>
              <w:autoSpaceDN/>
              <w:adjustRightInd/>
              <w:spacing w:line="240" w:lineRule="auto"/>
              <w:ind w:left="-170" w:firstLine="0"/>
              <w:jc w:val="center"/>
              <w:rPr>
                <w:rFonts w:eastAsia="SimSun"/>
                <w:sz w:val="24"/>
                <w:szCs w:val="24"/>
                <w:lang w:eastAsia="zh-CN"/>
              </w:rPr>
            </w:pPr>
            <w:r w:rsidRPr="00655522">
              <w:rPr>
                <w:rFonts w:eastAsia="SimSun"/>
                <w:sz w:val="24"/>
                <w:szCs w:val="24"/>
                <w:lang w:eastAsia="zh-CN"/>
              </w:rPr>
              <w:t>нет</w:t>
            </w:r>
          </w:p>
        </w:tc>
        <w:tc>
          <w:tcPr>
            <w:tcW w:w="3249" w:type="dxa"/>
            <w:vAlign w:val="center"/>
          </w:tcPr>
          <w:p w:rsidR="000D42EC" w:rsidRPr="00655522" w:rsidRDefault="000D42EC" w:rsidP="00BF7B87">
            <w:pPr>
              <w:keepLines w:val="0"/>
              <w:tabs>
                <w:tab w:val="left" w:pos="2520"/>
              </w:tabs>
              <w:overflowPunct/>
              <w:autoSpaceDE/>
              <w:autoSpaceDN/>
              <w:adjustRightInd/>
              <w:spacing w:line="240" w:lineRule="auto"/>
              <w:ind w:firstLine="34"/>
              <w:jc w:val="center"/>
              <w:rPr>
                <w:rFonts w:eastAsia="SimSun"/>
                <w:sz w:val="24"/>
                <w:szCs w:val="24"/>
                <w:lang w:eastAsia="zh-CN"/>
              </w:rPr>
            </w:pPr>
            <w:r w:rsidRPr="00655522">
              <w:rPr>
                <w:rFonts w:eastAsia="SimSun"/>
                <w:sz w:val="24"/>
                <w:szCs w:val="24"/>
                <w:lang w:eastAsia="zh-CN"/>
              </w:rPr>
              <w:t>нет</w:t>
            </w:r>
          </w:p>
        </w:tc>
      </w:tr>
    </w:tbl>
    <w:p w:rsidR="000D42EC" w:rsidRPr="00655522" w:rsidRDefault="000D42EC" w:rsidP="0033554D">
      <w:pPr>
        <w:keepLines w:val="0"/>
        <w:tabs>
          <w:tab w:val="left" w:pos="2520"/>
        </w:tabs>
        <w:overflowPunct/>
        <w:autoSpaceDE/>
        <w:autoSpaceDN/>
        <w:adjustRightInd/>
        <w:spacing w:line="240" w:lineRule="auto"/>
        <w:ind w:firstLine="426"/>
        <w:jc w:val="left"/>
        <w:rPr>
          <w:rFonts w:eastAsia="SimSun"/>
          <w:sz w:val="24"/>
          <w:szCs w:val="24"/>
          <w:lang w:eastAsia="zh-CN"/>
        </w:rPr>
      </w:pPr>
    </w:p>
    <w:p w:rsidR="000D42EC" w:rsidRPr="00655522" w:rsidRDefault="000D42EC" w:rsidP="0033554D">
      <w:pPr>
        <w:keepLines w:val="0"/>
        <w:tabs>
          <w:tab w:val="left" w:pos="2520"/>
        </w:tabs>
        <w:overflowPunct/>
        <w:autoSpaceDE/>
        <w:autoSpaceDN/>
        <w:adjustRightInd/>
        <w:spacing w:line="240" w:lineRule="auto"/>
        <w:ind w:firstLine="426"/>
        <w:jc w:val="center"/>
        <w:rPr>
          <w:rFonts w:eastAsia="SimSun"/>
          <w:sz w:val="24"/>
          <w:szCs w:val="24"/>
          <w:lang w:eastAsia="zh-CN"/>
        </w:rPr>
      </w:pPr>
      <w:r w:rsidRPr="00655522">
        <w:rPr>
          <w:rFonts w:eastAsia="SimSun"/>
          <w:sz w:val="24"/>
          <w:szCs w:val="24"/>
          <w:lang w:eastAsia="zh-CN"/>
        </w:rPr>
        <w:t>ВСПОМОГАТЕЛЬНЫЕ ВИДЫ И ПАРАМЕТРЫ РАЗРЕШЕННОГО ИСПОЛЬЗОВАНИЯ ЗЕМЕЛЬНЫХ УЧАСТКОВ И ОБЪЕКТОВ КАПИТАЛЬНОГО СТРОИТЕЛЬСТВА</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28"/>
        <w:gridCol w:w="4819"/>
      </w:tblGrid>
      <w:tr w:rsidR="00655522" w:rsidRPr="00655522" w:rsidTr="00BF7B87">
        <w:trPr>
          <w:trHeight w:val="552"/>
        </w:trPr>
        <w:tc>
          <w:tcPr>
            <w:tcW w:w="4928" w:type="dxa"/>
            <w:vAlign w:val="center"/>
          </w:tcPr>
          <w:p w:rsidR="000D42EC" w:rsidRPr="00655522" w:rsidRDefault="000D42EC" w:rsidP="00BF7B87">
            <w:pPr>
              <w:keepLines w:val="0"/>
              <w:tabs>
                <w:tab w:val="left" w:pos="2520"/>
              </w:tabs>
              <w:overflowPunct/>
              <w:autoSpaceDE/>
              <w:autoSpaceDN/>
              <w:adjustRightInd/>
              <w:spacing w:line="240" w:lineRule="auto"/>
              <w:ind w:firstLine="284"/>
              <w:jc w:val="center"/>
              <w:rPr>
                <w:rFonts w:eastAsia="SimSun"/>
                <w:sz w:val="24"/>
                <w:szCs w:val="24"/>
                <w:lang w:eastAsia="zh-CN"/>
              </w:rPr>
            </w:pPr>
            <w:r w:rsidRPr="00655522">
              <w:rPr>
                <w:rFonts w:eastAsia="SimSun"/>
                <w:sz w:val="24"/>
                <w:szCs w:val="24"/>
                <w:lang w:eastAsia="zh-CN"/>
              </w:rPr>
              <w:t>ВИДЫ</w:t>
            </w:r>
          </w:p>
        </w:tc>
        <w:tc>
          <w:tcPr>
            <w:tcW w:w="4819" w:type="dxa"/>
            <w:vAlign w:val="center"/>
          </w:tcPr>
          <w:p w:rsidR="000D42EC" w:rsidRPr="00655522" w:rsidRDefault="000D42EC" w:rsidP="00BF7B87">
            <w:pPr>
              <w:keepLines w:val="0"/>
              <w:tabs>
                <w:tab w:val="left" w:pos="2520"/>
              </w:tabs>
              <w:overflowPunct/>
              <w:autoSpaceDE/>
              <w:autoSpaceDN/>
              <w:adjustRightInd/>
              <w:spacing w:line="240" w:lineRule="auto"/>
              <w:ind w:firstLine="284"/>
              <w:jc w:val="center"/>
              <w:rPr>
                <w:rFonts w:eastAsia="SimSun"/>
                <w:sz w:val="24"/>
                <w:szCs w:val="24"/>
                <w:lang w:eastAsia="zh-CN"/>
              </w:rPr>
            </w:pPr>
            <w:r w:rsidRPr="00655522">
              <w:rPr>
                <w:rFonts w:eastAsia="SimSun"/>
                <w:sz w:val="24"/>
                <w:szCs w:val="24"/>
                <w:lang w:eastAsia="zh-CN"/>
              </w:rPr>
              <w:t>ПАРАМЕТРЫ</w:t>
            </w:r>
          </w:p>
        </w:tc>
      </w:tr>
      <w:tr w:rsidR="000D42EC" w:rsidRPr="00655522" w:rsidTr="00BF7B87">
        <w:trPr>
          <w:trHeight w:val="325"/>
        </w:trPr>
        <w:tc>
          <w:tcPr>
            <w:tcW w:w="4928" w:type="dxa"/>
          </w:tcPr>
          <w:p w:rsidR="000D42EC" w:rsidRPr="00655522" w:rsidRDefault="000D42EC" w:rsidP="00BF7B87">
            <w:pPr>
              <w:keepLines w:val="0"/>
              <w:widowControl w:val="0"/>
              <w:overflowPunct/>
              <w:spacing w:line="240" w:lineRule="auto"/>
              <w:ind w:firstLine="426"/>
              <w:rPr>
                <w:rFonts w:eastAsia="SimSun"/>
                <w:sz w:val="24"/>
                <w:szCs w:val="24"/>
                <w:lang w:eastAsia="zh-CN"/>
              </w:rPr>
            </w:pPr>
            <w:proofErr w:type="gramStart"/>
            <w:r w:rsidRPr="00655522">
              <w:rPr>
                <w:rFonts w:eastAsia="SimSun"/>
                <w:sz w:val="24"/>
                <w:szCs w:val="24"/>
                <w:lang w:eastAsia="zh-CN"/>
              </w:rPr>
              <w:t>объекты</w:t>
            </w:r>
            <w:proofErr w:type="gramEnd"/>
            <w:r w:rsidRPr="00655522">
              <w:rPr>
                <w:rFonts w:eastAsia="SimSun"/>
                <w:sz w:val="24"/>
                <w:szCs w:val="24"/>
                <w:lang w:eastAsia="zh-CN"/>
              </w:rPr>
              <w:t xml:space="preserve"> связанные с выполнением основной функции данной зоны и размещение которых не противоречит существующему законодательству Российской Федерации;</w:t>
            </w:r>
          </w:p>
        </w:tc>
        <w:tc>
          <w:tcPr>
            <w:tcW w:w="4819" w:type="dxa"/>
          </w:tcPr>
          <w:p w:rsidR="000D42EC" w:rsidRPr="00655522" w:rsidRDefault="000D42EC" w:rsidP="00D40F2C">
            <w:pPr>
              <w:jc w:val="left"/>
              <w:rPr>
                <w:rFonts w:eastAsia="SimSun"/>
                <w:sz w:val="24"/>
                <w:szCs w:val="24"/>
                <w:lang w:eastAsia="zh-CN"/>
              </w:rPr>
            </w:pPr>
            <w:r w:rsidRPr="00655522">
              <w:rPr>
                <w:rFonts w:eastAsia="SimSun"/>
                <w:sz w:val="24"/>
                <w:szCs w:val="24"/>
                <w:lang w:eastAsia="zh-CN"/>
              </w:rPr>
              <w:t>Минимальная/максимальная площадь земельных участков и максимальный процент застройки в границах земельного участка должен соответствовать  параметрам основного или условно разрешенного вида использования земельных участков.</w:t>
            </w:r>
          </w:p>
          <w:p w:rsidR="000D42EC" w:rsidRPr="00655522" w:rsidRDefault="000D42EC" w:rsidP="00D40F2C">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Максимальное количество надземных этажей – не более 2.</w:t>
            </w:r>
          </w:p>
          <w:p w:rsidR="000D42EC" w:rsidRPr="00655522" w:rsidRDefault="000D42EC" w:rsidP="00D40F2C">
            <w:pPr>
              <w:keepLines w:val="0"/>
              <w:overflowPunct/>
              <w:autoSpaceDE/>
              <w:autoSpaceDN/>
              <w:adjustRightInd/>
              <w:spacing w:line="240" w:lineRule="auto"/>
              <w:ind w:firstLine="426"/>
              <w:jc w:val="left"/>
              <w:rPr>
                <w:rFonts w:eastAsia="SimSun"/>
                <w:sz w:val="24"/>
                <w:szCs w:val="24"/>
                <w:lang w:eastAsia="zh-CN"/>
              </w:rPr>
            </w:pPr>
            <w:r w:rsidRPr="00655522">
              <w:rPr>
                <w:rFonts w:eastAsia="SimSun"/>
                <w:sz w:val="24"/>
                <w:szCs w:val="24"/>
                <w:lang w:eastAsia="zh-CN"/>
              </w:rPr>
              <w:t>Максимальная высота 30 м.</w:t>
            </w:r>
          </w:p>
        </w:tc>
      </w:tr>
    </w:tbl>
    <w:p w:rsidR="000D42EC" w:rsidRPr="00655522" w:rsidRDefault="000D42EC" w:rsidP="0033554D">
      <w:pPr>
        <w:keepLines w:val="0"/>
        <w:overflowPunct/>
        <w:autoSpaceDE/>
        <w:autoSpaceDN/>
        <w:adjustRightInd/>
        <w:spacing w:line="240" w:lineRule="auto"/>
        <w:ind w:firstLine="426"/>
        <w:rPr>
          <w:rFonts w:eastAsia="SimSun"/>
          <w:sz w:val="24"/>
          <w:szCs w:val="24"/>
          <w:lang w:eastAsia="zh-CN"/>
        </w:rPr>
      </w:pPr>
    </w:p>
    <w:p w:rsidR="000D42EC" w:rsidRPr="00655522" w:rsidRDefault="000D42EC" w:rsidP="0033554D">
      <w:pPr>
        <w:keepLines w:val="0"/>
        <w:overflowPunct/>
        <w:spacing w:line="240" w:lineRule="auto"/>
        <w:ind w:firstLine="426"/>
        <w:rPr>
          <w:rFonts w:eastAsia="SimSun"/>
          <w:sz w:val="24"/>
          <w:szCs w:val="24"/>
          <w:lang w:eastAsia="zh-CN"/>
        </w:rPr>
      </w:pPr>
      <w:r w:rsidRPr="00655522">
        <w:rPr>
          <w:rFonts w:eastAsia="SimSun"/>
          <w:sz w:val="24"/>
          <w:szCs w:val="24"/>
          <w:lang w:eastAsia="zh-CN"/>
        </w:rPr>
        <w:t>Минимальные отступы от границ земельных участков для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0D42EC" w:rsidRPr="00655522" w:rsidRDefault="000D42EC" w:rsidP="0033554D">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 xml:space="preserve">- для общественных зданий – 3 м; </w:t>
      </w:r>
    </w:p>
    <w:p w:rsidR="000D42EC" w:rsidRPr="00655522" w:rsidRDefault="000D42EC" w:rsidP="0033554D">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 для остальных зданий и сооружений - 1 м.</w:t>
      </w:r>
    </w:p>
    <w:p w:rsidR="000D42EC" w:rsidRPr="00655522" w:rsidRDefault="000D42EC" w:rsidP="0033554D">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Расстояния между крайними строениями и группами строений следует принимать на основе расчетов инсоляции и освещенности, учета противопожарных, зооветеринарных требований.</w:t>
      </w:r>
    </w:p>
    <w:p w:rsidR="000D42EC" w:rsidRPr="00655522" w:rsidRDefault="000D42EC" w:rsidP="0033554D">
      <w:pPr>
        <w:keepLines w:val="0"/>
        <w:overflowPunct/>
        <w:autoSpaceDE/>
        <w:autoSpaceDN/>
        <w:adjustRightInd/>
        <w:spacing w:line="240" w:lineRule="auto"/>
        <w:ind w:firstLine="426"/>
        <w:rPr>
          <w:rFonts w:eastAsia="SimSun"/>
          <w:sz w:val="24"/>
          <w:szCs w:val="24"/>
          <w:lang w:eastAsia="ar-SA"/>
        </w:rPr>
      </w:pPr>
      <w:r w:rsidRPr="00655522">
        <w:rPr>
          <w:rFonts w:eastAsia="SimSun"/>
          <w:sz w:val="24"/>
          <w:szCs w:val="24"/>
          <w:lang w:eastAsia="zh-CN"/>
        </w:rPr>
        <w:lastRenderedPageBreak/>
        <w:t>Минимальный отступ зданий, строений и сооружений от красной линии улиц, проездов - 5м;</w:t>
      </w:r>
    </w:p>
    <w:p w:rsidR="000D42EC" w:rsidRPr="00655522" w:rsidRDefault="000D42EC" w:rsidP="0033554D">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Допускается уменьшение отступа либо расположение зданий, строений и сооружений по красной линии с учетом сложившейся градостроительной ситуации и линией застройки</w:t>
      </w:r>
    </w:p>
    <w:p w:rsidR="000D42EC" w:rsidRPr="00655522" w:rsidRDefault="000D42EC" w:rsidP="0033554D">
      <w:pPr>
        <w:keepLines w:val="0"/>
        <w:overflowPunct/>
        <w:autoSpaceDE/>
        <w:autoSpaceDN/>
        <w:adjustRightInd/>
        <w:spacing w:line="240" w:lineRule="auto"/>
        <w:ind w:firstLine="426"/>
        <w:rPr>
          <w:rFonts w:eastAsia="SimSun"/>
          <w:sz w:val="24"/>
          <w:szCs w:val="24"/>
          <w:lang w:eastAsia="zh-CN"/>
        </w:rPr>
      </w:pPr>
    </w:p>
    <w:p w:rsidR="000D42EC" w:rsidRPr="00655522" w:rsidRDefault="000D42EC" w:rsidP="0033554D">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Примечание (общее):</w:t>
      </w:r>
    </w:p>
    <w:p w:rsidR="000D42EC" w:rsidRPr="00655522" w:rsidRDefault="000D42EC" w:rsidP="0033554D">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Должны соблюдаться требования, установленные природоохранным законодательством, законодательством в области обеспечения санитарно-эпидемиологического благополучия населения, а также технические регламенты, градостроительные и строительные нормы и Правила.</w:t>
      </w:r>
    </w:p>
    <w:p w:rsidR="000D42EC" w:rsidRPr="00655522" w:rsidRDefault="000D42EC" w:rsidP="0033554D">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Размещение новых населенных пунктов и строительство объектов капитального строительства без проведения специальных защитных мероприятий по предотвращению негативного воздействия вод в границах зон затопления, подтопления запрещаются.</w:t>
      </w:r>
    </w:p>
    <w:p w:rsidR="000D42EC" w:rsidRPr="00655522" w:rsidRDefault="000D42EC" w:rsidP="0033554D">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В границах зон затопления, подтопления запрещаются:</w:t>
      </w:r>
    </w:p>
    <w:p w:rsidR="000D42EC" w:rsidRPr="00655522" w:rsidRDefault="000D42EC" w:rsidP="0033554D">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1) использование сточных вод в целях регулирования плодородия почв;</w:t>
      </w:r>
    </w:p>
    <w:p w:rsidR="000D42EC" w:rsidRPr="00655522" w:rsidRDefault="000D42EC" w:rsidP="0033554D">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2) размещение кладбищ, скотомогильников, мест захоронения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rsidR="000D42EC" w:rsidRPr="00655522" w:rsidRDefault="000D42EC" w:rsidP="0033554D">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3) осуществление авиационных мер по борьбе с вредными организмами.</w:t>
      </w:r>
    </w:p>
    <w:p w:rsidR="000D42EC" w:rsidRPr="00655522" w:rsidRDefault="000D42EC" w:rsidP="0033554D">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rsidR="000D42EC" w:rsidRPr="00655522" w:rsidRDefault="000D42EC" w:rsidP="0033554D">
      <w:pPr>
        <w:keepLines w:val="0"/>
        <w:overflowPunct/>
        <w:autoSpaceDE/>
        <w:autoSpaceDN/>
        <w:adjustRightInd/>
        <w:spacing w:line="240" w:lineRule="auto"/>
        <w:ind w:firstLine="426"/>
        <w:rPr>
          <w:rFonts w:eastAsia="SimSun"/>
          <w:sz w:val="24"/>
          <w:szCs w:val="24"/>
          <w:lang w:eastAsia="zh-CN"/>
        </w:rPr>
      </w:pPr>
      <w:r w:rsidRPr="00655522">
        <w:rPr>
          <w:rFonts w:eastAsia="SimSun"/>
          <w:sz w:val="24"/>
          <w:szCs w:val="24"/>
          <w:lang w:eastAsia="zh-CN"/>
        </w:rPr>
        <w:t>Размещение зданий, строений и сооружений возможно при соблюдении требований статей 31, 32, 33, 34, 35 настоящих Правил.</w:t>
      </w:r>
    </w:p>
    <w:p w:rsidR="000D42EC" w:rsidRPr="00655522" w:rsidRDefault="000D42EC" w:rsidP="00474148">
      <w:pPr>
        <w:keepLines w:val="0"/>
        <w:overflowPunct/>
        <w:autoSpaceDE/>
        <w:autoSpaceDN/>
        <w:adjustRightInd/>
        <w:spacing w:line="240" w:lineRule="auto"/>
        <w:ind w:firstLine="426"/>
        <w:jc w:val="left"/>
        <w:rPr>
          <w:rFonts w:eastAsia="SimSun"/>
          <w:sz w:val="24"/>
          <w:szCs w:val="24"/>
          <w:lang w:eastAsia="zh-CN"/>
        </w:rPr>
      </w:pPr>
    </w:p>
    <w:bookmarkEnd w:id="0"/>
    <w:p w:rsidR="000D42EC" w:rsidRPr="00B077C4" w:rsidRDefault="000D42EC" w:rsidP="00014C0C">
      <w:pPr>
        <w:keepLines w:val="0"/>
        <w:overflowPunct/>
        <w:autoSpaceDE/>
        <w:autoSpaceDN/>
        <w:adjustRightInd/>
        <w:spacing w:line="240" w:lineRule="auto"/>
        <w:ind w:firstLine="284"/>
        <w:jc w:val="center"/>
        <w:rPr>
          <w:rFonts w:eastAsia="SimSun"/>
          <w:sz w:val="24"/>
          <w:szCs w:val="24"/>
          <w:u w:val="single"/>
          <w:lang w:eastAsia="zh-CN"/>
        </w:rPr>
      </w:pPr>
    </w:p>
    <w:sectPr w:rsidR="000D42EC" w:rsidRPr="00B077C4" w:rsidSect="00543459">
      <w:headerReference w:type="default" r:id="rId9"/>
      <w:headerReference w:type="first" r:id="rId10"/>
      <w:pgSz w:w="11906" w:h="16838"/>
      <w:pgMar w:top="1134" w:right="567" w:bottom="96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75509" w:rsidRDefault="00375509" w:rsidP="00B12064">
      <w:pPr>
        <w:spacing w:line="240" w:lineRule="auto"/>
      </w:pPr>
      <w:r>
        <w:separator/>
      </w:r>
    </w:p>
  </w:endnote>
  <w:endnote w:type="continuationSeparator" w:id="0">
    <w:p w:rsidR="00375509" w:rsidRDefault="00375509" w:rsidP="00B1206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20002A87" w:usb1="00000000" w:usb2="00000000" w:usb3="00000000" w:csb0="000001FF" w:csb1="00000000"/>
  </w:font>
  <w:font w:name="Arial Unicode MS">
    <w:panose1 w:val="020B0604020202020204"/>
    <w:charset w:val="80"/>
    <w:family w:val="swiss"/>
    <w:pitch w:val="variable"/>
    <w:sig w:usb0="F7FFAFFF" w:usb1="E9DFFFFF" w:usb2="0000003F" w:usb3="00000000" w:csb0="003F01FF" w:csb1="00000000"/>
  </w:font>
  <w:font w:name="Peterburg">
    <w:altName w:val="Times New Roman"/>
    <w:charset w:val="00"/>
    <w:family w:val="auto"/>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Helvetica">
    <w:panose1 w:val="020B0604020202030204"/>
    <w:charset w:val="00"/>
    <w:family w:val="swiss"/>
    <w:pitch w:val="variable"/>
    <w:sig w:usb0="00000007" w:usb1="00000000" w:usb2="00000000" w:usb3="00000000" w:csb0="00000093" w:csb1="00000000"/>
  </w:font>
  <w:font w:name="OpenSymbol">
    <w:charset w:val="00"/>
    <w:family w:val="auto"/>
    <w:pitch w:val="variable"/>
    <w:sig w:usb0="800000AF" w:usb1="1001ECEA"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75509" w:rsidRDefault="00375509" w:rsidP="00B12064">
      <w:pPr>
        <w:spacing w:line="240" w:lineRule="auto"/>
      </w:pPr>
      <w:r>
        <w:separator/>
      </w:r>
    </w:p>
  </w:footnote>
  <w:footnote w:type="continuationSeparator" w:id="0">
    <w:p w:rsidR="00375509" w:rsidRDefault="00375509" w:rsidP="00B12064">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5522" w:rsidRPr="00AF07F2" w:rsidRDefault="00655522">
    <w:pPr>
      <w:pStyle w:val="af1"/>
      <w:jc w:val="center"/>
      <w:rPr>
        <w:sz w:val="24"/>
        <w:szCs w:val="24"/>
      </w:rPr>
    </w:pPr>
    <w:r w:rsidRPr="00AF07F2">
      <w:rPr>
        <w:sz w:val="24"/>
        <w:szCs w:val="24"/>
      </w:rPr>
      <w:fldChar w:fldCharType="begin"/>
    </w:r>
    <w:r w:rsidRPr="00AF07F2">
      <w:rPr>
        <w:sz w:val="24"/>
        <w:szCs w:val="24"/>
      </w:rPr>
      <w:instrText xml:space="preserve"> PAGE   \* MERGEFORMAT </w:instrText>
    </w:r>
    <w:r w:rsidRPr="00AF07F2">
      <w:rPr>
        <w:sz w:val="24"/>
        <w:szCs w:val="24"/>
      </w:rPr>
      <w:fldChar w:fldCharType="separate"/>
    </w:r>
    <w:r w:rsidR="000601B8">
      <w:rPr>
        <w:noProof/>
        <w:sz w:val="24"/>
        <w:szCs w:val="24"/>
      </w:rPr>
      <w:t>2</w:t>
    </w:r>
    <w:r w:rsidRPr="00AF07F2">
      <w:rPr>
        <w:sz w:val="24"/>
        <w:szCs w:val="24"/>
      </w:rPr>
      <w:fldChar w:fldCharType="end"/>
    </w:r>
  </w:p>
  <w:p w:rsidR="00655522" w:rsidRDefault="00655522">
    <w:pPr>
      <w:pStyle w:val="af1"/>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5522" w:rsidRDefault="00655522">
    <w:pPr>
      <w:pStyle w:val="af1"/>
      <w:jc w:val="center"/>
    </w:pPr>
    <w:r>
      <w:fldChar w:fldCharType="begin"/>
    </w:r>
    <w:r>
      <w:instrText xml:space="preserve"> PAGE   \* MERGEFORMAT </w:instrText>
    </w:r>
    <w:r>
      <w:fldChar w:fldCharType="separate"/>
    </w:r>
    <w:r w:rsidR="000601B8">
      <w:rPr>
        <w:noProof/>
      </w:rPr>
      <w:t>1</w:t>
    </w:r>
    <w:r>
      <w:rPr>
        <w:noProof/>
      </w:rPr>
      <w:fldChar w:fldCharType="end"/>
    </w:r>
  </w:p>
  <w:p w:rsidR="00655522" w:rsidRDefault="00655522">
    <w:pPr>
      <w:pStyle w:val="af1"/>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1"/>
    <w:multiLevelType w:val="singleLevel"/>
    <w:tmpl w:val="A3545386"/>
    <w:lvl w:ilvl="0">
      <w:start w:val="1"/>
      <w:numFmt w:val="bullet"/>
      <w:pStyle w:val="4"/>
      <w:lvlText w:val=""/>
      <w:lvlJc w:val="left"/>
      <w:pPr>
        <w:tabs>
          <w:tab w:val="num" w:pos="1209"/>
        </w:tabs>
        <w:ind w:left="1209" w:hanging="360"/>
      </w:pPr>
      <w:rPr>
        <w:rFonts w:ascii="Symbol" w:hAnsi="Symbol" w:hint="default"/>
      </w:rPr>
    </w:lvl>
  </w:abstractNum>
  <w:abstractNum w:abstractNumId="1">
    <w:nsid w:val="00000003"/>
    <w:multiLevelType w:val="singleLevel"/>
    <w:tmpl w:val="00000003"/>
    <w:name w:val="WW8Num3"/>
    <w:lvl w:ilvl="0">
      <w:start w:val="1"/>
      <w:numFmt w:val="bullet"/>
      <w:lvlText w:val=""/>
      <w:lvlJc w:val="left"/>
      <w:pPr>
        <w:tabs>
          <w:tab w:val="num" w:pos="1440"/>
        </w:tabs>
        <w:ind w:left="1440" w:hanging="360"/>
      </w:pPr>
      <w:rPr>
        <w:rFonts w:ascii="Symbol" w:hAnsi="Symbol"/>
      </w:rPr>
    </w:lvl>
  </w:abstractNum>
  <w:abstractNum w:abstractNumId="2">
    <w:nsid w:val="0000000D"/>
    <w:multiLevelType w:val="multilevel"/>
    <w:tmpl w:val="0000000D"/>
    <w:name w:val="WW8Num14"/>
    <w:lvl w:ilvl="0">
      <w:start w:val="1"/>
      <w:numFmt w:val="bullet"/>
      <w:lvlText w:val="-"/>
      <w:lvlJc w:val="left"/>
      <w:pPr>
        <w:tabs>
          <w:tab w:val="num" w:pos="1069"/>
        </w:tabs>
        <w:ind w:left="1069" w:hanging="360"/>
      </w:pPr>
      <w:rPr>
        <w:rFonts w:ascii="Times New Roman" w:hAnsi="Times New Roman"/>
      </w:rPr>
    </w:lvl>
    <w:lvl w:ilvl="1">
      <w:start w:val="1"/>
      <w:numFmt w:val="bullet"/>
      <w:lvlText w:val=""/>
      <w:lvlJc w:val="left"/>
      <w:pPr>
        <w:tabs>
          <w:tab w:val="num" w:pos="1825"/>
        </w:tabs>
        <w:ind w:left="1825" w:hanging="396"/>
      </w:pPr>
      <w:rPr>
        <w:rFonts w:ascii="Symbol" w:hAnsi="Symbol"/>
      </w:rPr>
    </w:lvl>
    <w:lvl w:ilvl="2">
      <w:start w:val="1"/>
      <w:numFmt w:val="bullet"/>
      <w:lvlText w:val=""/>
      <w:lvlJc w:val="left"/>
      <w:pPr>
        <w:tabs>
          <w:tab w:val="num" w:pos="2509"/>
        </w:tabs>
        <w:ind w:left="2509" w:hanging="360"/>
      </w:pPr>
      <w:rPr>
        <w:rFonts w:ascii="Wingdings" w:hAnsi="Wingdings"/>
      </w:rPr>
    </w:lvl>
    <w:lvl w:ilvl="3">
      <w:start w:val="1"/>
      <w:numFmt w:val="bullet"/>
      <w:lvlText w:val=""/>
      <w:lvlJc w:val="left"/>
      <w:pPr>
        <w:tabs>
          <w:tab w:val="num" w:pos="3229"/>
        </w:tabs>
        <w:ind w:left="3229" w:hanging="360"/>
      </w:pPr>
      <w:rPr>
        <w:rFonts w:ascii="Symbol" w:hAnsi="Symbol"/>
      </w:rPr>
    </w:lvl>
    <w:lvl w:ilvl="4">
      <w:start w:val="1"/>
      <w:numFmt w:val="bullet"/>
      <w:lvlText w:val="o"/>
      <w:lvlJc w:val="left"/>
      <w:pPr>
        <w:tabs>
          <w:tab w:val="num" w:pos="3949"/>
        </w:tabs>
        <w:ind w:left="3949" w:hanging="360"/>
      </w:pPr>
      <w:rPr>
        <w:rFonts w:ascii="Courier New" w:hAnsi="Courier New"/>
      </w:rPr>
    </w:lvl>
    <w:lvl w:ilvl="5">
      <w:start w:val="1"/>
      <w:numFmt w:val="bullet"/>
      <w:lvlText w:val=""/>
      <w:lvlJc w:val="left"/>
      <w:pPr>
        <w:tabs>
          <w:tab w:val="num" w:pos="4669"/>
        </w:tabs>
        <w:ind w:left="4669" w:hanging="360"/>
      </w:pPr>
      <w:rPr>
        <w:rFonts w:ascii="Wingdings" w:hAnsi="Wingdings"/>
      </w:rPr>
    </w:lvl>
    <w:lvl w:ilvl="6">
      <w:start w:val="1"/>
      <w:numFmt w:val="bullet"/>
      <w:lvlText w:val=""/>
      <w:lvlJc w:val="left"/>
      <w:pPr>
        <w:tabs>
          <w:tab w:val="num" w:pos="5389"/>
        </w:tabs>
        <w:ind w:left="5389" w:hanging="360"/>
      </w:pPr>
      <w:rPr>
        <w:rFonts w:ascii="Symbol" w:hAnsi="Symbol"/>
      </w:rPr>
    </w:lvl>
    <w:lvl w:ilvl="7">
      <w:start w:val="1"/>
      <w:numFmt w:val="bullet"/>
      <w:lvlText w:val="o"/>
      <w:lvlJc w:val="left"/>
      <w:pPr>
        <w:tabs>
          <w:tab w:val="num" w:pos="6109"/>
        </w:tabs>
        <w:ind w:left="6109" w:hanging="360"/>
      </w:pPr>
      <w:rPr>
        <w:rFonts w:ascii="Courier New" w:hAnsi="Courier New"/>
      </w:rPr>
    </w:lvl>
    <w:lvl w:ilvl="8">
      <w:start w:val="1"/>
      <w:numFmt w:val="bullet"/>
      <w:lvlText w:val=""/>
      <w:lvlJc w:val="left"/>
      <w:pPr>
        <w:tabs>
          <w:tab w:val="num" w:pos="6829"/>
        </w:tabs>
        <w:ind w:left="6829" w:hanging="360"/>
      </w:pPr>
      <w:rPr>
        <w:rFonts w:ascii="Wingdings" w:hAnsi="Wingdings"/>
      </w:rPr>
    </w:lvl>
  </w:abstractNum>
  <w:abstractNum w:abstractNumId="3">
    <w:nsid w:val="0000000F"/>
    <w:multiLevelType w:val="multilevel"/>
    <w:tmpl w:val="0000000F"/>
    <w:name w:val="WW8Num17"/>
    <w:lvl w:ilvl="0">
      <w:start w:val="1"/>
      <w:numFmt w:val="bullet"/>
      <w:lvlText w:val=""/>
      <w:lvlJc w:val="left"/>
      <w:pPr>
        <w:tabs>
          <w:tab w:val="num" w:pos="1440"/>
        </w:tabs>
        <w:ind w:left="1440" w:hanging="360"/>
      </w:pPr>
      <w:rPr>
        <w:rFonts w:ascii="Symbol" w:hAnsi="Symbol"/>
      </w:rPr>
    </w:lvl>
    <w:lvl w:ilvl="1">
      <w:start w:val="1"/>
      <w:numFmt w:val="bullet"/>
      <w:lvlText w:val=""/>
      <w:lvlJc w:val="left"/>
      <w:pPr>
        <w:tabs>
          <w:tab w:val="num" w:pos="1825"/>
        </w:tabs>
        <w:ind w:left="1825" w:hanging="396"/>
      </w:pPr>
      <w:rPr>
        <w:rFonts w:ascii="Symbol" w:hAnsi="Symbol"/>
      </w:rPr>
    </w:lvl>
    <w:lvl w:ilvl="2">
      <w:start w:val="1"/>
      <w:numFmt w:val="bullet"/>
      <w:lvlText w:val=""/>
      <w:lvlJc w:val="left"/>
      <w:pPr>
        <w:tabs>
          <w:tab w:val="num" w:pos="2509"/>
        </w:tabs>
        <w:ind w:left="2509" w:hanging="360"/>
      </w:pPr>
      <w:rPr>
        <w:rFonts w:ascii="Wingdings" w:hAnsi="Wingdings"/>
      </w:rPr>
    </w:lvl>
    <w:lvl w:ilvl="3">
      <w:start w:val="1"/>
      <w:numFmt w:val="bullet"/>
      <w:lvlText w:val=""/>
      <w:lvlJc w:val="left"/>
      <w:pPr>
        <w:tabs>
          <w:tab w:val="num" w:pos="3229"/>
        </w:tabs>
        <w:ind w:left="3229" w:hanging="360"/>
      </w:pPr>
      <w:rPr>
        <w:rFonts w:ascii="Symbol" w:hAnsi="Symbol"/>
      </w:rPr>
    </w:lvl>
    <w:lvl w:ilvl="4">
      <w:start w:val="1"/>
      <w:numFmt w:val="bullet"/>
      <w:lvlText w:val="o"/>
      <w:lvlJc w:val="left"/>
      <w:pPr>
        <w:tabs>
          <w:tab w:val="num" w:pos="3949"/>
        </w:tabs>
        <w:ind w:left="3949" w:hanging="360"/>
      </w:pPr>
      <w:rPr>
        <w:rFonts w:ascii="Courier New" w:hAnsi="Courier New"/>
      </w:rPr>
    </w:lvl>
    <w:lvl w:ilvl="5">
      <w:start w:val="1"/>
      <w:numFmt w:val="bullet"/>
      <w:lvlText w:val=""/>
      <w:lvlJc w:val="left"/>
      <w:pPr>
        <w:tabs>
          <w:tab w:val="num" w:pos="4669"/>
        </w:tabs>
        <w:ind w:left="4669" w:hanging="360"/>
      </w:pPr>
      <w:rPr>
        <w:rFonts w:ascii="Wingdings" w:hAnsi="Wingdings"/>
      </w:rPr>
    </w:lvl>
    <w:lvl w:ilvl="6">
      <w:start w:val="1"/>
      <w:numFmt w:val="bullet"/>
      <w:lvlText w:val=""/>
      <w:lvlJc w:val="left"/>
      <w:pPr>
        <w:tabs>
          <w:tab w:val="num" w:pos="5389"/>
        </w:tabs>
        <w:ind w:left="5389" w:hanging="360"/>
      </w:pPr>
      <w:rPr>
        <w:rFonts w:ascii="Symbol" w:hAnsi="Symbol"/>
      </w:rPr>
    </w:lvl>
    <w:lvl w:ilvl="7">
      <w:start w:val="1"/>
      <w:numFmt w:val="bullet"/>
      <w:lvlText w:val="o"/>
      <w:lvlJc w:val="left"/>
      <w:pPr>
        <w:tabs>
          <w:tab w:val="num" w:pos="6109"/>
        </w:tabs>
        <w:ind w:left="6109" w:hanging="360"/>
      </w:pPr>
      <w:rPr>
        <w:rFonts w:ascii="Courier New" w:hAnsi="Courier New"/>
      </w:rPr>
    </w:lvl>
    <w:lvl w:ilvl="8">
      <w:start w:val="1"/>
      <w:numFmt w:val="bullet"/>
      <w:lvlText w:val=""/>
      <w:lvlJc w:val="left"/>
      <w:pPr>
        <w:tabs>
          <w:tab w:val="num" w:pos="6829"/>
        </w:tabs>
        <w:ind w:left="6829" w:hanging="360"/>
      </w:pPr>
      <w:rPr>
        <w:rFonts w:ascii="Wingdings" w:hAnsi="Wingdings"/>
      </w:rPr>
    </w:lvl>
  </w:abstractNum>
  <w:abstractNum w:abstractNumId="4">
    <w:nsid w:val="00000010"/>
    <w:multiLevelType w:val="singleLevel"/>
    <w:tmpl w:val="00000010"/>
    <w:name w:val="WW8Num16"/>
    <w:lvl w:ilvl="0">
      <w:start w:val="1"/>
      <w:numFmt w:val="bullet"/>
      <w:lvlText w:val=""/>
      <w:lvlJc w:val="left"/>
      <w:pPr>
        <w:tabs>
          <w:tab w:val="num" w:pos="737"/>
        </w:tabs>
        <w:ind w:left="737" w:hanging="340"/>
      </w:pPr>
      <w:rPr>
        <w:rFonts w:ascii="Symbol" w:hAnsi="Symbol"/>
      </w:rPr>
    </w:lvl>
  </w:abstractNum>
  <w:abstractNum w:abstractNumId="5">
    <w:nsid w:val="00000012"/>
    <w:multiLevelType w:val="singleLevel"/>
    <w:tmpl w:val="00000012"/>
    <w:name w:val="WW8Num20"/>
    <w:lvl w:ilvl="0">
      <w:start w:val="1"/>
      <w:numFmt w:val="bullet"/>
      <w:lvlText w:val=""/>
      <w:lvlJc w:val="left"/>
      <w:pPr>
        <w:tabs>
          <w:tab w:val="num" w:pos="709"/>
        </w:tabs>
        <w:ind w:left="709" w:hanging="369"/>
      </w:pPr>
      <w:rPr>
        <w:rFonts w:ascii="Symbol" w:hAnsi="Symbol"/>
      </w:rPr>
    </w:lvl>
  </w:abstractNum>
  <w:abstractNum w:abstractNumId="6">
    <w:nsid w:val="00000015"/>
    <w:multiLevelType w:val="singleLevel"/>
    <w:tmpl w:val="00000015"/>
    <w:name w:val="WW8Num21"/>
    <w:lvl w:ilvl="0">
      <w:start w:val="1"/>
      <w:numFmt w:val="bullet"/>
      <w:lvlText w:val=""/>
      <w:lvlJc w:val="left"/>
      <w:pPr>
        <w:tabs>
          <w:tab w:val="num" w:pos="360"/>
        </w:tabs>
        <w:ind w:left="1702" w:hanging="851"/>
      </w:pPr>
      <w:rPr>
        <w:rFonts w:ascii="Symbol" w:hAnsi="Symbol"/>
      </w:rPr>
    </w:lvl>
  </w:abstractNum>
  <w:abstractNum w:abstractNumId="7">
    <w:nsid w:val="18220187"/>
    <w:multiLevelType w:val="singleLevel"/>
    <w:tmpl w:val="B1B2AAC0"/>
    <w:lvl w:ilvl="0">
      <w:start w:val="10"/>
      <w:numFmt w:val="bullet"/>
      <w:pStyle w:val="21"/>
      <w:lvlText w:val="-"/>
      <w:lvlJc w:val="left"/>
      <w:pPr>
        <w:tabs>
          <w:tab w:val="num" w:pos="1080"/>
        </w:tabs>
        <w:ind w:left="1080" w:hanging="360"/>
      </w:pPr>
    </w:lvl>
  </w:abstractNum>
  <w:abstractNum w:abstractNumId="8">
    <w:nsid w:val="1D6270CE"/>
    <w:multiLevelType w:val="hybridMultilevel"/>
    <w:tmpl w:val="5CF6B796"/>
    <w:lvl w:ilvl="0" w:tplc="C74AF302">
      <w:start w:val="1"/>
      <w:numFmt w:val="decimal"/>
      <w:lvlText w:val="%1."/>
      <w:lvlJc w:val="left"/>
      <w:pPr>
        <w:ind w:left="1211" w:hanging="360"/>
      </w:pPr>
      <w:rPr>
        <w:rFonts w:cs="Times New Roman" w:hint="default"/>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abstractNum w:abstractNumId="9">
    <w:nsid w:val="27145BA6"/>
    <w:multiLevelType w:val="multilevel"/>
    <w:tmpl w:val="692C588C"/>
    <w:lvl w:ilvl="0">
      <w:numFmt w:val="bullet"/>
      <w:pStyle w:val="1"/>
      <w:lvlText w:val="-"/>
      <w:lvlJc w:val="left"/>
      <w:pPr>
        <w:tabs>
          <w:tab w:val="num" w:pos="360"/>
        </w:tabs>
        <w:ind w:left="360" w:hanging="360"/>
      </w:pPr>
      <w:rPr>
        <w:rFonts w:ascii="Times New Roman" w:eastAsia="Times New Roman" w:hAnsi="Times New Roman" w:hint="default"/>
      </w:rPr>
    </w:lvl>
    <w:lvl w:ilvl="1">
      <w:start w:val="2"/>
      <w:numFmt w:val="decimal"/>
      <w:lvlText w:val="%1.%2."/>
      <w:lvlJc w:val="left"/>
      <w:pPr>
        <w:tabs>
          <w:tab w:val="num" w:pos="1144"/>
        </w:tabs>
        <w:ind w:left="1144" w:hanging="360"/>
      </w:pPr>
      <w:rPr>
        <w:rFonts w:cs="Times New Roman"/>
      </w:rPr>
    </w:lvl>
    <w:lvl w:ilvl="2">
      <w:start w:val="1"/>
      <w:numFmt w:val="decimal"/>
      <w:lvlText w:val="%1.%2.%3."/>
      <w:lvlJc w:val="left"/>
      <w:pPr>
        <w:tabs>
          <w:tab w:val="num" w:pos="1928"/>
        </w:tabs>
        <w:ind w:left="1928" w:hanging="360"/>
      </w:pPr>
      <w:rPr>
        <w:rFonts w:cs="Times New Roman"/>
      </w:rPr>
    </w:lvl>
    <w:lvl w:ilvl="3">
      <w:start w:val="1"/>
      <w:numFmt w:val="decimal"/>
      <w:lvlText w:val="%1.%2.%3.%4."/>
      <w:lvlJc w:val="left"/>
      <w:pPr>
        <w:tabs>
          <w:tab w:val="num" w:pos="2712"/>
        </w:tabs>
        <w:ind w:left="2712" w:hanging="360"/>
      </w:pPr>
      <w:rPr>
        <w:rFonts w:cs="Times New Roman"/>
      </w:rPr>
    </w:lvl>
    <w:lvl w:ilvl="4">
      <w:start w:val="1"/>
      <w:numFmt w:val="decimal"/>
      <w:lvlText w:val="%1.%2.%3.%4.%5."/>
      <w:lvlJc w:val="left"/>
      <w:pPr>
        <w:tabs>
          <w:tab w:val="num" w:pos="3496"/>
        </w:tabs>
        <w:ind w:left="3496" w:hanging="360"/>
      </w:pPr>
      <w:rPr>
        <w:rFonts w:cs="Times New Roman"/>
      </w:rPr>
    </w:lvl>
    <w:lvl w:ilvl="5">
      <w:start w:val="1"/>
      <w:numFmt w:val="decimal"/>
      <w:lvlText w:val="%1.%2.%3.%4.%5.%6."/>
      <w:lvlJc w:val="left"/>
      <w:pPr>
        <w:tabs>
          <w:tab w:val="num" w:pos="4280"/>
        </w:tabs>
        <w:ind w:left="4280" w:hanging="360"/>
      </w:pPr>
      <w:rPr>
        <w:rFonts w:cs="Times New Roman"/>
      </w:rPr>
    </w:lvl>
    <w:lvl w:ilvl="6">
      <w:start w:val="1"/>
      <w:numFmt w:val="decimal"/>
      <w:lvlText w:val="%1.%2.%3.%4.%5.%6.%7."/>
      <w:lvlJc w:val="left"/>
      <w:pPr>
        <w:tabs>
          <w:tab w:val="num" w:pos="5064"/>
        </w:tabs>
        <w:ind w:left="5064" w:hanging="360"/>
      </w:pPr>
      <w:rPr>
        <w:rFonts w:cs="Times New Roman"/>
      </w:rPr>
    </w:lvl>
    <w:lvl w:ilvl="7">
      <w:start w:val="1"/>
      <w:numFmt w:val="decimal"/>
      <w:lvlText w:val="%1.%2.%3.%4.%5.%6.%7.%8."/>
      <w:lvlJc w:val="left"/>
      <w:pPr>
        <w:tabs>
          <w:tab w:val="num" w:pos="5848"/>
        </w:tabs>
        <w:ind w:left="5848" w:hanging="360"/>
      </w:pPr>
      <w:rPr>
        <w:rFonts w:cs="Times New Roman"/>
      </w:rPr>
    </w:lvl>
    <w:lvl w:ilvl="8">
      <w:start w:val="1"/>
      <w:numFmt w:val="decimal"/>
      <w:lvlText w:val="%1.%2.%3.%4.%5.%6.%7.%8.%9."/>
      <w:lvlJc w:val="left"/>
      <w:pPr>
        <w:tabs>
          <w:tab w:val="num" w:pos="6632"/>
        </w:tabs>
        <w:ind w:left="6632" w:hanging="360"/>
      </w:pPr>
      <w:rPr>
        <w:rFonts w:cs="Times New Roman"/>
      </w:rPr>
    </w:lvl>
  </w:abstractNum>
  <w:abstractNum w:abstractNumId="10">
    <w:nsid w:val="3D1C17F5"/>
    <w:multiLevelType w:val="hybridMultilevel"/>
    <w:tmpl w:val="31B45284"/>
    <w:lvl w:ilvl="0" w:tplc="6F1CEBB6">
      <w:start w:val="1"/>
      <w:numFmt w:val="decimal"/>
      <w:suff w:val="space"/>
      <w:lvlText w:val="%1."/>
      <w:lvlJc w:val="left"/>
      <w:pPr>
        <w:ind w:left="510" w:hanging="340"/>
      </w:pPr>
      <w:rPr>
        <w:rFonts w:cs="Times New Roman" w:hint="default"/>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9"/>
  </w:num>
  <w:num w:numId="8">
    <w:abstractNumId w:val="7"/>
  </w:num>
  <w:num w:numId="9">
    <w:abstractNumId w:val="10"/>
  </w:num>
  <w:num w:numId="10">
    <w:abstractNumId w:val="8"/>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F5189"/>
    <w:rsid w:val="00000839"/>
    <w:rsid w:val="0000359E"/>
    <w:rsid w:val="000051F0"/>
    <w:rsid w:val="00007FBD"/>
    <w:rsid w:val="00014C0C"/>
    <w:rsid w:val="00015B22"/>
    <w:rsid w:val="000164D5"/>
    <w:rsid w:val="00023035"/>
    <w:rsid w:val="0002328D"/>
    <w:rsid w:val="00024D29"/>
    <w:rsid w:val="00024DCE"/>
    <w:rsid w:val="00027490"/>
    <w:rsid w:val="00037044"/>
    <w:rsid w:val="00037485"/>
    <w:rsid w:val="000378AD"/>
    <w:rsid w:val="0005285A"/>
    <w:rsid w:val="000601B8"/>
    <w:rsid w:val="00061AEF"/>
    <w:rsid w:val="000661AD"/>
    <w:rsid w:val="00066A4E"/>
    <w:rsid w:val="00067FB0"/>
    <w:rsid w:val="000702F9"/>
    <w:rsid w:val="00072514"/>
    <w:rsid w:val="0007490B"/>
    <w:rsid w:val="000812D8"/>
    <w:rsid w:val="00083373"/>
    <w:rsid w:val="000835E3"/>
    <w:rsid w:val="00084060"/>
    <w:rsid w:val="00086587"/>
    <w:rsid w:val="00086F05"/>
    <w:rsid w:val="00090C3A"/>
    <w:rsid w:val="0009298E"/>
    <w:rsid w:val="00095E26"/>
    <w:rsid w:val="0009651F"/>
    <w:rsid w:val="00097E58"/>
    <w:rsid w:val="000B1AE9"/>
    <w:rsid w:val="000B2372"/>
    <w:rsid w:val="000B4BAE"/>
    <w:rsid w:val="000C2021"/>
    <w:rsid w:val="000C34E8"/>
    <w:rsid w:val="000C34FD"/>
    <w:rsid w:val="000C38BF"/>
    <w:rsid w:val="000C521D"/>
    <w:rsid w:val="000C728B"/>
    <w:rsid w:val="000C738A"/>
    <w:rsid w:val="000D220F"/>
    <w:rsid w:val="000D42EC"/>
    <w:rsid w:val="000D6D03"/>
    <w:rsid w:val="000E0A8E"/>
    <w:rsid w:val="000E1B6C"/>
    <w:rsid w:val="000E40BA"/>
    <w:rsid w:val="000E452E"/>
    <w:rsid w:val="000E6C49"/>
    <w:rsid w:val="000E6DA6"/>
    <w:rsid w:val="000F02C6"/>
    <w:rsid w:val="000F37CE"/>
    <w:rsid w:val="000F7782"/>
    <w:rsid w:val="000F7898"/>
    <w:rsid w:val="00104873"/>
    <w:rsid w:val="001054EF"/>
    <w:rsid w:val="001074EF"/>
    <w:rsid w:val="00114447"/>
    <w:rsid w:val="00116EC6"/>
    <w:rsid w:val="00117B99"/>
    <w:rsid w:val="0012429C"/>
    <w:rsid w:val="00132485"/>
    <w:rsid w:val="001329E8"/>
    <w:rsid w:val="0013364D"/>
    <w:rsid w:val="00133C37"/>
    <w:rsid w:val="001412F3"/>
    <w:rsid w:val="00141642"/>
    <w:rsid w:val="00141DF0"/>
    <w:rsid w:val="0014212A"/>
    <w:rsid w:val="00145A61"/>
    <w:rsid w:val="0015132F"/>
    <w:rsid w:val="0015248D"/>
    <w:rsid w:val="00156912"/>
    <w:rsid w:val="00160B45"/>
    <w:rsid w:val="00163434"/>
    <w:rsid w:val="001736D9"/>
    <w:rsid w:val="00175F28"/>
    <w:rsid w:val="001853CC"/>
    <w:rsid w:val="00186A9E"/>
    <w:rsid w:val="00187D89"/>
    <w:rsid w:val="001A48DC"/>
    <w:rsid w:val="001A53FE"/>
    <w:rsid w:val="001A61C6"/>
    <w:rsid w:val="001B3C07"/>
    <w:rsid w:val="001B5153"/>
    <w:rsid w:val="001B7C4F"/>
    <w:rsid w:val="001C0782"/>
    <w:rsid w:val="001C1C87"/>
    <w:rsid w:val="001C6354"/>
    <w:rsid w:val="001D00B4"/>
    <w:rsid w:val="001E320D"/>
    <w:rsid w:val="001E5580"/>
    <w:rsid w:val="001E597B"/>
    <w:rsid w:val="001F570F"/>
    <w:rsid w:val="001F597C"/>
    <w:rsid w:val="001F63A8"/>
    <w:rsid w:val="001F644E"/>
    <w:rsid w:val="002045F7"/>
    <w:rsid w:val="00213308"/>
    <w:rsid w:val="002206C0"/>
    <w:rsid w:val="00222D65"/>
    <w:rsid w:val="00222DF6"/>
    <w:rsid w:val="00226264"/>
    <w:rsid w:val="002329F6"/>
    <w:rsid w:val="00243CFF"/>
    <w:rsid w:val="00244817"/>
    <w:rsid w:val="00245B45"/>
    <w:rsid w:val="0025520E"/>
    <w:rsid w:val="0025599F"/>
    <w:rsid w:val="0025629B"/>
    <w:rsid w:val="00261AB3"/>
    <w:rsid w:val="002622D8"/>
    <w:rsid w:val="002673CD"/>
    <w:rsid w:val="00271BA4"/>
    <w:rsid w:val="00272449"/>
    <w:rsid w:val="00273971"/>
    <w:rsid w:val="0027479E"/>
    <w:rsid w:val="00281BB7"/>
    <w:rsid w:val="00285E6E"/>
    <w:rsid w:val="00286578"/>
    <w:rsid w:val="0028762B"/>
    <w:rsid w:val="0029279A"/>
    <w:rsid w:val="00292995"/>
    <w:rsid w:val="002967EE"/>
    <w:rsid w:val="00296F13"/>
    <w:rsid w:val="002978FE"/>
    <w:rsid w:val="002A3AA6"/>
    <w:rsid w:val="002A46DB"/>
    <w:rsid w:val="002A5AAD"/>
    <w:rsid w:val="002A6D0D"/>
    <w:rsid w:val="002B6C23"/>
    <w:rsid w:val="002C2A9F"/>
    <w:rsid w:val="002C70FE"/>
    <w:rsid w:val="002D02B3"/>
    <w:rsid w:val="002D1475"/>
    <w:rsid w:val="002D4353"/>
    <w:rsid w:val="002D6202"/>
    <w:rsid w:val="002D746B"/>
    <w:rsid w:val="002E1668"/>
    <w:rsid w:val="002E1BB2"/>
    <w:rsid w:val="002E4B79"/>
    <w:rsid w:val="002E5776"/>
    <w:rsid w:val="002E634A"/>
    <w:rsid w:val="002E6E49"/>
    <w:rsid w:val="002F0187"/>
    <w:rsid w:val="002F2C69"/>
    <w:rsid w:val="002F6259"/>
    <w:rsid w:val="002F7925"/>
    <w:rsid w:val="0030020E"/>
    <w:rsid w:val="00311073"/>
    <w:rsid w:val="003118D6"/>
    <w:rsid w:val="00313F35"/>
    <w:rsid w:val="003141F9"/>
    <w:rsid w:val="00314808"/>
    <w:rsid w:val="00314A68"/>
    <w:rsid w:val="00321E71"/>
    <w:rsid w:val="003243D0"/>
    <w:rsid w:val="00324DE1"/>
    <w:rsid w:val="00331E65"/>
    <w:rsid w:val="00333FE0"/>
    <w:rsid w:val="0033554D"/>
    <w:rsid w:val="00336F04"/>
    <w:rsid w:val="00340883"/>
    <w:rsid w:val="00341BAD"/>
    <w:rsid w:val="00346969"/>
    <w:rsid w:val="00360989"/>
    <w:rsid w:val="00360E2C"/>
    <w:rsid w:val="00361BBD"/>
    <w:rsid w:val="00362D80"/>
    <w:rsid w:val="003640DE"/>
    <w:rsid w:val="003651EF"/>
    <w:rsid w:val="0037148C"/>
    <w:rsid w:val="00373F7E"/>
    <w:rsid w:val="00375509"/>
    <w:rsid w:val="00376703"/>
    <w:rsid w:val="003815DC"/>
    <w:rsid w:val="0039026B"/>
    <w:rsid w:val="00390D38"/>
    <w:rsid w:val="00396583"/>
    <w:rsid w:val="003A0206"/>
    <w:rsid w:val="003A194F"/>
    <w:rsid w:val="003B13E6"/>
    <w:rsid w:val="003B1D7D"/>
    <w:rsid w:val="003B4869"/>
    <w:rsid w:val="003C3B4E"/>
    <w:rsid w:val="003D05F5"/>
    <w:rsid w:val="003D151E"/>
    <w:rsid w:val="003D187B"/>
    <w:rsid w:val="003E16AF"/>
    <w:rsid w:val="00401A40"/>
    <w:rsid w:val="00412F72"/>
    <w:rsid w:val="00413520"/>
    <w:rsid w:val="004162AC"/>
    <w:rsid w:val="00422322"/>
    <w:rsid w:val="004225C8"/>
    <w:rsid w:val="00422BF5"/>
    <w:rsid w:val="004346D6"/>
    <w:rsid w:val="00437FEA"/>
    <w:rsid w:val="00441E3A"/>
    <w:rsid w:val="004433D8"/>
    <w:rsid w:val="0044517F"/>
    <w:rsid w:val="00445E85"/>
    <w:rsid w:val="00452C4A"/>
    <w:rsid w:val="00457351"/>
    <w:rsid w:val="00457844"/>
    <w:rsid w:val="0046125E"/>
    <w:rsid w:val="00462608"/>
    <w:rsid w:val="00465591"/>
    <w:rsid w:val="004659B3"/>
    <w:rsid w:val="00466C9E"/>
    <w:rsid w:val="0047152A"/>
    <w:rsid w:val="00474148"/>
    <w:rsid w:val="00477BEB"/>
    <w:rsid w:val="00486A6F"/>
    <w:rsid w:val="0049014B"/>
    <w:rsid w:val="00491441"/>
    <w:rsid w:val="00492E90"/>
    <w:rsid w:val="004950B2"/>
    <w:rsid w:val="004A70B3"/>
    <w:rsid w:val="004B0B2B"/>
    <w:rsid w:val="004B45CF"/>
    <w:rsid w:val="004C07B6"/>
    <w:rsid w:val="004C10B8"/>
    <w:rsid w:val="004C4E55"/>
    <w:rsid w:val="004C4E58"/>
    <w:rsid w:val="004D09BD"/>
    <w:rsid w:val="004D1FC8"/>
    <w:rsid w:val="004D3640"/>
    <w:rsid w:val="004D380A"/>
    <w:rsid w:val="004F4CA4"/>
    <w:rsid w:val="004F5189"/>
    <w:rsid w:val="005031D6"/>
    <w:rsid w:val="00506A76"/>
    <w:rsid w:val="00506BCE"/>
    <w:rsid w:val="00507EEC"/>
    <w:rsid w:val="00513280"/>
    <w:rsid w:val="00514EC6"/>
    <w:rsid w:val="00516BD9"/>
    <w:rsid w:val="00522E4D"/>
    <w:rsid w:val="00525847"/>
    <w:rsid w:val="00530947"/>
    <w:rsid w:val="00531620"/>
    <w:rsid w:val="005375E7"/>
    <w:rsid w:val="00540889"/>
    <w:rsid w:val="00540BAC"/>
    <w:rsid w:val="00543459"/>
    <w:rsid w:val="00544713"/>
    <w:rsid w:val="00550C6A"/>
    <w:rsid w:val="00554705"/>
    <w:rsid w:val="005548D5"/>
    <w:rsid w:val="005557A2"/>
    <w:rsid w:val="00557DE2"/>
    <w:rsid w:val="00564A9D"/>
    <w:rsid w:val="00564DB9"/>
    <w:rsid w:val="00565E57"/>
    <w:rsid w:val="00570771"/>
    <w:rsid w:val="00573B92"/>
    <w:rsid w:val="005805DE"/>
    <w:rsid w:val="00580B49"/>
    <w:rsid w:val="00583DEE"/>
    <w:rsid w:val="005845CC"/>
    <w:rsid w:val="005933AC"/>
    <w:rsid w:val="0059374B"/>
    <w:rsid w:val="00593C7B"/>
    <w:rsid w:val="005A1205"/>
    <w:rsid w:val="005A1226"/>
    <w:rsid w:val="005A5480"/>
    <w:rsid w:val="005A6A3A"/>
    <w:rsid w:val="005B3A8B"/>
    <w:rsid w:val="005B3B6A"/>
    <w:rsid w:val="005B4DA5"/>
    <w:rsid w:val="005B6774"/>
    <w:rsid w:val="005D02A1"/>
    <w:rsid w:val="005D119C"/>
    <w:rsid w:val="005D3595"/>
    <w:rsid w:val="005D35D6"/>
    <w:rsid w:val="005D3B38"/>
    <w:rsid w:val="005D40F6"/>
    <w:rsid w:val="005D45CD"/>
    <w:rsid w:val="005D6A80"/>
    <w:rsid w:val="005E0546"/>
    <w:rsid w:val="005E0672"/>
    <w:rsid w:val="005E1095"/>
    <w:rsid w:val="005E183C"/>
    <w:rsid w:val="005F0485"/>
    <w:rsid w:val="005F1175"/>
    <w:rsid w:val="005F2CE4"/>
    <w:rsid w:val="005F3F03"/>
    <w:rsid w:val="005F4855"/>
    <w:rsid w:val="005F7244"/>
    <w:rsid w:val="006044DB"/>
    <w:rsid w:val="00606EE1"/>
    <w:rsid w:val="006207FF"/>
    <w:rsid w:val="00622F45"/>
    <w:rsid w:val="00627A51"/>
    <w:rsid w:val="00630E54"/>
    <w:rsid w:val="00634104"/>
    <w:rsid w:val="00634BE7"/>
    <w:rsid w:val="006419C8"/>
    <w:rsid w:val="00646362"/>
    <w:rsid w:val="00655522"/>
    <w:rsid w:val="0065645E"/>
    <w:rsid w:val="00657AB0"/>
    <w:rsid w:val="00657D4D"/>
    <w:rsid w:val="00662BDB"/>
    <w:rsid w:val="0066512D"/>
    <w:rsid w:val="00674343"/>
    <w:rsid w:val="00680DB5"/>
    <w:rsid w:val="00681D98"/>
    <w:rsid w:val="00681F33"/>
    <w:rsid w:val="0068484C"/>
    <w:rsid w:val="00684C6F"/>
    <w:rsid w:val="00684CE6"/>
    <w:rsid w:val="00684ED5"/>
    <w:rsid w:val="006857E6"/>
    <w:rsid w:val="00695053"/>
    <w:rsid w:val="006A43B3"/>
    <w:rsid w:val="006B33FC"/>
    <w:rsid w:val="006B3666"/>
    <w:rsid w:val="006B555A"/>
    <w:rsid w:val="006B7313"/>
    <w:rsid w:val="006B779F"/>
    <w:rsid w:val="006C6E5D"/>
    <w:rsid w:val="006C6EDD"/>
    <w:rsid w:val="006D2BC0"/>
    <w:rsid w:val="006D460A"/>
    <w:rsid w:val="006E11EF"/>
    <w:rsid w:val="006E2D52"/>
    <w:rsid w:val="006E44B8"/>
    <w:rsid w:val="006E641B"/>
    <w:rsid w:val="006F32D3"/>
    <w:rsid w:val="0071064A"/>
    <w:rsid w:val="00710AB8"/>
    <w:rsid w:val="00710FE7"/>
    <w:rsid w:val="007120E8"/>
    <w:rsid w:val="00716D89"/>
    <w:rsid w:val="007203C4"/>
    <w:rsid w:val="00724F88"/>
    <w:rsid w:val="0073072C"/>
    <w:rsid w:val="00740EE6"/>
    <w:rsid w:val="00743F61"/>
    <w:rsid w:val="00744474"/>
    <w:rsid w:val="00744641"/>
    <w:rsid w:val="0074677A"/>
    <w:rsid w:val="0074731B"/>
    <w:rsid w:val="00750B98"/>
    <w:rsid w:val="00750E36"/>
    <w:rsid w:val="00751FF1"/>
    <w:rsid w:val="007648AF"/>
    <w:rsid w:val="007654E5"/>
    <w:rsid w:val="00775347"/>
    <w:rsid w:val="0078103A"/>
    <w:rsid w:val="007820E9"/>
    <w:rsid w:val="007849D6"/>
    <w:rsid w:val="00786B41"/>
    <w:rsid w:val="00790135"/>
    <w:rsid w:val="00793B46"/>
    <w:rsid w:val="00797E65"/>
    <w:rsid w:val="007A5BD6"/>
    <w:rsid w:val="007B1027"/>
    <w:rsid w:val="007B225F"/>
    <w:rsid w:val="007C2EE4"/>
    <w:rsid w:val="007C3FFE"/>
    <w:rsid w:val="007C54CC"/>
    <w:rsid w:val="007C6994"/>
    <w:rsid w:val="007D04FD"/>
    <w:rsid w:val="007D5098"/>
    <w:rsid w:val="007E12AB"/>
    <w:rsid w:val="007E1544"/>
    <w:rsid w:val="007E7296"/>
    <w:rsid w:val="007F022E"/>
    <w:rsid w:val="007F34AF"/>
    <w:rsid w:val="007F519E"/>
    <w:rsid w:val="007F524A"/>
    <w:rsid w:val="007F6C0B"/>
    <w:rsid w:val="00800CB2"/>
    <w:rsid w:val="00801CFC"/>
    <w:rsid w:val="0080641B"/>
    <w:rsid w:val="0081072D"/>
    <w:rsid w:val="0082223D"/>
    <w:rsid w:val="0082346A"/>
    <w:rsid w:val="0082476B"/>
    <w:rsid w:val="008256B5"/>
    <w:rsid w:val="0083060B"/>
    <w:rsid w:val="0083431F"/>
    <w:rsid w:val="008344E8"/>
    <w:rsid w:val="0083608B"/>
    <w:rsid w:val="00843C2A"/>
    <w:rsid w:val="0085196A"/>
    <w:rsid w:val="00853B46"/>
    <w:rsid w:val="00855026"/>
    <w:rsid w:val="00855B8C"/>
    <w:rsid w:val="00860E65"/>
    <w:rsid w:val="00861E0D"/>
    <w:rsid w:val="00862BA1"/>
    <w:rsid w:val="008636D4"/>
    <w:rsid w:val="0086568E"/>
    <w:rsid w:val="00865A2E"/>
    <w:rsid w:val="008722F5"/>
    <w:rsid w:val="00872784"/>
    <w:rsid w:val="00886065"/>
    <w:rsid w:val="00891D88"/>
    <w:rsid w:val="00892DA8"/>
    <w:rsid w:val="0089729E"/>
    <w:rsid w:val="00897B55"/>
    <w:rsid w:val="008A1897"/>
    <w:rsid w:val="008A345B"/>
    <w:rsid w:val="008B1544"/>
    <w:rsid w:val="008B179D"/>
    <w:rsid w:val="008B31BE"/>
    <w:rsid w:val="008B5E72"/>
    <w:rsid w:val="008C1F7E"/>
    <w:rsid w:val="008C5B85"/>
    <w:rsid w:val="008D0239"/>
    <w:rsid w:val="008D0B1C"/>
    <w:rsid w:val="008D0C32"/>
    <w:rsid w:val="008D1D0A"/>
    <w:rsid w:val="008D330F"/>
    <w:rsid w:val="008D3B45"/>
    <w:rsid w:val="008E150D"/>
    <w:rsid w:val="008E44CE"/>
    <w:rsid w:val="008E5B43"/>
    <w:rsid w:val="008F191B"/>
    <w:rsid w:val="008F4515"/>
    <w:rsid w:val="00903C3E"/>
    <w:rsid w:val="0090505D"/>
    <w:rsid w:val="0090606F"/>
    <w:rsid w:val="00913DB0"/>
    <w:rsid w:val="0091468F"/>
    <w:rsid w:val="009207E0"/>
    <w:rsid w:val="00922B19"/>
    <w:rsid w:val="0092423A"/>
    <w:rsid w:val="00925878"/>
    <w:rsid w:val="00925B09"/>
    <w:rsid w:val="0093023A"/>
    <w:rsid w:val="009316A5"/>
    <w:rsid w:val="00933413"/>
    <w:rsid w:val="009355D8"/>
    <w:rsid w:val="00936E96"/>
    <w:rsid w:val="00937AF7"/>
    <w:rsid w:val="009403D1"/>
    <w:rsid w:val="009432D8"/>
    <w:rsid w:val="00944F95"/>
    <w:rsid w:val="00954140"/>
    <w:rsid w:val="00954D98"/>
    <w:rsid w:val="00957F0B"/>
    <w:rsid w:val="00963A67"/>
    <w:rsid w:val="00966369"/>
    <w:rsid w:val="0097266A"/>
    <w:rsid w:val="00973786"/>
    <w:rsid w:val="0097571F"/>
    <w:rsid w:val="00976CC7"/>
    <w:rsid w:val="00976EA4"/>
    <w:rsid w:val="00986983"/>
    <w:rsid w:val="0099446F"/>
    <w:rsid w:val="009948FE"/>
    <w:rsid w:val="00995C3E"/>
    <w:rsid w:val="00996CFB"/>
    <w:rsid w:val="009A2BE7"/>
    <w:rsid w:val="009A68A7"/>
    <w:rsid w:val="009A6D55"/>
    <w:rsid w:val="009A6E09"/>
    <w:rsid w:val="009B3A07"/>
    <w:rsid w:val="009B3F9D"/>
    <w:rsid w:val="009C10AB"/>
    <w:rsid w:val="009C460D"/>
    <w:rsid w:val="009C6562"/>
    <w:rsid w:val="009D1925"/>
    <w:rsid w:val="009D2596"/>
    <w:rsid w:val="009D74F1"/>
    <w:rsid w:val="009E3A79"/>
    <w:rsid w:val="009E4333"/>
    <w:rsid w:val="009F512B"/>
    <w:rsid w:val="009F650B"/>
    <w:rsid w:val="009F7033"/>
    <w:rsid w:val="009F7063"/>
    <w:rsid w:val="00A00356"/>
    <w:rsid w:val="00A03D60"/>
    <w:rsid w:val="00A10E9A"/>
    <w:rsid w:val="00A125EB"/>
    <w:rsid w:val="00A12B48"/>
    <w:rsid w:val="00A14B78"/>
    <w:rsid w:val="00A14D2B"/>
    <w:rsid w:val="00A1659B"/>
    <w:rsid w:val="00A166FE"/>
    <w:rsid w:val="00A16929"/>
    <w:rsid w:val="00A16E26"/>
    <w:rsid w:val="00A17202"/>
    <w:rsid w:val="00A22DEA"/>
    <w:rsid w:val="00A22F6B"/>
    <w:rsid w:val="00A26CB6"/>
    <w:rsid w:val="00A27419"/>
    <w:rsid w:val="00A41166"/>
    <w:rsid w:val="00A50A58"/>
    <w:rsid w:val="00A53467"/>
    <w:rsid w:val="00A547CD"/>
    <w:rsid w:val="00A6164D"/>
    <w:rsid w:val="00A7104D"/>
    <w:rsid w:val="00A71F21"/>
    <w:rsid w:val="00A72562"/>
    <w:rsid w:val="00A745BB"/>
    <w:rsid w:val="00A76FB9"/>
    <w:rsid w:val="00A83297"/>
    <w:rsid w:val="00A91EFF"/>
    <w:rsid w:val="00A925B0"/>
    <w:rsid w:val="00A95E2A"/>
    <w:rsid w:val="00A96418"/>
    <w:rsid w:val="00AA0675"/>
    <w:rsid w:val="00AA2B1A"/>
    <w:rsid w:val="00AA49DE"/>
    <w:rsid w:val="00AB14C1"/>
    <w:rsid w:val="00AB21FF"/>
    <w:rsid w:val="00AB2C2C"/>
    <w:rsid w:val="00AB4003"/>
    <w:rsid w:val="00AB514E"/>
    <w:rsid w:val="00AB7D3B"/>
    <w:rsid w:val="00AC3516"/>
    <w:rsid w:val="00AD05F3"/>
    <w:rsid w:val="00AD4BDB"/>
    <w:rsid w:val="00AD6C47"/>
    <w:rsid w:val="00AD79E3"/>
    <w:rsid w:val="00AE2DC6"/>
    <w:rsid w:val="00AE4096"/>
    <w:rsid w:val="00AE776E"/>
    <w:rsid w:val="00AF0647"/>
    <w:rsid w:val="00AF07F2"/>
    <w:rsid w:val="00AF3E87"/>
    <w:rsid w:val="00AF4E2D"/>
    <w:rsid w:val="00AF54B0"/>
    <w:rsid w:val="00AF6299"/>
    <w:rsid w:val="00AF73A1"/>
    <w:rsid w:val="00B01FB4"/>
    <w:rsid w:val="00B03DDC"/>
    <w:rsid w:val="00B03E6D"/>
    <w:rsid w:val="00B04BA7"/>
    <w:rsid w:val="00B062CA"/>
    <w:rsid w:val="00B077C4"/>
    <w:rsid w:val="00B12064"/>
    <w:rsid w:val="00B1354C"/>
    <w:rsid w:val="00B1600F"/>
    <w:rsid w:val="00B16AEF"/>
    <w:rsid w:val="00B20287"/>
    <w:rsid w:val="00B25770"/>
    <w:rsid w:val="00B327AA"/>
    <w:rsid w:val="00B32ADC"/>
    <w:rsid w:val="00B371F9"/>
    <w:rsid w:val="00B37E8F"/>
    <w:rsid w:val="00B40CF2"/>
    <w:rsid w:val="00B43BD6"/>
    <w:rsid w:val="00B43D2F"/>
    <w:rsid w:val="00B44C01"/>
    <w:rsid w:val="00B46644"/>
    <w:rsid w:val="00B46BB0"/>
    <w:rsid w:val="00B47AF0"/>
    <w:rsid w:val="00B518D9"/>
    <w:rsid w:val="00B5548B"/>
    <w:rsid w:val="00B5678B"/>
    <w:rsid w:val="00B64513"/>
    <w:rsid w:val="00B648F6"/>
    <w:rsid w:val="00B65251"/>
    <w:rsid w:val="00B67BD5"/>
    <w:rsid w:val="00B71796"/>
    <w:rsid w:val="00B7208B"/>
    <w:rsid w:val="00B724DB"/>
    <w:rsid w:val="00B74CD8"/>
    <w:rsid w:val="00B763C0"/>
    <w:rsid w:val="00B83334"/>
    <w:rsid w:val="00B85374"/>
    <w:rsid w:val="00B91711"/>
    <w:rsid w:val="00B92FD9"/>
    <w:rsid w:val="00B97370"/>
    <w:rsid w:val="00BA0F14"/>
    <w:rsid w:val="00BB1C48"/>
    <w:rsid w:val="00BB26B7"/>
    <w:rsid w:val="00BB3AE7"/>
    <w:rsid w:val="00BB4354"/>
    <w:rsid w:val="00BC0741"/>
    <w:rsid w:val="00BC6197"/>
    <w:rsid w:val="00BC73DC"/>
    <w:rsid w:val="00BD15A1"/>
    <w:rsid w:val="00BE151F"/>
    <w:rsid w:val="00BE17E6"/>
    <w:rsid w:val="00BE73A4"/>
    <w:rsid w:val="00BE7F08"/>
    <w:rsid w:val="00BF1D5F"/>
    <w:rsid w:val="00BF3556"/>
    <w:rsid w:val="00BF7B87"/>
    <w:rsid w:val="00C04D42"/>
    <w:rsid w:val="00C06B7C"/>
    <w:rsid w:val="00C06C73"/>
    <w:rsid w:val="00C114A0"/>
    <w:rsid w:val="00C17819"/>
    <w:rsid w:val="00C204C4"/>
    <w:rsid w:val="00C25996"/>
    <w:rsid w:val="00C30EAF"/>
    <w:rsid w:val="00C324CB"/>
    <w:rsid w:val="00C5035E"/>
    <w:rsid w:val="00C530D7"/>
    <w:rsid w:val="00C57DAF"/>
    <w:rsid w:val="00C61E25"/>
    <w:rsid w:val="00C63CA4"/>
    <w:rsid w:val="00C65CFF"/>
    <w:rsid w:val="00C668EE"/>
    <w:rsid w:val="00C70536"/>
    <w:rsid w:val="00C73982"/>
    <w:rsid w:val="00C777CE"/>
    <w:rsid w:val="00C8156A"/>
    <w:rsid w:val="00C81AEC"/>
    <w:rsid w:val="00C81E20"/>
    <w:rsid w:val="00C82BAB"/>
    <w:rsid w:val="00C84225"/>
    <w:rsid w:val="00C84708"/>
    <w:rsid w:val="00C92CFB"/>
    <w:rsid w:val="00C95211"/>
    <w:rsid w:val="00CA446B"/>
    <w:rsid w:val="00CA44B7"/>
    <w:rsid w:val="00CA472B"/>
    <w:rsid w:val="00CA7575"/>
    <w:rsid w:val="00CB2933"/>
    <w:rsid w:val="00CB5B0F"/>
    <w:rsid w:val="00CB7A48"/>
    <w:rsid w:val="00CB7DEC"/>
    <w:rsid w:val="00CC6152"/>
    <w:rsid w:val="00CD65D3"/>
    <w:rsid w:val="00CE14BA"/>
    <w:rsid w:val="00CE1D0E"/>
    <w:rsid w:val="00CE214F"/>
    <w:rsid w:val="00CF2262"/>
    <w:rsid w:val="00CF7590"/>
    <w:rsid w:val="00D01C6A"/>
    <w:rsid w:val="00D0292A"/>
    <w:rsid w:val="00D04EE8"/>
    <w:rsid w:val="00D06504"/>
    <w:rsid w:val="00D07901"/>
    <w:rsid w:val="00D1098D"/>
    <w:rsid w:val="00D10E77"/>
    <w:rsid w:val="00D15377"/>
    <w:rsid w:val="00D167AE"/>
    <w:rsid w:val="00D20F95"/>
    <w:rsid w:val="00D2445B"/>
    <w:rsid w:val="00D31A38"/>
    <w:rsid w:val="00D31C11"/>
    <w:rsid w:val="00D31D89"/>
    <w:rsid w:val="00D33920"/>
    <w:rsid w:val="00D34478"/>
    <w:rsid w:val="00D37028"/>
    <w:rsid w:val="00D378ED"/>
    <w:rsid w:val="00D4064D"/>
    <w:rsid w:val="00D40F2C"/>
    <w:rsid w:val="00D434FD"/>
    <w:rsid w:val="00D44608"/>
    <w:rsid w:val="00D52EA5"/>
    <w:rsid w:val="00D54F14"/>
    <w:rsid w:val="00D5544A"/>
    <w:rsid w:val="00D57BB1"/>
    <w:rsid w:val="00D57FDC"/>
    <w:rsid w:val="00D6218D"/>
    <w:rsid w:val="00D621A4"/>
    <w:rsid w:val="00D62D32"/>
    <w:rsid w:val="00D66B53"/>
    <w:rsid w:val="00D71792"/>
    <w:rsid w:val="00D73F4C"/>
    <w:rsid w:val="00D75237"/>
    <w:rsid w:val="00D76AEB"/>
    <w:rsid w:val="00D8260A"/>
    <w:rsid w:val="00D86400"/>
    <w:rsid w:val="00D87930"/>
    <w:rsid w:val="00D951CB"/>
    <w:rsid w:val="00D9533D"/>
    <w:rsid w:val="00D97377"/>
    <w:rsid w:val="00DA2C3C"/>
    <w:rsid w:val="00DA4DEE"/>
    <w:rsid w:val="00DA58C2"/>
    <w:rsid w:val="00DA7AE9"/>
    <w:rsid w:val="00DB139A"/>
    <w:rsid w:val="00DC10B3"/>
    <w:rsid w:val="00DD5629"/>
    <w:rsid w:val="00DD5B4F"/>
    <w:rsid w:val="00DD7C29"/>
    <w:rsid w:val="00DE01A7"/>
    <w:rsid w:val="00DE0F90"/>
    <w:rsid w:val="00DE4DBF"/>
    <w:rsid w:val="00DF2E14"/>
    <w:rsid w:val="00DF6D8F"/>
    <w:rsid w:val="00DF7C33"/>
    <w:rsid w:val="00E01DE0"/>
    <w:rsid w:val="00E03643"/>
    <w:rsid w:val="00E0563C"/>
    <w:rsid w:val="00E10370"/>
    <w:rsid w:val="00E10D3B"/>
    <w:rsid w:val="00E11795"/>
    <w:rsid w:val="00E13E5F"/>
    <w:rsid w:val="00E14F3F"/>
    <w:rsid w:val="00E1701E"/>
    <w:rsid w:val="00E20174"/>
    <w:rsid w:val="00E23F76"/>
    <w:rsid w:val="00E24D4E"/>
    <w:rsid w:val="00E266BE"/>
    <w:rsid w:val="00E306A6"/>
    <w:rsid w:val="00E31781"/>
    <w:rsid w:val="00E31B0A"/>
    <w:rsid w:val="00E35FFE"/>
    <w:rsid w:val="00E41949"/>
    <w:rsid w:val="00E44562"/>
    <w:rsid w:val="00E47B60"/>
    <w:rsid w:val="00E62CE8"/>
    <w:rsid w:val="00E64554"/>
    <w:rsid w:val="00E659CC"/>
    <w:rsid w:val="00E675AA"/>
    <w:rsid w:val="00E7235C"/>
    <w:rsid w:val="00E7341C"/>
    <w:rsid w:val="00E73CE7"/>
    <w:rsid w:val="00E7400E"/>
    <w:rsid w:val="00E74D7E"/>
    <w:rsid w:val="00E76A82"/>
    <w:rsid w:val="00E86DAA"/>
    <w:rsid w:val="00E87181"/>
    <w:rsid w:val="00E87265"/>
    <w:rsid w:val="00E913A9"/>
    <w:rsid w:val="00E94CDB"/>
    <w:rsid w:val="00E95186"/>
    <w:rsid w:val="00E9552D"/>
    <w:rsid w:val="00E97522"/>
    <w:rsid w:val="00EA10AF"/>
    <w:rsid w:val="00EA2CD8"/>
    <w:rsid w:val="00EA3CDC"/>
    <w:rsid w:val="00EB0FFE"/>
    <w:rsid w:val="00EB1A5C"/>
    <w:rsid w:val="00EC11D8"/>
    <w:rsid w:val="00ED1B87"/>
    <w:rsid w:val="00ED3DA3"/>
    <w:rsid w:val="00ED4845"/>
    <w:rsid w:val="00ED704A"/>
    <w:rsid w:val="00ED7FDA"/>
    <w:rsid w:val="00EE18BD"/>
    <w:rsid w:val="00EE1A11"/>
    <w:rsid w:val="00EE3505"/>
    <w:rsid w:val="00EE5B56"/>
    <w:rsid w:val="00EE7973"/>
    <w:rsid w:val="00EF0647"/>
    <w:rsid w:val="00EF1E83"/>
    <w:rsid w:val="00EF2F2C"/>
    <w:rsid w:val="00EF5681"/>
    <w:rsid w:val="00F0063B"/>
    <w:rsid w:val="00F102D6"/>
    <w:rsid w:val="00F36CCD"/>
    <w:rsid w:val="00F374E7"/>
    <w:rsid w:val="00F4019C"/>
    <w:rsid w:val="00F410CD"/>
    <w:rsid w:val="00F412E6"/>
    <w:rsid w:val="00F43F58"/>
    <w:rsid w:val="00F50835"/>
    <w:rsid w:val="00F53D88"/>
    <w:rsid w:val="00F55A36"/>
    <w:rsid w:val="00F57341"/>
    <w:rsid w:val="00F63CA1"/>
    <w:rsid w:val="00F66ED5"/>
    <w:rsid w:val="00F73436"/>
    <w:rsid w:val="00F73F5E"/>
    <w:rsid w:val="00F7708E"/>
    <w:rsid w:val="00F7789D"/>
    <w:rsid w:val="00F81620"/>
    <w:rsid w:val="00F857F6"/>
    <w:rsid w:val="00F92CBF"/>
    <w:rsid w:val="00F95458"/>
    <w:rsid w:val="00FA3B5C"/>
    <w:rsid w:val="00FA4588"/>
    <w:rsid w:val="00FA76AD"/>
    <w:rsid w:val="00FB0930"/>
    <w:rsid w:val="00FB1151"/>
    <w:rsid w:val="00FB3E37"/>
    <w:rsid w:val="00FB5C1D"/>
    <w:rsid w:val="00FB6AA8"/>
    <w:rsid w:val="00FC0F5B"/>
    <w:rsid w:val="00FD2A42"/>
    <w:rsid w:val="00FD72C8"/>
    <w:rsid w:val="00FD741A"/>
    <w:rsid w:val="00FE1A30"/>
    <w:rsid w:val="00FF220B"/>
    <w:rsid w:val="00FF480F"/>
    <w:rsid w:val="00FF66C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qFormat/>
    <w:rsid w:val="00244817"/>
    <w:pPr>
      <w:keepLines/>
      <w:overflowPunct w:val="0"/>
      <w:autoSpaceDE w:val="0"/>
      <w:autoSpaceDN w:val="0"/>
      <w:adjustRightInd w:val="0"/>
      <w:spacing w:line="320" w:lineRule="exact"/>
      <w:ind w:firstLine="567"/>
      <w:jc w:val="both"/>
    </w:pPr>
    <w:rPr>
      <w:rFonts w:ascii="Times New Roman" w:eastAsia="Times New Roman" w:hAnsi="Times New Roman"/>
      <w:sz w:val="28"/>
      <w:szCs w:val="28"/>
    </w:rPr>
  </w:style>
  <w:style w:type="paragraph" w:styleId="10">
    <w:name w:val="heading 1"/>
    <w:basedOn w:val="a"/>
    <w:next w:val="a"/>
    <w:link w:val="11"/>
    <w:uiPriority w:val="99"/>
    <w:qFormat/>
    <w:rsid w:val="004F5189"/>
    <w:pPr>
      <w:keepNext/>
      <w:spacing w:before="240" w:after="60"/>
      <w:outlineLvl w:val="0"/>
    </w:pPr>
    <w:rPr>
      <w:rFonts w:ascii="Arial" w:hAnsi="Arial"/>
      <w:b/>
      <w:bCs/>
      <w:kern w:val="32"/>
      <w:sz w:val="32"/>
      <w:szCs w:val="32"/>
    </w:rPr>
  </w:style>
  <w:style w:type="paragraph" w:styleId="2">
    <w:name w:val="heading 2"/>
    <w:basedOn w:val="a"/>
    <w:next w:val="a"/>
    <w:link w:val="20"/>
    <w:uiPriority w:val="99"/>
    <w:qFormat/>
    <w:rsid w:val="004F5189"/>
    <w:pPr>
      <w:keepNext/>
      <w:tabs>
        <w:tab w:val="left" w:pos="4140"/>
      </w:tabs>
      <w:spacing w:before="240" w:after="60"/>
      <w:jc w:val="center"/>
      <w:outlineLvl w:val="1"/>
    </w:pPr>
    <w:rPr>
      <w:rFonts w:ascii="Arial" w:hAnsi="Arial"/>
      <w:b/>
      <w:bCs/>
      <w:i/>
      <w:iCs/>
    </w:rPr>
  </w:style>
  <w:style w:type="paragraph" w:styleId="3">
    <w:name w:val="heading 3"/>
    <w:basedOn w:val="a"/>
    <w:next w:val="a"/>
    <w:link w:val="30"/>
    <w:uiPriority w:val="99"/>
    <w:qFormat/>
    <w:rsid w:val="004F5189"/>
    <w:pPr>
      <w:keepNext/>
      <w:spacing w:before="240" w:after="60"/>
      <w:outlineLvl w:val="2"/>
    </w:pPr>
    <w:rPr>
      <w:rFonts w:ascii="Arial" w:hAnsi="Arial"/>
      <w:b/>
      <w:bCs/>
      <w:sz w:val="26"/>
      <w:szCs w:val="26"/>
    </w:rPr>
  </w:style>
  <w:style w:type="paragraph" w:styleId="40">
    <w:name w:val="heading 4"/>
    <w:basedOn w:val="a"/>
    <w:next w:val="a"/>
    <w:link w:val="41"/>
    <w:uiPriority w:val="99"/>
    <w:qFormat/>
    <w:rsid w:val="004F5189"/>
    <w:pPr>
      <w:keepNext/>
      <w:widowControl w:val="0"/>
      <w:suppressAutoHyphens/>
      <w:jc w:val="center"/>
      <w:outlineLvl w:val="3"/>
    </w:pPr>
    <w:rPr>
      <w:rFonts w:eastAsia="Arial Unicode MS"/>
      <w:sz w:val="24"/>
      <w:szCs w:val="24"/>
    </w:rPr>
  </w:style>
  <w:style w:type="paragraph" w:styleId="5">
    <w:name w:val="heading 5"/>
    <w:basedOn w:val="a"/>
    <w:next w:val="a"/>
    <w:link w:val="50"/>
    <w:uiPriority w:val="99"/>
    <w:qFormat/>
    <w:rsid w:val="004F5189"/>
    <w:pPr>
      <w:spacing w:before="240" w:after="60"/>
      <w:outlineLvl w:val="4"/>
    </w:pPr>
    <w:rPr>
      <w:b/>
      <w:bCs/>
      <w:i/>
      <w:iCs/>
      <w:sz w:val="26"/>
      <w:szCs w:val="26"/>
    </w:rPr>
  </w:style>
  <w:style w:type="paragraph" w:styleId="6">
    <w:name w:val="heading 6"/>
    <w:basedOn w:val="a"/>
    <w:next w:val="a"/>
    <w:link w:val="60"/>
    <w:uiPriority w:val="99"/>
    <w:qFormat/>
    <w:rsid w:val="004F5189"/>
    <w:pPr>
      <w:keepNext/>
      <w:widowControl w:val="0"/>
      <w:pBdr>
        <w:top w:val="double" w:sz="2" w:space="1" w:color="000000"/>
        <w:left w:val="double" w:sz="2" w:space="4" w:color="000000"/>
        <w:bottom w:val="double" w:sz="2" w:space="1" w:color="000000"/>
        <w:right w:val="double" w:sz="2" w:space="4" w:color="000000"/>
      </w:pBdr>
      <w:suppressAutoHyphens/>
      <w:spacing w:line="360" w:lineRule="auto"/>
      <w:outlineLvl w:val="5"/>
    </w:pPr>
    <w:rPr>
      <w:rFonts w:eastAsia="Arial Unicode MS"/>
      <w:b/>
      <w:szCs w:val="24"/>
    </w:rPr>
  </w:style>
  <w:style w:type="paragraph" w:styleId="7">
    <w:name w:val="heading 7"/>
    <w:basedOn w:val="a"/>
    <w:next w:val="a"/>
    <w:link w:val="70"/>
    <w:uiPriority w:val="99"/>
    <w:qFormat/>
    <w:rsid w:val="004F5189"/>
    <w:pPr>
      <w:keepNext/>
      <w:ind w:firstLine="720"/>
      <w:jc w:val="center"/>
      <w:outlineLvl w:val="6"/>
    </w:pPr>
    <w:rPr>
      <w:b/>
      <w:sz w:val="23"/>
      <w:szCs w:val="20"/>
      <w:u w:val="single"/>
    </w:rPr>
  </w:style>
  <w:style w:type="paragraph" w:styleId="8">
    <w:name w:val="heading 8"/>
    <w:basedOn w:val="a"/>
    <w:next w:val="a"/>
    <w:link w:val="80"/>
    <w:uiPriority w:val="99"/>
    <w:qFormat/>
    <w:rsid w:val="004F5189"/>
    <w:pPr>
      <w:spacing w:before="240" w:after="60"/>
      <w:outlineLvl w:val="7"/>
    </w:pPr>
    <w:rPr>
      <w:i/>
      <w:iCs/>
      <w:sz w:val="24"/>
      <w:szCs w:val="24"/>
    </w:rPr>
  </w:style>
  <w:style w:type="paragraph" w:styleId="9">
    <w:name w:val="heading 9"/>
    <w:basedOn w:val="a"/>
    <w:next w:val="a"/>
    <w:link w:val="90"/>
    <w:uiPriority w:val="99"/>
    <w:qFormat/>
    <w:rsid w:val="004F5189"/>
    <w:pPr>
      <w:spacing w:before="240" w:after="60"/>
      <w:outlineLvl w:val="8"/>
    </w:pPr>
    <w:rPr>
      <w:rFonts w:ascii="Arial" w:hAnsi="Arial"/>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link w:val="10"/>
    <w:uiPriority w:val="99"/>
    <w:locked/>
    <w:rsid w:val="004F5189"/>
    <w:rPr>
      <w:rFonts w:ascii="Arial" w:hAnsi="Arial" w:cs="Times New Roman"/>
      <w:b/>
      <w:kern w:val="32"/>
      <w:sz w:val="32"/>
    </w:rPr>
  </w:style>
  <w:style w:type="character" w:customStyle="1" w:styleId="20">
    <w:name w:val="Заголовок 2 Знак"/>
    <w:link w:val="2"/>
    <w:uiPriority w:val="99"/>
    <w:locked/>
    <w:rsid w:val="004F5189"/>
    <w:rPr>
      <w:rFonts w:ascii="Arial" w:hAnsi="Arial" w:cs="Times New Roman"/>
      <w:b/>
      <w:i/>
      <w:sz w:val="28"/>
    </w:rPr>
  </w:style>
  <w:style w:type="character" w:customStyle="1" w:styleId="30">
    <w:name w:val="Заголовок 3 Знак"/>
    <w:link w:val="3"/>
    <w:uiPriority w:val="99"/>
    <w:locked/>
    <w:rsid w:val="004F5189"/>
    <w:rPr>
      <w:rFonts w:ascii="Arial" w:hAnsi="Arial" w:cs="Times New Roman"/>
      <w:b/>
      <w:sz w:val="26"/>
    </w:rPr>
  </w:style>
  <w:style w:type="character" w:customStyle="1" w:styleId="41">
    <w:name w:val="Заголовок 4 Знак"/>
    <w:link w:val="40"/>
    <w:uiPriority w:val="99"/>
    <w:locked/>
    <w:rsid w:val="004F5189"/>
    <w:rPr>
      <w:rFonts w:ascii="Times New Roman" w:eastAsia="Arial Unicode MS" w:hAnsi="Times New Roman" w:cs="Times New Roman"/>
      <w:sz w:val="24"/>
    </w:rPr>
  </w:style>
  <w:style w:type="character" w:customStyle="1" w:styleId="50">
    <w:name w:val="Заголовок 5 Знак"/>
    <w:link w:val="5"/>
    <w:uiPriority w:val="99"/>
    <w:locked/>
    <w:rsid w:val="004F5189"/>
    <w:rPr>
      <w:rFonts w:ascii="Times New Roman" w:hAnsi="Times New Roman" w:cs="Times New Roman"/>
      <w:b/>
      <w:i/>
      <w:sz w:val="26"/>
    </w:rPr>
  </w:style>
  <w:style w:type="character" w:customStyle="1" w:styleId="60">
    <w:name w:val="Заголовок 6 Знак"/>
    <w:link w:val="6"/>
    <w:uiPriority w:val="99"/>
    <w:locked/>
    <w:rsid w:val="004F5189"/>
    <w:rPr>
      <w:rFonts w:ascii="Times New Roman" w:eastAsia="Arial Unicode MS" w:hAnsi="Times New Roman" w:cs="Times New Roman"/>
      <w:b/>
      <w:sz w:val="24"/>
    </w:rPr>
  </w:style>
  <w:style w:type="character" w:customStyle="1" w:styleId="70">
    <w:name w:val="Заголовок 7 Знак"/>
    <w:link w:val="7"/>
    <w:uiPriority w:val="99"/>
    <w:locked/>
    <w:rsid w:val="004F5189"/>
    <w:rPr>
      <w:rFonts w:ascii="Times New Roman" w:hAnsi="Times New Roman" w:cs="Times New Roman"/>
      <w:b/>
      <w:sz w:val="20"/>
      <w:u w:val="single"/>
    </w:rPr>
  </w:style>
  <w:style w:type="character" w:customStyle="1" w:styleId="80">
    <w:name w:val="Заголовок 8 Знак"/>
    <w:link w:val="8"/>
    <w:uiPriority w:val="99"/>
    <w:locked/>
    <w:rsid w:val="004F5189"/>
    <w:rPr>
      <w:rFonts w:ascii="Times New Roman" w:hAnsi="Times New Roman" w:cs="Times New Roman"/>
      <w:i/>
      <w:sz w:val="24"/>
    </w:rPr>
  </w:style>
  <w:style w:type="character" w:customStyle="1" w:styleId="90">
    <w:name w:val="Заголовок 9 Знак"/>
    <w:link w:val="9"/>
    <w:uiPriority w:val="99"/>
    <w:locked/>
    <w:rsid w:val="004F5189"/>
    <w:rPr>
      <w:rFonts w:ascii="Arial" w:hAnsi="Arial" w:cs="Times New Roman"/>
    </w:rPr>
  </w:style>
  <w:style w:type="paragraph" w:styleId="a3">
    <w:name w:val="caption"/>
    <w:basedOn w:val="a"/>
    <w:next w:val="a"/>
    <w:uiPriority w:val="99"/>
    <w:qFormat/>
    <w:rsid w:val="004F5189"/>
    <w:rPr>
      <w:b/>
      <w:bCs/>
    </w:rPr>
  </w:style>
  <w:style w:type="paragraph" w:styleId="a4">
    <w:name w:val="Title"/>
    <w:basedOn w:val="a"/>
    <w:next w:val="a5"/>
    <w:link w:val="a6"/>
    <w:uiPriority w:val="99"/>
    <w:qFormat/>
    <w:rsid w:val="004F5189"/>
    <w:pPr>
      <w:keepNext/>
      <w:widowControl w:val="0"/>
      <w:suppressAutoHyphens/>
      <w:spacing w:before="240" w:after="120"/>
    </w:pPr>
    <w:rPr>
      <w:rFonts w:ascii="Arial" w:eastAsia="Calibri" w:hAnsi="Arial"/>
    </w:rPr>
  </w:style>
  <w:style w:type="character" w:customStyle="1" w:styleId="a6">
    <w:name w:val="Название Знак"/>
    <w:link w:val="a4"/>
    <w:uiPriority w:val="99"/>
    <w:locked/>
    <w:rsid w:val="004F5189"/>
    <w:rPr>
      <w:rFonts w:ascii="Arial" w:hAnsi="Arial" w:cs="Times New Roman"/>
      <w:sz w:val="28"/>
    </w:rPr>
  </w:style>
  <w:style w:type="paragraph" w:styleId="a5">
    <w:name w:val="Subtitle"/>
    <w:basedOn w:val="a"/>
    <w:next w:val="a7"/>
    <w:link w:val="a8"/>
    <w:uiPriority w:val="99"/>
    <w:qFormat/>
    <w:rsid w:val="004F5189"/>
    <w:pPr>
      <w:keepNext/>
      <w:widowControl w:val="0"/>
      <w:suppressAutoHyphens/>
      <w:spacing w:before="240" w:after="120"/>
      <w:jc w:val="center"/>
    </w:pPr>
    <w:rPr>
      <w:rFonts w:ascii="Arial" w:eastAsia="Calibri" w:hAnsi="Arial"/>
      <w:i/>
      <w:iCs/>
    </w:rPr>
  </w:style>
  <w:style w:type="character" w:customStyle="1" w:styleId="a8">
    <w:name w:val="Подзаголовок Знак"/>
    <w:link w:val="a5"/>
    <w:uiPriority w:val="99"/>
    <w:locked/>
    <w:rsid w:val="004F5189"/>
    <w:rPr>
      <w:rFonts w:ascii="Arial" w:hAnsi="Arial" w:cs="Times New Roman"/>
      <w:i/>
      <w:sz w:val="28"/>
    </w:rPr>
  </w:style>
  <w:style w:type="paragraph" w:styleId="a7">
    <w:name w:val="Body Text"/>
    <w:basedOn w:val="a"/>
    <w:link w:val="a9"/>
    <w:uiPriority w:val="99"/>
    <w:rsid w:val="004F5189"/>
    <w:pPr>
      <w:spacing w:after="120"/>
    </w:pPr>
  </w:style>
  <w:style w:type="character" w:customStyle="1" w:styleId="a9">
    <w:name w:val="Основной текст Знак"/>
    <w:link w:val="a7"/>
    <w:uiPriority w:val="99"/>
    <w:locked/>
    <w:rsid w:val="004F5189"/>
    <w:rPr>
      <w:rFonts w:ascii="Times New Roman" w:hAnsi="Times New Roman" w:cs="Times New Roman"/>
      <w:sz w:val="28"/>
      <w:lang w:eastAsia="ru-RU"/>
    </w:rPr>
  </w:style>
  <w:style w:type="character" w:styleId="aa">
    <w:name w:val="Strong"/>
    <w:uiPriority w:val="99"/>
    <w:qFormat/>
    <w:rsid w:val="004F5189"/>
    <w:rPr>
      <w:rFonts w:cs="Times New Roman"/>
      <w:b/>
    </w:rPr>
  </w:style>
  <w:style w:type="character" w:styleId="ab">
    <w:name w:val="Emphasis"/>
    <w:uiPriority w:val="99"/>
    <w:qFormat/>
    <w:rsid w:val="004F5189"/>
    <w:rPr>
      <w:rFonts w:cs="Times New Roman"/>
      <w:i/>
    </w:rPr>
  </w:style>
  <w:style w:type="paragraph" w:styleId="ac">
    <w:name w:val="List Paragraph"/>
    <w:basedOn w:val="a"/>
    <w:uiPriority w:val="99"/>
    <w:qFormat/>
    <w:rsid w:val="004F5189"/>
    <w:pPr>
      <w:ind w:left="708"/>
    </w:pPr>
  </w:style>
  <w:style w:type="paragraph" w:styleId="ad">
    <w:name w:val="No Spacing"/>
    <w:link w:val="ae"/>
    <w:uiPriority w:val="99"/>
    <w:qFormat/>
    <w:rsid w:val="004F5189"/>
    <w:rPr>
      <w:rFonts w:eastAsia="Times New Roman"/>
      <w:sz w:val="22"/>
      <w:szCs w:val="22"/>
    </w:rPr>
  </w:style>
  <w:style w:type="character" w:customStyle="1" w:styleId="ae">
    <w:name w:val="Без интервала Знак"/>
    <w:link w:val="ad"/>
    <w:uiPriority w:val="99"/>
    <w:locked/>
    <w:rsid w:val="004F5189"/>
    <w:rPr>
      <w:rFonts w:eastAsia="Times New Roman"/>
      <w:sz w:val="22"/>
      <w:lang w:val="ru-RU" w:eastAsia="ru-RU"/>
    </w:rPr>
  </w:style>
  <w:style w:type="character" w:styleId="af">
    <w:name w:val="Hyperlink"/>
    <w:uiPriority w:val="99"/>
    <w:rsid w:val="004F5189"/>
    <w:rPr>
      <w:rFonts w:cs="Times New Roman"/>
      <w:color w:val="0000FF"/>
      <w:u w:val="single"/>
    </w:rPr>
  </w:style>
  <w:style w:type="character" w:styleId="af0">
    <w:name w:val="FollowedHyperlink"/>
    <w:uiPriority w:val="99"/>
    <w:rsid w:val="004F5189"/>
    <w:rPr>
      <w:rFonts w:cs="Times New Roman"/>
      <w:color w:val="800080"/>
      <w:u w:val="single"/>
    </w:rPr>
  </w:style>
  <w:style w:type="paragraph" w:styleId="af1">
    <w:name w:val="header"/>
    <w:basedOn w:val="a"/>
    <w:link w:val="af2"/>
    <w:uiPriority w:val="99"/>
    <w:rsid w:val="004F5189"/>
    <w:pPr>
      <w:tabs>
        <w:tab w:val="center" w:pos="4153"/>
        <w:tab w:val="right" w:pos="8306"/>
      </w:tabs>
    </w:pPr>
  </w:style>
  <w:style w:type="character" w:customStyle="1" w:styleId="af2">
    <w:name w:val="Верхний колонтитул Знак"/>
    <w:link w:val="af1"/>
    <w:uiPriority w:val="99"/>
    <w:locked/>
    <w:rsid w:val="004F5189"/>
    <w:rPr>
      <w:rFonts w:ascii="Times New Roman" w:hAnsi="Times New Roman" w:cs="Times New Roman"/>
      <w:sz w:val="28"/>
    </w:rPr>
  </w:style>
  <w:style w:type="paragraph" w:styleId="af3">
    <w:name w:val="footer"/>
    <w:basedOn w:val="a"/>
    <w:link w:val="af4"/>
    <w:uiPriority w:val="99"/>
    <w:rsid w:val="004F5189"/>
    <w:pPr>
      <w:tabs>
        <w:tab w:val="center" w:pos="4153"/>
        <w:tab w:val="right" w:pos="8306"/>
      </w:tabs>
    </w:pPr>
  </w:style>
  <w:style w:type="character" w:customStyle="1" w:styleId="af4">
    <w:name w:val="Нижний колонтитул Знак"/>
    <w:link w:val="af3"/>
    <w:uiPriority w:val="99"/>
    <w:locked/>
    <w:rsid w:val="004F5189"/>
    <w:rPr>
      <w:rFonts w:ascii="Times New Roman" w:hAnsi="Times New Roman" w:cs="Times New Roman"/>
      <w:sz w:val="28"/>
    </w:rPr>
  </w:style>
  <w:style w:type="paragraph" w:styleId="4">
    <w:name w:val="List Bullet 4"/>
    <w:basedOn w:val="a"/>
    <w:autoRedefine/>
    <w:uiPriority w:val="99"/>
    <w:rsid w:val="004F5189"/>
    <w:pPr>
      <w:keepLines w:val="0"/>
      <w:numPr>
        <w:numId w:val="1"/>
      </w:numPr>
      <w:overflowPunct/>
      <w:autoSpaceDE/>
      <w:autoSpaceDN/>
      <w:adjustRightInd/>
      <w:spacing w:line="240" w:lineRule="auto"/>
      <w:jc w:val="left"/>
    </w:pPr>
    <w:rPr>
      <w:sz w:val="20"/>
      <w:szCs w:val="20"/>
      <w:lang w:val="en-GB"/>
    </w:rPr>
  </w:style>
  <w:style w:type="paragraph" w:styleId="31">
    <w:name w:val="Body Text 3"/>
    <w:basedOn w:val="a"/>
    <w:link w:val="32"/>
    <w:uiPriority w:val="99"/>
    <w:rsid w:val="004F5189"/>
    <w:pPr>
      <w:keepLines w:val="0"/>
      <w:widowControl w:val="0"/>
      <w:shd w:val="clear" w:color="auto" w:fill="FFFFFF"/>
      <w:overflowPunct/>
      <w:spacing w:line="240" w:lineRule="auto"/>
      <w:ind w:firstLine="0"/>
      <w:jc w:val="center"/>
    </w:pPr>
    <w:rPr>
      <w:sz w:val="24"/>
      <w:szCs w:val="24"/>
    </w:rPr>
  </w:style>
  <w:style w:type="character" w:customStyle="1" w:styleId="32">
    <w:name w:val="Основной текст 3 Знак"/>
    <w:link w:val="31"/>
    <w:uiPriority w:val="99"/>
    <w:locked/>
    <w:rsid w:val="004F5189"/>
    <w:rPr>
      <w:rFonts w:ascii="Times New Roman" w:hAnsi="Times New Roman" w:cs="Times New Roman"/>
      <w:sz w:val="24"/>
      <w:shd w:val="clear" w:color="auto" w:fill="FFFFFF"/>
    </w:rPr>
  </w:style>
  <w:style w:type="paragraph" w:styleId="22">
    <w:name w:val="Body Text Indent 2"/>
    <w:basedOn w:val="a"/>
    <w:link w:val="23"/>
    <w:uiPriority w:val="99"/>
    <w:rsid w:val="004F5189"/>
    <w:pPr>
      <w:keepLines w:val="0"/>
      <w:overflowPunct/>
      <w:autoSpaceDE/>
      <w:autoSpaceDN/>
      <w:adjustRightInd/>
      <w:spacing w:line="240" w:lineRule="auto"/>
      <w:ind w:firstLine="720"/>
      <w:jc w:val="left"/>
    </w:pPr>
  </w:style>
  <w:style w:type="character" w:customStyle="1" w:styleId="23">
    <w:name w:val="Основной текст с отступом 2 Знак"/>
    <w:link w:val="22"/>
    <w:uiPriority w:val="99"/>
    <w:locked/>
    <w:rsid w:val="004F5189"/>
    <w:rPr>
      <w:rFonts w:ascii="Times New Roman" w:hAnsi="Times New Roman" w:cs="Times New Roman"/>
      <w:sz w:val="28"/>
    </w:rPr>
  </w:style>
  <w:style w:type="paragraph" w:styleId="33">
    <w:name w:val="Body Text Indent 3"/>
    <w:basedOn w:val="a"/>
    <w:link w:val="34"/>
    <w:uiPriority w:val="99"/>
    <w:rsid w:val="004F5189"/>
    <w:pPr>
      <w:keepLines w:val="0"/>
      <w:overflowPunct/>
      <w:autoSpaceDE/>
      <w:autoSpaceDN/>
      <w:adjustRightInd/>
      <w:spacing w:after="120" w:line="240" w:lineRule="auto"/>
      <w:ind w:left="283" w:firstLine="0"/>
      <w:jc w:val="left"/>
    </w:pPr>
    <w:rPr>
      <w:sz w:val="16"/>
      <w:szCs w:val="16"/>
    </w:rPr>
  </w:style>
  <w:style w:type="character" w:customStyle="1" w:styleId="34">
    <w:name w:val="Основной текст с отступом 3 Знак"/>
    <w:link w:val="33"/>
    <w:uiPriority w:val="99"/>
    <w:locked/>
    <w:rsid w:val="004F5189"/>
    <w:rPr>
      <w:rFonts w:ascii="Times New Roman" w:hAnsi="Times New Roman" w:cs="Times New Roman"/>
      <w:sz w:val="16"/>
    </w:rPr>
  </w:style>
  <w:style w:type="paragraph" w:styleId="af5">
    <w:name w:val="Plain Text"/>
    <w:basedOn w:val="a"/>
    <w:link w:val="af6"/>
    <w:uiPriority w:val="99"/>
    <w:rsid w:val="004F5189"/>
    <w:pPr>
      <w:keepLines w:val="0"/>
      <w:overflowPunct/>
      <w:autoSpaceDE/>
      <w:autoSpaceDN/>
      <w:adjustRightInd/>
      <w:spacing w:line="240" w:lineRule="auto"/>
      <w:ind w:firstLine="0"/>
      <w:jc w:val="left"/>
    </w:pPr>
    <w:rPr>
      <w:rFonts w:ascii="Courier New" w:hAnsi="Courier New"/>
      <w:sz w:val="20"/>
      <w:szCs w:val="20"/>
    </w:rPr>
  </w:style>
  <w:style w:type="character" w:customStyle="1" w:styleId="af6">
    <w:name w:val="Текст Знак"/>
    <w:link w:val="af5"/>
    <w:uiPriority w:val="99"/>
    <w:locked/>
    <w:rsid w:val="004F5189"/>
    <w:rPr>
      <w:rFonts w:ascii="Courier New" w:hAnsi="Courier New" w:cs="Times New Roman"/>
      <w:sz w:val="20"/>
    </w:rPr>
  </w:style>
  <w:style w:type="paragraph" w:customStyle="1" w:styleId="HeadDoc">
    <w:name w:val="HeadDoc"/>
    <w:uiPriority w:val="99"/>
    <w:rsid w:val="004F5189"/>
    <w:pPr>
      <w:keepLines/>
      <w:overflowPunct w:val="0"/>
      <w:autoSpaceDE w:val="0"/>
      <w:autoSpaceDN w:val="0"/>
      <w:adjustRightInd w:val="0"/>
      <w:jc w:val="both"/>
    </w:pPr>
    <w:rPr>
      <w:rFonts w:ascii="Times New Roman" w:eastAsia="Times New Roman" w:hAnsi="Times New Roman"/>
      <w:sz w:val="28"/>
      <w:szCs w:val="28"/>
    </w:rPr>
  </w:style>
  <w:style w:type="paragraph" w:customStyle="1" w:styleId="Iauiue2">
    <w:name w:val="Iau?iue2"/>
    <w:uiPriority w:val="99"/>
    <w:rsid w:val="004F5189"/>
    <w:pPr>
      <w:widowControl w:val="0"/>
    </w:pPr>
    <w:rPr>
      <w:rFonts w:ascii="Times New Roman" w:eastAsia="Times New Roman" w:hAnsi="Times New Roman"/>
      <w:sz w:val="28"/>
      <w:szCs w:val="28"/>
    </w:rPr>
  </w:style>
  <w:style w:type="paragraph" w:customStyle="1" w:styleId="12">
    <w:name w:val="Основной текст с отступом1"/>
    <w:basedOn w:val="a"/>
    <w:uiPriority w:val="99"/>
    <w:rsid w:val="004F5189"/>
    <w:pPr>
      <w:widowControl w:val="0"/>
      <w:spacing w:line="320" w:lineRule="atLeast"/>
      <w:ind w:firstLine="709"/>
    </w:pPr>
  </w:style>
  <w:style w:type="paragraph" w:customStyle="1" w:styleId="ConsNonformat">
    <w:name w:val="ConsNonformat"/>
    <w:uiPriority w:val="99"/>
    <w:rsid w:val="004F5189"/>
    <w:pPr>
      <w:widowControl w:val="0"/>
      <w:autoSpaceDE w:val="0"/>
      <w:autoSpaceDN w:val="0"/>
      <w:adjustRightInd w:val="0"/>
    </w:pPr>
    <w:rPr>
      <w:rFonts w:ascii="Courier New" w:eastAsia="Times New Roman" w:hAnsi="Courier New" w:cs="Courier New"/>
    </w:rPr>
  </w:style>
  <w:style w:type="paragraph" w:customStyle="1" w:styleId="ConsNormal">
    <w:name w:val="ConsNormal"/>
    <w:uiPriority w:val="99"/>
    <w:rsid w:val="004F5189"/>
    <w:pPr>
      <w:widowControl w:val="0"/>
      <w:autoSpaceDE w:val="0"/>
      <w:autoSpaceDN w:val="0"/>
      <w:adjustRightInd w:val="0"/>
      <w:ind w:firstLine="720"/>
    </w:pPr>
    <w:rPr>
      <w:rFonts w:ascii="Arial" w:eastAsia="Times New Roman" w:hAnsi="Arial" w:cs="Arial"/>
    </w:rPr>
  </w:style>
  <w:style w:type="paragraph" w:customStyle="1" w:styleId="af7">
    <w:name w:val="Îáû÷íûé"/>
    <w:uiPriority w:val="99"/>
    <w:rsid w:val="004F5189"/>
    <w:pPr>
      <w:widowControl w:val="0"/>
    </w:pPr>
    <w:rPr>
      <w:rFonts w:ascii="Times New Roman" w:eastAsia="Times New Roman" w:hAnsi="Times New Roman"/>
      <w:sz w:val="28"/>
      <w:szCs w:val="28"/>
    </w:rPr>
  </w:style>
  <w:style w:type="paragraph" w:customStyle="1" w:styleId="af8">
    <w:name w:val="основной"/>
    <w:basedOn w:val="a"/>
    <w:uiPriority w:val="99"/>
    <w:rsid w:val="004F5189"/>
    <w:pPr>
      <w:keepNext/>
      <w:keepLines w:val="0"/>
      <w:overflowPunct/>
      <w:autoSpaceDE/>
      <w:autoSpaceDN/>
      <w:adjustRightInd/>
      <w:spacing w:line="240" w:lineRule="auto"/>
      <w:ind w:firstLine="0"/>
      <w:jc w:val="left"/>
    </w:pPr>
    <w:rPr>
      <w:sz w:val="24"/>
      <w:szCs w:val="24"/>
    </w:rPr>
  </w:style>
  <w:style w:type="paragraph" w:customStyle="1" w:styleId="Iauiue">
    <w:name w:val="Iau?iue"/>
    <w:uiPriority w:val="99"/>
    <w:rsid w:val="004F5189"/>
    <w:pPr>
      <w:widowControl w:val="0"/>
    </w:pPr>
    <w:rPr>
      <w:rFonts w:ascii="Times New Roman" w:eastAsia="Times New Roman" w:hAnsi="Times New Roman"/>
    </w:rPr>
  </w:style>
  <w:style w:type="paragraph" w:customStyle="1" w:styleId="35">
    <w:name w:val="Îñíîâíîé òåêñò ñ îòñòóïîì 3"/>
    <w:basedOn w:val="af7"/>
    <w:uiPriority w:val="99"/>
    <w:rsid w:val="004F5189"/>
    <w:pPr>
      <w:ind w:firstLine="567"/>
      <w:jc w:val="both"/>
    </w:pPr>
    <w:rPr>
      <w:rFonts w:ascii="Peterburg" w:hAnsi="Peterburg" w:cs="Peterburg"/>
      <w:b/>
      <w:bCs/>
      <w:i/>
      <w:iCs/>
      <w:sz w:val="24"/>
      <w:szCs w:val="24"/>
    </w:rPr>
  </w:style>
  <w:style w:type="paragraph" w:customStyle="1" w:styleId="nienie">
    <w:name w:val="nienie"/>
    <w:basedOn w:val="Iauiue"/>
    <w:uiPriority w:val="99"/>
    <w:rsid w:val="004F5189"/>
    <w:pPr>
      <w:keepLines/>
      <w:ind w:left="709" w:hanging="284"/>
      <w:jc w:val="both"/>
    </w:pPr>
    <w:rPr>
      <w:rFonts w:ascii="Peterburg" w:hAnsi="Peterburg" w:cs="Peterburg"/>
      <w:sz w:val="24"/>
      <w:szCs w:val="24"/>
    </w:rPr>
  </w:style>
  <w:style w:type="paragraph" w:customStyle="1" w:styleId="Iniiaiieoaeno">
    <w:name w:val="Iniiaiie oaeno"/>
    <w:basedOn w:val="Iauiue"/>
    <w:uiPriority w:val="99"/>
    <w:rsid w:val="004F5189"/>
    <w:pPr>
      <w:widowControl/>
      <w:jc w:val="both"/>
    </w:pPr>
    <w:rPr>
      <w:rFonts w:ascii="Peterburg" w:hAnsi="Peterburg" w:cs="Peterburg"/>
    </w:rPr>
  </w:style>
  <w:style w:type="paragraph" w:customStyle="1" w:styleId="Iniiaiieoaeno2">
    <w:name w:val="Iniiaiie oaeno 2"/>
    <w:basedOn w:val="a"/>
    <w:uiPriority w:val="99"/>
    <w:rsid w:val="004F5189"/>
    <w:pPr>
      <w:keepLines w:val="0"/>
      <w:widowControl w:val="0"/>
      <w:overflowPunct/>
      <w:autoSpaceDE/>
      <w:autoSpaceDN/>
      <w:adjustRightInd/>
      <w:spacing w:line="240" w:lineRule="auto"/>
    </w:pPr>
    <w:rPr>
      <w:b/>
      <w:bCs/>
      <w:color w:val="000000"/>
      <w:sz w:val="24"/>
      <w:szCs w:val="24"/>
    </w:rPr>
  </w:style>
  <w:style w:type="paragraph" w:customStyle="1" w:styleId="caaieiaie2">
    <w:name w:val="caaieiaie 2"/>
    <w:basedOn w:val="Iauiue"/>
    <w:next w:val="Iauiue"/>
    <w:uiPriority w:val="99"/>
    <w:rsid w:val="004F5189"/>
    <w:pPr>
      <w:keepNext/>
      <w:keepLines/>
      <w:spacing w:before="240" w:after="60"/>
      <w:jc w:val="center"/>
    </w:pPr>
    <w:rPr>
      <w:rFonts w:ascii="Peterburg" w:hAnsi="Peterburg" w:cs="Peterburg"/>
      <w:b/>
      <w:bCs/>
      <w:sz w:val="24"/>
      <w:szCs w:val="24"/>
    </w:rPr>
  </w:style>
  <w:style w:type="paragraph" w:customStyle="1" w:styleId="13">
    <w:name w:val="çàãîëîâîê 1"/>
    <w:basedOn w:val="af7"/>
    <w:next w:val="af7"/>
    <w:uiPriority w:val="99"/>
    <w:rsid w:val="004F5189"/>
    <w:pPr>
      <w:keepNext/>
    </w:pPr>
  </w:style>
  <w:style w:type="paragraph" w:customStyle="1" w:styleId="af9">
    <w:name w:val="Îñíîâíîé òåêñò"/>
    <w:basedOn w:val="af7"/>
    <w:uiPriority w:val="99"/>
    <w:rsid w:val="004F5189"/>
    <w:pPr>
      <w:tabs>
        <w:tab w:val="left" w:leader="dot" w:pos="9072"/>
      </w:tabs>
      <w:jc w:val="both"/>
    </w:pPr>
    <w:rPr>
      <w:b/>
      <w:bCs/>
      <w:sz w:val="24"/>
      <w:szCs w:val="24"/>
    </w:rPr>
  </w:style>
  <w:style w:type="paragraph" w:customStyle="1" w:styleId="Iniiaiieoaenonionooiii2">
    <w:name w:val="Iniiaiie oaeno n ionooiii 2"/>
    <w:basedOn w:val="Iauiue"/>
    <w:uiPriority w:val="99"/>
    <w:rsid w:val="004F5189"/>
    <w:pPr>
      <w:widowControl/>
      <w:ind w:firstLine="284"/>
      <w:jc w:val="both"/>
    </w:pPr>
    <w:rPr>
      <w:rFonts w:ascii="Peterburg" w:hAnsi="Peterburg" w:cs="Peterburg"/>
    </w:rPr>
  </w:style>
  <w:style w:type="paragraph" w:customStyle="1" w:styleId="ConsPlusNormal">
    <w:name w:val="ConsPlusNormal"/>
    <w:uiPriority w:val="99"/>
    <w:rsid w:val="004F5189"/>
    <w:pPr>
      <w:widowControl w:val="0"/>
      <w:autoSpaceDE w:val="0"/>
      <w:autoSpaceDN w:val="0"/>
      <w:adjustRightInd w:val="0"/>
      <w:ind w:firstLine="720"/>
    </w:pPr>
    <w:rPr>
      <w:rFonts w:ascii="Times New Roman" w:eastAsia="Times New Roman" w:hAnsi="Times New Roman"/>
    </w:rPr>
  </w:style>
  <w:style w:type="paragraph" w:customStyle="1" w:styleId="320">
    <w:name w:val="Основной текст с отступом 32"/>
    <w:basedOn w:val="a"/>
    <w:uiPriority w:val="99"/>
    <w:rsid w:val="004F5189"/>
    <w:pPr>
      <w:keepLines w:val="0"/>
      <w:overflowPunct/>
      <w:autoSpaceDE/>
      <w:autoSpaceDN/>
      <w:adjustRightInd/>
      <w:spacing w:after="120" w:line="240" w:lineRule="auto"/>
      <w:ind w:left="283" w:firstLine="0"/>
      <w:jc w:val="left"/>
    </w:pPr>
    <w:rPr>
      <w:sz w:val="16"/>
      <w:szCs w:val="16"/>
      <w:lang w:eastAsia="ar-SA"/>
    </w:rPr>
  </w:style>
  <w:style w:type="paragraph" w:customStyle="1" w:styleId="14">
    <w:name w:val="З1"/>
    <w:basedOn w:val="a"/>
    <w:next w:val="a"/>
    <w:uiPriority w:val="99"/>
    <w:rsid w:val="004F5189"/>
    <w:pPr>
      <w:keepLines w:val="0"/>
      <w:overflowPunct/>
      <w:autoSpaceDE/>
      <w:autoSpaceDN/>
      <w:adjustRightInd/>
      <w:snapToGrid w:val="0"/>
      <w:spacing w:line="360" w:lineRule="auto"/>
      <w:ind w:firstLine="748"/>
    </w:pPr>
    <w:rPr>
      <w:b/>
      <w:sz w:val="24"/>
      <w:szCs w:val="24"/>
    </w:rPr>
  </w:style>
  <w:style w:type="paragraph" w:customStyle="1" w:styleId="210">
    <w:name w:val="Основной текст 21"/>
    <w:basedOn w:val="a"/>
    <w:uiPriority w:val="99"/>
    <w:rsid w:val="004F5189"/>
    <w:pPr>
      <w:keepLines w:val="0"/>
      <w:widowControl w:val="0"/>
      <w:overflowPunct/>
      <w:autoSpaceDE/>
      <w:autoSpaceDN/>
      <w:adjustRightInd/>
      <w:spacing w:before="120" w:line="240" w:lineRule="auto"/>
      <w:ind w:firstLine="0"/>
    </w:pPr>
    <w:rPr>
      <w:sz w:val="24"/>
      <w:szCs w:val="20"/>
    </w:rPr>
  </w:style>
  <w:style w:type="paragraph" w:customStyle="1" w:styleId="24">
    <w:name w:val="Îñíîâíîé òåêñò 2"/>
    <w:basedOn w:val="af7"/>
    <w:uiPriority w:val="99"/>
    <w:rsid w:val="004F5189"/>
    <w:pPr>
      <w:ind w:firstLine="720"/>
      <w:jc w:val="both"/>
    </w:pPr>
    <w:rPr>
      <w:b/>
      <w:bCs/>
      <w:color w:val="000000"/>
      <w:sz w:val="24"/>
      <w:szCs w:val="24"/>
      <w:lang w:val="en-US"/>
    </w:rPr>
  </w:style>
  <w:style w:type="paragraph" w:styleId="afa">
    <w:name w:val="Body Text Indent"/>
    <w:basedOn w:val="af7"/>
    <w:link w:val="afb"/>
    <w:uiPriority w:val="99"/>
    <w:rsid w:val="004F5189"/>
    <w:pPr>
      <w:ind w:firstLine="567"/>
      <w:jc w:val="both"/>
    </w:pPr>
    <w:rPr>
      <w:color w:val="000000"/>
      <w:sz w:val="24"/>
      <w:szCs w:val="24"/>
    </w:rPr>
  </w:style>
  <w:style w:type="character" w:customStyle="1" w:styleId="afb">
    <w:name w:val="Основной текст с отступом Знак"/>
    <w:link w:val="afa"/>
    <w:uiPriority w:val="99"/>
    <w:locked/>
    <w:rsid w:val="004F5189"/>
    <w:rPr>
      <w:rFonts w:ascii="Times New Roman" w:hAnsi="Times New Roman" w:cs="Times New Roman"/>
      <w:color w:val="000000"/>
      <w:sz w:val="24"/>
    </w:rPr>
  </w:style>
  <w:style w:type="character" w:styleId="afc">
    <w:name w:val="page number"/>
    <w:uiPriority w:val="99"/>
    <w:rsid w:val="004F5189"/>
    <w:rPr>
      <w:rFonts w:cs="Times New Roman"/>
    </w:rPr>
  </w:style>
  <w:style w:type="character" w:styleId="afd">
    <w:name w:val="line number"/>
    <w:uiPriority w:val="99"/>
    <w:rsid w:val="004F5189"/>
    <w:rPr>
      <w:rFonts w:cs="Times New Roman"/>
    </w:rPr>
  </w:style>
  <w:style w:type="character" w:customStyle="1" w:styleId="WW8Num1z0">
    <w:name w:val="WW8Num1z0"/>
    <w:uiPriority w:val="99"/>
    <w:rsid w:val="004F5189"/>
    <w:rPr>
      <w:rFonts w:ascii="Symbol" w:hAnsi="Symbol"/>
    </w:rPr>
  </w:style>
  <w:style w:type="character" w:customStyle="1" w:styleId="WW8Num2z0">
    <w:name w:val="WW8Num2z0"/>
    <w:uiPriority w:val="99"/>
    <w:rsid w:val="004F5189"/>
    <w:rPr>
      <w:rFonts w:ascii="Symbol" w:hAnsi="Symbol"/>
    </w:rPr>
  </w:style>
  <w:style w:type="character" w:customStyle="1" w:styleId="WW8Num3z0">
    <w:name w:val="WW8Num3z0"/>
    <w:uiPriority w:val="99"/>
    <w:rsid w:val="004F5189"/>
    <w:rPr>
      <w:rFonts w:ascii="Symbol" w:hAnsi="Symbol"/>
    </w:rPr>
  </w:style>
  <w:style w:type="character" w:customStyle="1" w:styleId="WW8Num4z0">
    <w:name w:val="WW8Num4z0"/>
    <w:uiPriority w:val="99"/>
    <w:rsid w:val="004F5189"/>
    <w:rPr>
      <w:rFonts w:ascii="Symbol" w:hAnsi="Symbol"/>
    </w:rPr>
  </w:style>
  <w:style w:type="character" w:customStyle="1" w:styleId="WW8Num4z2">
    <w:name w:val="WW8Num4z2"/>
    <w:uiPriority w:val="99"/>
    <w:rsid w:val="004F5189"/>
    <w:rPr>
      <w:rFonts w:ascii="Wingdings" w:hAnsi="Wingdings"/>
    </w:rPr>
  </w:style>
  <w:style w:type="character" w:customStyle="1" w:styleId="WW8Num4z4">
    <w:name w:val="WW8Num4z4"/>
    <w:uiPriority w:val="99"/>
    <w:rsid w:val="004F5189"/>
    <w:rPr>
      <w:rFonts w:ascii="Courier New" w:hAnsi="Courier New"/>
    </w:rPr>
  </w:style>
  <w:style w:type="character" w:customStyle="1" w:styleId="WW8Num5z0">
    <w:name w:val="WW8Num5z0"/>
    <w:uiPriority w:val="99"/>
    <w:rsid w:val="004F5189"/>
    <w:rPr>
      <w:rFonts w:ascii="Symbol" w:hAnsi="Symbol"/>
    </w:rPr>
  </w:style>
  <w:style w:type="character" w:customStyle="1" w:styleId="WW8Num6z0">
    <w:name w:val="WW8Num6z0"/>
    <w:uiPriority w:val="99"/>
    <w:rsid w:val="004F5189"/>
    <w:rPr>
      <w:rFonts w:ascii="Symbol" w:hAnsi="Symbol"/>
    </w:rPr>
  </w:style>
  <w:style w:type="character" w:customStyle="1" w:styleId="WW8Num7z0">
    <w:name w:val="WW8Num7z0"/>
    <w:uiPriority w:val="99"/>
    <w:rsid w:val="004F5189"/>
    <w:rPr>
      <w:rFonts w:ascii="Symbol" w:hAnsi="Symbol"/>
    </w:rPr>
  </w:style>
  <w:style w:type="character" w:customStyle="1" w:styleId="WW8Num8z0">
    <w:name w:val="WW8Num8z0"/>
    <w:uiPriority w:val="99"/>
    <w:rsid w:val="004F5189"/>
    <w:rPr>
      <w:rFonts w:ascii="Symbol" w:hAnsi="Symbol"/>
    </w:rPr>
  </w:style>
  <w:style w:type="character" w:customStyle="1" w:styleId="WW8Num9z0">
    <w:name w:val="WW8Num9z0"/>
    <w:uiPriority w:val="99"/>
    <w:rsid w:val="004F5189"/>
    <w:rPr>
      <w:rFonts w:ascii="Symbol" w:hAnsi="Symbol"/>
    </w:rPr>
  </w:style>
  <w:style w:type="character" w:customStyle="1" w:styleId="WW8Num10z0">
    <w:name w:val="WW8Num10z0"/>
    <w:uiPriority w:val="99"/>
    <w:rsid w:val="004F5189"/>
    <w:rPr>
      <w:rFonts w:ascii="Symbol" w:hAnsi="Symbol"/>
    </w:rPr>
  </w:style>
  <w:style w:type="character" w:customStyle="1" w:styleId="WW8Num11z0">
    <w:name w:val="WW8Num11z0"/>
    <w:uiPriority w:val="99"/>
    <w:rsid w:val="004F5189"/>
    <w:rPr>
      <w:rFonts w:ascii="Times New Roman" w:hAnsi="Times New Roman"/>
    </w:rPr>
  </w:style>
  <w:style w:type="character" w:customStyle="1" w:styleId="WW8Num11z1">
    <w:name w:val="WW8Num11z1"/>
    <w:uiPriority w:val="99"/>
    <w:rsid w:val="004F5189"/>
    <w:rPr>
      <w:rFonts w:ascii="Symbol" w:hAnsi="Symbol"/>
    </w:rPr>
  </w:style>
  <w:style w:type="character" w:customStyle="1" w:styleId="WW8Num11z2">
    <w:name w:val="WW8Num11z2"/>
    <w:uiPriority w:val="99"/>
    <w:rsid w:val="004F5189"/>
    <w:rPr>
      <w:rFonts w:ascii="Wingdings" w:hAnsi="Wingdings"/>
    </w:rPr>
  </w:style>
  <w:style w:type="character" w:customStyle="1" w:styleId="WW8Num11z4">
    <w:name w:val="WW8Num11z4"/>
    <w:uiPriority w:val="99"/>
    <w:rsid w:val="004F5189"/>
    <w:rPr>
      <w:rFonts w:ascii="Courier New" w:hAnsi="Courier New"/>
    </w:rPr>
  </w:style>
  <w:style w:type="character" w:customStyle="1" w:styleId="WW8Num12z0">
    <w:name w:val="WW8Num12z0"/>
    <w:uiPriority w:val="99"/>
    <w:rsid w:val="004F5189"/>
    <w:rPr>
      <w:rFonts w:ascii="Symbol" w:hAnsi="Symbol"/>
    </w:rPr>
  </w:style>
  <w:style w:type="character" w:customStyle="1" w:styleId="WW8Num12z1">
    <w:name w:val="WW8Num12z1"/>
    <w:uiPriority w:val="99"/>
    <w:rsid w:val="004F5189"/>
    <w:rPr>
      <w:rFonts w:ascii="Courier New" w:hAnsi="Courier New"/>
    </w:rPr>
  </w:style>
  <w:style w:type="character" w:customStyle="1" w:styleId="WW8Num12z2">
    <w:name w:val="WW8Num12z2"/>
    <w:uiPriority w:val="99"/>
    <w:rsid w:val="004F5189"/>
    <w:rPr>
      <w:rFonts w:ascii="Wingdings" w:hAnsi="Wingdings"/>
    </w:rPr>
  </w:style>
  <w:style w:type="character" w:customStyle="1" w:styleId="WW8Num14z0">
    <w:name w:val="WW8Num14z0"/>
    <w:uiPriority w:val="99"/>
    <w:rsid w:val="004F5189"/>
    <w:rPr>
      <w:rFonts w:ascii="Times New Roman" w:hAnsi="Times New Roman"/>
    </w:rPr>
  </w:style>
  <w:style w:type="character" w:customStyle="1" w:styleId="WW8Num14z1">
    <w:name w:val="WW8Num14z1"/>
    <w:uiPriority w:val="99"/>
    <w:rsid w:val="004F5189"/>
    <w:rPr>
      <w:rFonts w:ascii="Symbol" w:hAnsi="Symbol"/>
    </w:rPr>
  </w:style>
  <w:style w:type="character" w:customStyle="1" w:styleId="WW8Num14z2">
    <w:name w:val="WW8Num14z2"/>
    <w:uiPriority w:val="99"/>
    <w:rsid w:val="004F5189"/>
    <w:rPr>
      <w:rFonts w:ascii="Wingdings" w:hAnsi="Wingdings"/>
    </w:rPr>
  </w:style>
  <w:style w:type="character" w:customStyle="1" w:styleId="WW8Num14z4">
    <w:name w:val="WW8Num14z4"/>
    <w:uiPriority w:val="99"/>
    <w:rsid w:val="004F5189"/>
    <w:rPr>
      <w:rFonts w:ascii="Courier New" w:hAnsi="Courier New"/>
    </w:rPr>
  </w:style>
  <w:style w:type="character" w:customStyle="1" w:styleId="WW8Num15z0">
    <w:name w:val="WW8Num15z0"/>
    <w:uiPriority w:val="99"/>
    <w:rsid w:val="004F5189"/>
    <w:rPr>
      <w:rFonts w:ascii="Symbol" w:hAnsi="Symbol"/>
    </w:rPr>
  </w:style>
  <w:style w:type="character" w:customStyle="1" w:styleId="WW8Num15z1">
    <w:name w:val="WW8Num15z1"/>
    <w:uiPriority w:val="99"/>
    <w:rsid w:val="004F5189"/>
    <w:rPr>
      <w:rFonts w:ascii="Courier New" w:hAnsi="Courier New"/>
    </w:rPr>
  </w:style>
  <w:style w:type="character" w:customStyle="1" w:styleId="WW8Num15z2">
    <w:name w:val="WW8Num15z2"/>
    <w:uiPriority w:val="99"/>
    <w:rsid w:val="004F5189"/>
    <w:rPr>
      <w:rFonts w:ascii="Wingdings" w:hAnsi="Wingdings"/>
    </w:rPr>
  </w:style>
  <w:style w:type="character" w:customStyle="1" w:styleId="WW8Num16z0">
    <w:name w:val="WW8Num16z0"/>
    <w:uiPriority w:val="99"/>
    <w:rsid w:val="004F5189"/>
    <w:rPr>
      <w:rFonts w:ascii="Symbol" w:hAnsi="Symbol"/>
    </w:rPr>
  </w:style>
  <w:style w:type="character" w:customStyle="1" w:styleId="WW8Num16z1">
    <w:name w:val="WW8Num16z1"/>
    <w:uiPriority w:val="99"/>
    <w:rsid w:val="004F5189"/>
    <w:rPr>
      <w:rFonts w:ascii="Courier New" w:hAnsi="Courier New"/>
    </w:rPr>
  </w:style>
  <w:style w:type="character" w:customStyle="1" w:styleId="WW8Num16z2">
    <w:name w:val="WW8Num16z2"/>
    <w:uiPriority w:val="99"/>
    <w:rsid w:val="004F5189"/>
    <w:rPr>
      <w:rFonts w:ascii="Wingdings" w:hAnsi="Wingdings"/>
    </w:rPr>
  </w:style>
  <w:style w:type="character" w:customStyle="1" w:styleId="WW8Num17z0">
    <w:name w:val="WW8Num17z0"/>
    <w:uiPriority w:val="99"/>
    <w:rsid w:val="004F5189"/>
    <w:rPr>
      <w:rFonts w:ascii="Symbol" w:hAnsi="Symbol"/>
    </w:rPr>
  </w:style>
  <w:style w:type="character" w:customStyle="1" w:styleId="WW8Num17z2">
    <w:name w:val="WW8Num17z2"/>
    <w:uiPriority w:val="99"/>
    <w:rsid w:val="004F5189"/>
    <w:rPr>
      <w:rFonts w:ascii="Wingdings" w:hAnsi="Wingdings"/>
    </w:rPr>
  </w:style>
  <w:style w:type="character" w:customStyle="1" w:styleId="WW8Num17z4">
    <w:name w:val="WW8Num17z4"/>
    <w:uiPriority w:val="99"/>
    <w:rsid w:val="004F5189"/>
    <w:rPr>
      <w:rFonts w:ascii="Courier New" w:hAnsi="Courier New"/>
    </w:rPr>
  </w:style>
  <w:style w:type="character" w:customStyle="1" w:styleId="WW8Num18z0">
    <w:name w:val="WW8Num18z0"/>
    <w:uiPriority w:val="99"/>
    <w:rsid w:val="004F5189"/>
    <w:rPr>
      <w:rFonts w:ascii="Symbol" w:hAnsi="Symbol"/>
    </w:rPr>
  </w:style>
  <w:style w:type="character" w:customStyle="1" w:styleId="WW8Num18z1">
    <w:name w:val="WW8Num18z1"/>
    <w:uiPriority w:val="99"/>
    <w:rsid w:val="004F5189"/>
    <w:rPr>
      <w:rFonts w:ascii="Courier New" w:hAnsi="Courier New"/>
    </w:rPr>
  </w:style>
  <w:style w:type="character" w:customStyle="1" w:styleId="WW8Num18z2">
    <w:name w:val="WW8Num18z2"/>
    <w:uiPriority w:val="99"/>
    <w:rsid w:val="004F5189"/>
    <w:rPr>
      <w:rFonts w:ascii="Wingdings" w:hAnsi="Wingdings"/>
    </w:rPr>
  </w:style>
  <w:style w:type="character" w:customStyle="1" w:styleId="WW8Num19z0">
    <w:name w:val="WW8Num19z0"/>
    <w:uiPriority w:val="99"/>
    <w:rsid w:val="004F5189"/>
    <w:rPr>
      <w:rFonts w:ascii="Symbol" w:hAnsi="Symbol"/>
    </w:rPr>
  </w:style>
  <w:style w:type="character" w:customStyle="1" w:styleId="WW8Num19z2">
    <w:name w:val="WW8Num19z2"/>
    <w:uiPriority w:val="99"/>
    <w:rsid w:val="004F5189"/>
    <w:rPr>
      <w:rFonts w:ascii="Wingdings" w:hAnsi="Wingdings"/>
    </w:rPr>
  </w:style>
  <w:style w:type="character" w:customStyle="1" w:styleId="WW8Num19z4">
    <w:name w:val="WW8Num19z4"/>
    <w:uiPriority w:val="99"/>
    <w:rsid w:val="004F5189"/>
    <w:rPr>
      <w:rFonts w:ascii="Courier New" w:hAnsi="Courier New"/>
    </w:rPr>
  </w:style>
  <w:style w:type="character" w:customStyle="1" w:styleId="WW8Num20z0">
    <w:name w:val="WW8Num20z0"/>
    <w:uiPriority w:val="99"/>
    <w:rsid w:val="004F5189"/>
    <w:rPr>
      <w:rFonts w:ascii="Symbol" w:hAnsi="Symbol"/>
    </w:rPr>
  </w:style>
  <w:style w:type="character" w:customStyle="1" w:styleId="WW8Num20z1">
    <w:name w:val="WW8Num20z1"/>
    <w:uiPriority w:val="99"/>
    <w:rsid w:val="004F5189"/>
    <w:rPr>
      <w:rFonts w:ascii="Courier New" w:hAnsi="Courier New"/>
    </w:rPr>
  </w:style>
  <w:style w:type="character" w:customStyle="1" w:styleId="WW8Num20z2">
    <w:name w:val="WW8Num20z2"/>
    <w:uiPriority w:val="99"/>
    <w:rsid w:val="004F5189"/>
    <w:rPr>
      <w:rFonts w:ascii="Wingdings" w:hAnsi="Wingdings"/>
    </w:rPr>
  </w:style>
  <w:style w:type="character" w:customStyle="1" w:styleId="WW8Num21z0">
    <w:name w:val="WW8Num21z0"/>
    <w:uiPriority w:val="99"/>
    <w:rsid w:val="004F5189"/>
    <w:rPr>
      <w:rFonts w:ascii="Symbol" w:hAnsi="Symbol"/>
    </w:rPr>
  </w:style>
  <w:style w:type="character" w:customStyle="1" w:styleId="WW8Num21z1">
    <w:name w:val="WW8Num21z1"/>
    <w:uiPriority w:val="99"/>
    <w:rsid w:val="004F5189"/>
    <w:rPr>
      <w:rFonts w:ascii="Courier New" w:hAnsi="Courier New"/>
    </w:rPr>
  </w:style>
  <w:style w:type="character" w:customStyle="1" w:styleId="WW8Num21z2">
    <w:name w:val="WW8Num21z2"/>
    <w:uiPriority w:val="99"/>
    <w:rsid w:val="004F5189"/>
    <w:rPr>
      <w:rFonts w:ascii="Wingdings" w:hAnsi="Wingdings"/>
    </w:rPr>
  </w:style>
  <w:style w:type="character" w:customStyle="1" w:styleId="WW8Num22z0">
    <w:name w:val="WW8Num22z0"/>
    <w:uiPriority w:val="99"/>
    <w:rsid w:val="004F5189"/>
    <w:rPr>
      <w:rFonts w:ascii="Symbol" w:hAnsi="Symbol"/>
    </w:rPr>
  </w:style>
  <w:style w:type="character" w:customStyle="1" w:styleId="WW8Num22z2">
    <w:name w:val="WW8Num22z2"/>
    <w:uiPriority w:val="99"/>
    <w:rsid w:val="004F5189"/>
    <w:rPr>
      <w:rFonts w:ascii="Wingdings" w:hAnsi="Wingdings"/>
    </w:rPr>
  </w:style>
  <w:style w:type="character" w:customStyle="1" w:styleId="WW8Num22z4">
    <w:name w:val="WW8Num22z4"/>
    <w:uiPriority w:val="99"/>
    <w:rsid w:val="004F5189"/>
    <w:rPr>
      <w:rFonts w:ascii="Courier New" w:hAnsi="Courier New"/>
    </w:rPr>
  </w:style>
  <w:style w:type="character" w:customStyle="1" w:styleId="WW8Num23z0">
    <w:name w:val="WW8Num23z0"/>
    <w:uiPriority w:val="99"/>
    <w:rsid w:val="004F5189"/>
    <w:rPr>
      <w:rFonts w:ascii="Symbol" w:hAnsi="Symbol"/>
    </w:rPr>
  </w:style>
  <w:style w:type="character" w:customStyle="1" w:styleId="WW8Num23z1">
    <w:name w:val="WW8Num23z1"/>
    <w:uiPriority w:val="99"/>
    <w:rsid w:val="004F5189"/>
    <w:rPr>
      <w:rFonts w:ascii="Courier New" w:hAnsi="Courier New"/>
    </w:rPr>
  </w:style>
  <w:style w:type="character" w:customStyle="1" w:styleId="WW8Num23z2">
    <w:name w:val="WW8Num23z2"/>
    <w:uiPriority w:val="99"/>
    <w:rsid w:val="004F5189"/>
    <w:rPr>
      <w:rFonts w:ascii="Wingdings" w:hAnsi="Wingdings"/>
    </w:rPr>
  </w:style>
  <w:style w:type="character" w:customStyle="1" w:styleId="WW8Num24z0">
    <w:name w:val="WW8Num24z0"/>
    <w:uiPriority w:val="99"/>
    <w:rsid w:val="004F5189"/>
    <w:rPr>
      <w:rFonts w:ascii="Symbol" w:hAnsi="Symbol"/>
    </w:rPr>
  </w:style>
  <w:style w:type="character" w:customStyle="1" w:styleId="WW8Num24z1">
    <w:name w:val="WW8Num24z1"/>
    <w:uiPriority w:val="99"/>
    <w:rsid w:val="004F5189"/>
    <w:rPr>
      <w:rFonts w:ascii="Courier New" w:hAnsi="Courier New"/>
    </w:rPr>
  </w:style>
  <w:style w:type="character" w:customStyle="1" w:styleId="WW8Num24z2">
    <w:name w:val="WW8Num24z2"/>
    <w:uiPriority w:val="99"/>
    <w:rsid w:val="004F5189"/>
    <w:rPr>
      <w:rFonts w:ascii="Wingdings" w:hAnsi="Wingdings"/>
    </w:rPr>
  </w:style>
  <w:style w:type="character" w:customStyle="1" w:styleId="WW8Num25z0">
    <w:name w:val="WW8Num25z0"/>
    <w:uiPriority w:val="99"/>
    <w:rsid w:val="004F5189"/>
    <w:rPr>
      <w:rFonts w:ascii="Symbol" w:hAnsi="Symbol"/>
    </w:rPr>
  </w:style>
  <w:style w:type="character" w:customStyle="1" w:styleId="WW8Num25z1">
    <w:name w:val="WW8Num25z1"/>
    <w:uiPriority w:val="99"/>
    <w:rsid w:val="004F5189"/>
    <w:rPr>
      <w:rFonts w:ascii="Courier New" w:hAnsi="Courier New"/>
    </w:rPr>
  </w:style>
  <w:style w:type="character" w:customStyle="1" w:styleId="WW8Num25z2">
    <w:name w:val="WW8Num25z2"/>
    <w:uiPriority w:val="99"/>
    <w:rsid w:val="004F5189"/>
    <w:rPr>
      <w:rFonts w:ascii="Wingdings" w:hAnsi="Wingdings"/>
    </w:rPr>
  </w:style>
  <w:style w:type="character" w:customStyle="1" w:styleId="WW8Num27z0">
    <w:name w:val="WW8Num27z0"/>
    <w:uiPriority w:val="99"/>
    <w:rsid w:val="004F5189"/>
    <w:rPr>
      <w:rFonts w:ascii="Symbol" w:hAnsi="Symbol"/>
    </w:rPr>
  </w:style>
  <w:style w:type="character" w:customStyle="1" w:styleId="WW8Num27z1">
    <w:name w:val="WW8Num27z1"/>
    <w:uiPriority w:val="99"/>
    <w:rsid w:val="004F5189"/>
    <w:rPr>
      <w:rFonts w:ascii="Courier New" w:hAnsi="Courier New"/>
    </w:rPr>
  </w:style>
  <w:style w:type="character" w:customStyle="1" w:styleId="WW8Num27z2">
    <w:name w:val="WW8Num27z2"/>
    <w:uiPriority w:val="99"/>
    <w:rsid w:val="004F5189"/>
    <w:rPr>
      <w:rFonts w:ascii="Wingdings" w:hAnsi="Wingdings"/>
    </w:rPr>
  </w:style>
  <w:style w:type="character" w:customStyle="1" w:styleId="WW8Num28z0">
    <w:name w:val="WW8Num28z0"/>
    <w:uiPriority w:val="99"/>
    <w:rsid w:val="004F5189"/>
    <w:rPr>
      <w:rFonts w:ascii="Times New Roman" w:hAnsi="Times New Roman"/>
    </w:rPr>
  </w:style>
  <w:style w:type="character" w:customStyle="1" w:styleId="WW8Num28z1">
    <w:name w:val="WW8Num28z1"/>
    <w:uiPriority w:val="99"/>
    <w:rsid w:val="004F5189"/>
    <w:rPr>
      <w:rFonts w:ascii="Symbol" w:hAnsi="Symbol"/>
    </w:rPr>
  </w:style>
  <w:style w:type="character" w:customStyle="1" w:styleId="WW8Num28z2">
    <w:name w:val="WW8Num28z2"/>
    <w:uiPriority w:val="99"/>
    <w:rsid w:val="004F5189"/>
    <w:rPr>
      <w:rFonts w:ascii="Wingdings" w:hAnsi="Wingdings"/>
    </w:rPr>
  </w:style>
  <w:style w:type="character" w:customStyle="1" w:styleId="WW8Num28z4">
    <w:name w:val="WW8Num28z4"/>
    <w:uiPriority w:val="99"/>
    <w:rsid w:val="004F5189"/>
    <w:rPr>
      <w:rFonts w:ascii="Courier New" w:hAnsi="Courier New"/>
    </w:rPr>
  </w:style>
  <w:style w:type="character" w:customStyle="1" w:styleId="WW8Num29z0">
    <w:name w:val="WW8Num29z0"/>
    <w:uiPriority w:val="99"/>
    <w:rsid w:val="004F5189"/>
    <w:rPr>
      <w:rFonts w:ascii="Symbol" w:hAnsi="Symbol"/>
    </w:rPr>
  </w:style>
  <w:style w:type="character" w:customStyle="1" w:styleId="WW8Num29z1">
    <w:name w:val="WW8Num29z1"/>
    <w:uiPriority w:val="99"/>
    <w:rsid w:val="004F5189"/>
    <w:rPr>
      <w:rFonts w:ascii="Courier New" w:hAnsi="Courier New"/>
    </w:rPr>
  </w:style>
  <w:style w:type="character" w:customStyle="1" w:styleId="WW8Num29z2">
    <w:name w:val="WW8Num29z2"/>
    <w:uiPriority w:val="99"/>
    <w:rsid w:val="004F5189"/>
    <w:rPr>
      <w:rFonts w:ascii="Wingdings" w:hAnsi="Wingdings"/>
    </w:rPr>
  </w:style>
  <w:style w:type="character" w:customStyle="1" w:styleId="15">
    <w:name w:val="Основной шрифт абзаца1"/>
    <w:uiPriority w:val="99"/>
    <w:rsid w:val="004F5189"/>
  </w:style>
  <w:style w:type="paragraph" w:customStyle="1" w:styleId="afe">
    <w:name w:val="Заголовок"/>
    <w:basedOn w:val="a"/>
    <w:next w:val="a7"/>
    <w:uiPriority w:val="99"/>
    <w:rsid w:val="004F5189"/>
    <w:pPr>
      <w:keepNext/>
      <w:suppressAutoHyphens/>
      <w:autoSpaceDN/>
      <w:adjustRightInd/>
      <w:spacing w:before="240" w:after="120"/>
      <w:textAlignment w:val="baseline"/>
    </w:pPr>
    <w:rPr>
      <w:rFonts w:ascii="Arial" w:eastAsia="Calibri" w:hAnsi="Arial" w:cs="Tahoma"/>
      <w:lang w:eastAsia="ar-SA"/>
    </w:rPr>
  </w:style>
  <w:style w:type="paragraph" w:styleId="aff">
    <w:name w:val="List"/>
    <w:basedOn w:val="a7"/>
    <w:uiPriority w:val="99"/>
    <w:rsid w:val="004F5189"/>
    <w:pPr>
      <w:widowControl w:val="0"/>
      <w:suppressAutoHyphens/>
    </w:pPr>
    <w:rPr>
      <w:rFonts w:ascii="Arial" w:hAnsi="Arial" w:cs="Tahoma"/>
      <w:lang w:eastAsia="ar-SA"/>
    </w:rPr>
  </w:style>
  <w:style w:type="paragraph" w:customStyle="1" w:styleId="16">
    <w:name w:val="Название1"/>
    <w:basedOn w:val="a"/>
    <w:uiPriority w:val="99"/>
    <w:rsid w:val="004F5189"/>
    <w:pPr>
      <w:suppressLineNumbers/>
      <w:suppressAutoHyphens/>
      <w:autoSpaceDN/>
      <w:adjustRightInd/>
      <w:spacing w:before="120" w:after="120"/>
      <w:textAlignment w:val="baseline"/>
    </w:pPr>
    <w:rPr>
      <w:rFonts w:ascii="Arial" w:hAnsi="Arial" w:cs="Tahoma"/>
      <w:i/>
      <w:iCs/>
      <w:sz w:val="24"/>
      <w:szCs w:val="24"/>
      <w:lang w:eastAsia="ar-SA"/>
    </w:rPr>
  </w:style>
  <w:style w:type="paragraph" w:customStyle="1" w:styleId="17">
    <w:name w:val="Указатель1"/>
    <w:basedOn w:val="a"/>
    <w:uiPriority w:val="99"/>
    <w:rsid w:val="004F5189"/>
    <w:pPr>
      <w:suppressLineNumbers/>
      <w:suppressAutoHyphens/>
      <w:autoSpaceDN/>
      <w:adjustRightInd/>
      <w:textAlignment w:val="baseline"/>
    </w:pPr>
    <w:rPr>
      <w:rFonts w:ascii="Arial" w:hAnsi="Arial" w:cs="Tahoma"/>
      <w:lang w:eastAsia="ar-SA"/>
    </w:rPr>
  </w:style>
  <w:style w:type="paragraph" w:customStyle="1" w:styleId="410">
    <w:name w:val="Маркированный список 41"/>
    <w:basedOn w:val="a"/>
    <w:uiPriority w:val="99"/>
    <w:rsid w:val="004F5189"/>
    <w:pPr>
      <w:keepLines w:val="0"/>
      <w:suppressAutoHyphens/>
      <w:overflowPunct/>
      <w:autoSpaceDE/>
      <w:autoSpaceDN/>
      <w:adjustRightInd/>
      <w:spacing w:line="240" w:lineRule="auto"/>
      <w:ind w:firstLine="0"/>
      <w:jc w:val="left"/>
    </w:pPr>
    <w:rPr>
      <w:sz w:val="20"/>
      <w:szCs w:val="20"/>
      <w:lang w:val="en-GB" w:eastAsia="ar-SA"/>
    </w:rPr>
  </w:style>
  <w:style w:type="paragraph" w:styleId="aff0">
    <w:name w:val="Balloon Text"/>
    <w:basedOn w:val="a"/>
    <w:link w:val="aff1"/>
    <w:uiPriority w:val="99"/>
    <w:rsid w:val="004F5189"/>
    <w:pPr>
      <w:suppressAutoHyphens/>
      <w:autoSpaceDN/>
      <w:adjustRightInd/>
      <w:textAlignment w:val="baseline"/>
    </w:pPr>
    <w:rPr>
      <w:rFonts w:ascii="Tahoma" w:hAnsi="Tahoma"/>
      <w:sz w:val="16"/>
      <w:szCs w:val="16"/>
      <w:lang w:eastAsia="ar-SA"/>
    </w:rPr>
  </w:style>
  <w:style w:type="character" w:customStyle="1" w:styleId="aff1">
    <w:name w:val="Текст выноски Знак"/>
    <w:link w:val="aff0"/>
    <w:uiPriority w:val="99"/>
    <w:locked/>
    <w:rsid w:val="004F5189"/>
    <w:rPr>
      <w:rFonts w:ascii="Tahoma" w:hAnsi="Tahoma" w:cs="Times New Roman"/>
      <w:sz w:val="16"/>
      <w:lang w:eastAsia="ar-SA" w:bidi="ar-SA"/>
    </w:rPr>
  </w:style>
  <w:style w:type="paragraph" w:customStyle="1" w:styleId="aff2">
    <w:name w:val="Содержимое таблицы"/>
    <w:basedOn w:val="a"/>
    <w:uiPriority w:val="99"/>
    <w:rsid w:val="004F5189"/>
    <w:pPr>
      <w:suppressLineNumbers/>
      <w:suppressAutoHyphens/>
      <w:autoSpaceDN/>
      <w:adjustRightInd/>
      <w:textAlignment w:val="baseline"/>
    </w:pPr>
    <w:rPr>
      <w:lang w:eastAsia="ar-SA"/>
    </w:rPr>
  </w:style>
  <w:style w:type="paragraph" w:customStyle="1" w:styleId="aff3">
    <w:name w:val="Заголовок таблицы"/>
    <w:basedOn w:val="aff2"/>
    <w:uiPriority w:val="99"/>
    <w:rsid w:val="004F5189"/>
    <w:pPr>
      <w:jc w:val="center"/>
    </w:pPr>
    <w:rPr>
      <w:b/>
      <w:bCs/>
      <w:i/>
      <w:iCs/>
    </w:rPr>
  </w:style>
  <w:style w:type="paragraph" w:customStyle="1" w:styleId="ConsPlusTitle">
    <w:name w:val="ConsPlusTitle"/>
    <w:uiPriority w:val="99"/>
    <w:rsid w:val="004F5189"/>
    <w:pPr>
      <w:autoSpaceDE w:val="0"/>
      <w:autoSpaceDN w:val="0"/>
      <w:adjustRightInd w:val="0"/>
    </w:pPr>
    <w:rPr>
      <w:rFonts w:ascii="Arial" w:eastAsia="Times New Roman" w:hAnsi="Arial" w:cs="Arial"/>
      <w:b/>
      <w:bCs/>
    </w:rPr>
  </w:style>
  <w:style w:type="paragraph" w:customStyle="1" w:styleId="ConsPlusCell">
    <w:name w:val="ConsPlusCell"/>
    <w:uiPriority w:val="99"/>
    <w:rsid w:val="004F5189"/>
    <w:pPr>
      <w:widowControl w:val="0"/>
      <w:autoSpaceDE w:val="0"/>
      <w:autoSpaceDN w:val="0"/>
      <w:adjustRightInd w:val="0"/>
    </w:pPr>
    <w:rPr>
      <w:rFonts w:ascii="Arial" w:eastAsia="Times New Roman" w:hAnsi="Arial" w:cs="Arial"/>
    </w:rPr>
  </w:style>
  <w:style w:type="paragraph" w:customStyle="1" w:styleId="ConsPlusNonformat">
    <w:name w:val="ConsPlusNonformat"/>
    <w:uiPriority w:val="99"/>
    <w:rsid w:val="004F5189"/>
    <w:pPr>
      <w:widowControl w:val="0"/>
      <w:autoSpaceDE w:val="0"/>
      <w:autoSpaceDN w:val="0"/>
      <w:adjustRightInd w:val="0"/>
    </w:pPr>
    <w:rPr>
      <w:rFonts w:ascii="Courier New" w:eastAsia="Times New Roman" w:hAnsi="Courier New" w:cs="Courier New"/>
    </w:rPr>
  </w:style>
  <w:style w:type="paragraph" w:customStyle="1" w:styleId="211">
    <w:name w:val="Основной текст с отступом 21"/>
    <w:basedOn w:val="a"/>
    <w:uiPriority w:val="99"/>
    <w:rsid w:val="004F5189"/>
    <w:pPr>
      <w:keepLines w:val="0"/>
      <w:suppressAutoHyphens/>
      <w:overflowPunct/>
      <w:autoSpaceDE/>
      <w:autoSpaceDN/>
      <w:adjustRightInd/>
      <w:spacing w:line="240" w:lineRule="auto"/>
      <w:ind w:firstLine="720"/>
      <w:jc w:val="left"/>
    </w:pPr>
    <w:rPr>
      <w:lang w:eastAsia="ar-SA"/>
    </w:rPr>
  </w:style>
  <w:style w:type="paragraph" w:customStyle="1" w:styleId="18">
    <w:name w:val="Текст1"/>
    <w:basedOn w:val="a"/>
    <w:uiPriority w:val="99"/>
    <w:rsid w:val="004F5189"/>
    <w:pPr>
      <w:keepLines w:val="0"/>
      <w:suppressAutoHyphens/>
      <w:overflowPunct/>
      <w:autoSpaceDE/>
      <w:autoSpaceDN/>
      <w:adjustRightInd/>
      <w:spacing w:line="240" w:lineRule="auto"/>
      <w:ind w:firstLine="0"/>
      <w:jc w:val="left"/>
    </w:pPr>
    <w:rPr>
      <w:rFonts w:ascii="Courier New" w:hAnsi="Courier New" w:cs="Courier New"/>
      <w:sz w:val="20"/>
      <w:szCs w:val="20"/>
      <w:lang w:eastAsia="ar-SA"/>
    </w:rPr>
  </w:style>
  <w:style w:type="paragraph" w:customStyle="1" w:styleId="aff4">
    <w:name w:val="Нормальный (таблица)"/>
    <w:basedOn w:val="a"/>
    <w:next w:val="a"/>
    <w:uiPriority w:val="99"/>
    <w:rsid w:val="004F5189"/>
    <w:pPr>
      <w:keepLines w:val="0"/>
      <w:widowControl w:val="0"/>
      <w:suppressAutoHyphens/>
      <w:overflowPunct/>
      <w:autoSpaceDN/>
      <w:adjustRightInd/>
      <w:spacing w:line="240" w:lineRule="auto"/>
      <w:ind w:firstLine="0"/>
    </w:pPr>
    <w:rPr>
      <w:rFonts w:ascii="Arial" w:hAnsi="Arial" w:cs="Arial"/>
      <w:sz w:val="20"/>
      <w:szCs w:val="20"/>
      <w:lang w:eastAsia="ar-SA"/>
    </w:rPr>
  </w:style>
  <w:style w:type="table" w:styleId="aff5">
    <w:name w:val="Table Grid"/>
    <w:basedOn w:val="a1"/>
    <w:uiPriority w:val="99"/>
    <w:rsid w:val="004F518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
    <w:name w:val="Сетка таблицы1"/>
    <w:uiPriority w:val="99"/>
    <w:rsid w:val="004F518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f6">
    <w:name w:val="Текст сноски Знак"/>
    <w:link w:val="aff7"/>
    <w:uiPriority w:val="99"/>
    <w:semiHidden/>
    <w:locked/>
    <w:rsid w:val="004F5189"/>
    <w:rPr>
      <w:lang w:eastAsia="ar-SA" w:bidi="ar-SA"/>
    </w:rPr>
  </w:style>
  <w:style w:type="paragraph" w:styleId="aff7">
    <w:name w:val="footnote text"/>
    <w:basedOn w:val="a"/>
    <w:link w:val="aff6"/>
    <w:uiPriority w:val="99"/>
    <w:semiHidden/>
    <w:rsid w:val="004F5189"/>
    <w:pPr>
      <w:keepLines w:val="0"/>
      <w:suppressAutoHyphens/>
      <w:overflowPunct/>
      <w:autoSpaceDE/>
      <w:autoSpaceDN/>
      <w:adjustRightInd/>
      <w:spacing w:line="240" w:lineRule="auto"/>
      <w:ind w:firstLine="0"/>
      <w:jc w:val="left"/>
    </w:pPr>
    <w:rPr>
      <w:rFonts w:ascii="Calibri" w:eastAsia="Calibri" w:hAnsi="Calibri"/>
      <w:sz w:val="20"/>
      <w:szCs w:val="20"/>
      <w:lang w:eastAsia="ar-SA"/>
    </w:rPr>
  </w:style>
  <w:style w:type="character" w:customStyle="1" w:styleId="FootnoteTextChar1">
    <w:name w:val="Footnote Text Char1"/>
    <w:uiPriority w:val="99"/>
    <w:semiHidden/>
    <w:locked/>
    <w:rsid w:val="00634104"/>
    <w:rPr>
      <w:rFonts w:ascii="Times New Roman" w:hAnsi="Times New Roman" w:cs="Times New Roman"/>
      <w:sz w:val="20"/>
      <w:szCs w:val="20"/>
    </w:rPr>
  </w:style>
  <w:style w:type="character" w:customStyle="1" w:styleId="1a">
    <w:name w:val="Текст сноски Знак1"/>
    <w:uiPriority w:val="99"/>
    <w:semiHidden/>
    <w:rsid w:val="004F5189"/>
    <w:rPr>
      <w:rFonts w:ascii="Times New Roman" w:hAnsi="Times New Roman"/>
      <w:sz w:val="20"/>
      <w:lang w:eastAsia="ru-RU"/>
    </w:rPr>
  </w:style>
  <w:style w:type="character" w:customStyle="1" w:styleId="aff8">
    <w:name w:val="Текст примечания Знак"/>
    <w:link w:val="aff9"/>
    <w:uiPriority w:val="99"/>
    <w:semiHidden/>
    <w:locked/>
    <w:rsid w:val="004F5189"/>
    <w:rPr>
      <w:rFonts w:eastAsia="SimSun"/>
      <w:lang w:eastAsia="ar-SA" w:bidi="ar-SA"/>
    </w:rPr>
  </w:style>
  <w:style w:type="paragraph" w:styleId="aff9">
    <w:name w:val="annotation text"/>
    <w:basedOn w:val="a"/>
    <w:link w:val="aff8"/>
    <w:uiPriority w:val="99"/>
    <w:semiHidden/>
    <w:rsid w:val="004F5189"/>
    <w:pPr>
      <w:keepLines w:val="0"/>
      <w:suppressAutoHyphens/>
      <w:overflowPunct/>
      <w:autoSpaceDE/>
      <w:autoSpaceDN/>
      <w:adjustRightInd/>
      <w:spacing w:line="240" w:lineRule="auto"/>
      <w:ind w:firstLine="0"/>
      <w:jc w:val="left"/>
    </w:pPr>
    <w:rPr>
      <w:rFonts w:ascii="Calibri" w:eastAsia="SimSun" w:hAnsi="Calibri"/>
      <w:sz w:val="20"/>
      <w:szCs w:val="20"/>
      <w:lang w:eastAsia="ar-SA"/>
    </w:rPr>
  </w:style>
  <w:style w:type="character" w:customStyle="1" w:styleId="CommentTextChar1">
    <w:name w:val="Comment Text Char1"/>
    <w:uiPriority w:val="99"/>
    <w:semiHidden/>
    <w:locked/>
    <w:rsid w:val="00634104"/>
    <w:rPr>
      <w:rFonts w:ascii="Times New Roman" w:hAnsi="Times New Roman" w:cs="Times New Roman"/>
      <w:sz w:val="20"/>
      <w:szCs w:val="20"/>
    </w:rPr>
  </w:style>
  <w:style w:type="character" w:customStyle="1" w:styleId="1b">
    <w:name w:val="Текст примечания Знак1"/>
    <w:uiPriority w:val="99"/>
    <w:semiHidden/>
    <w:rsid w:val="004F5189"/>
    <w:rPr>
      <w:rFonts w:ascii="Times New Roman" w:hAnsi="Times New Roman"/>
      <w:sz w:val="20"/>
      <w:lang w:eastAsia="ru-RU"/>
    </w:rPr>
  </w:style>
  <w:style w:type="paragraph" w:customStyle="1" w:styleId="36">
    <w:name w:val="Название3"/>
    <w:basedOn w:val="a"/>
    <w:uiPriority w:val="99"/>
    <w:rsid w:val="004F5189"/>
    <w:pPr>
      <w:keepLines w:val="0"/>
      <w:suppressLineNumbers/>
      <w:suppressAutoHyphens/>
      <w:overflowPunct/>
      <w:autoSpaceDE/>
      <w:autoSpaceDN/>
      <w:adjustRightInd/>
      <w:spacing w:before="120" w:after="120" w:line="240" w:lineRule="auto"/>
      <w:ind w:firstLine="0"/>
      <w:jc w:val="left"/>
    </w:pPr>
    <w:rPr>
      <w:rFonts w:eastAsia="SimSun" w:cs="Mangal"/>
      <w:i/>
      <w:iCs/>
      <w:sz w:val="24"/>
      <w:szCs w:val="24"/>
      <w:lang w:eastAsia="ar-SA"/>
    </w:rPr>
  </w:style>
  <w:style w:type="paragraph" w:customStyle="1" w:styleId="37">
    <w:name w:val="Указатель3"/>
    <w:basedOn w:val="a"/>
    <w:uiPriority w:val="99"/>
    <w:rsid w:val="004F5189"/>
    <w:pPr>
      <w:keepLines w:val="0"/>
      <w:suppressLineNumbers/>
      <w:suppressAutoHyphens/>
      <w:overflowPunct/>
      <w:autoSpaceDE/>
      <w:autoSpaceDN/>
      <w:adjustRightInd/>
      <w:spacing w:line="240" w:lineRule="auto"/>
      <w:ind w:firstLine="0"/>
      <w:jc w:val="left"/>
    </w:pPr>
    <w:rPr>
      <w:rFonts w:eastAsia="SimSun" w:cs="Mangal"/>
      <w:sz w:val="24"/>
      <w:szCs w:val="24"/>
      <w:lang w:eastAsia="ar-SA"/>
    </w:rPr>
  </w:style>
  <w:style w:type="paragraph" w:customStyle="1" w:styleId="1">
    <w:name w:val="Маркированный список1"/>
    <w:basedOn w:val="a"/>
    <w:uiPriority w:val="99"/>
    <w:rsid w:val="004F5189"/>
    <w:pPr>
      <w:keepLines w:val="0"/>
      <w:numPr>
        <w:numId w:val="7"/>
      </w:numPr>
      <w:suppressAutoHyphens/>
      <w:overflowPunct/>
      <w:autoSpaceDE/>
      <w:autoSpaceDN/>
      <w:adjustRightInd/>
      <w:spacing w:line="240" w:lineRule="auto"/>
      <w:jc w:val="left"/>
    </w:pPr>
    <w:rPr>
      <w:rFonts w:eastAsia="SimSun"/>
      <w:sz w:val="24"/>
      <w:szCs w:val="24"/>
      <w:lang w:eastAsia="ar-SA"/>
    </w:rPr>
  </w:style>
  <w:style w:type="paragraph" w:customStyle="1" w:styleId="21">
    <w:name w:val="Нумерованный список 21"/>
    <w:basedOn w:val="a"/>
    <w:uiPriority w:val="99"/>
    <w:rsid w:val="004F5189"/>
    <w:pPr>
      <w:keepLines w:val="0"/>
      <w:numPr>
        <w:numId w:val="8"/>
      </w:numPr>
      <w:tabs>
        <w:tab w:val="left" w:pos="720"/>
      </w:tabs>
      <w:suppressAutoHyphens/>
      <w:overflowPunct/>
      <w:autoSpaceDE/>
      <w:autoSpaceDN/>
      <w:adjustRightInd/>
      <w:spacing w:line="240" w:lineRule="auto"/>
      <w:ind w:left="360" w:firstLine="0"/>
      <w:jc w:val="left"/>
    </w:pPr>
    <w:rPr>
      <w:rFonts w:eastAsia="SimSun"/>
      <w:szCs w:val="24"/>
      <w:lang w:eastAsia="ar-SA"/>
    </w:rPr>
  </w:style>
  <w:style w:type="paragraph" w:customStyle="1" w:styleId="25">
    <w:name w:val="Текст2"/>
    <w:basedOn w:val="a"/>
    <w:uiPriority w:val="99"/>
    <w:rsid w:val="004F5189"/>
    <w:pPr>
      <w:keepLines w:val="0"/>
      <w:suppressAutoHyphens/>
      <w:overflowPunct/>
      <w:autoSpaceDE/>
      <w:autoSpaceDN/>
      <w:adjustRightInd/>
      <w:spacing w:line="240" w:lineRule="auto"/>
      <w:ind w:firstLine="0"/>
      <w:jc w:val="left"/>
    </w:pPr>
    <w:rPr>
      <w:rFonts w:ascii="Courier New" w:eastAsia="SimSun" w:hAnsi="Courier New" w:cs="Courier New"/>
      <w:sz w:val="20"/>
      <w:szCs w:val="20"/>
      <w:lang w:eastAsia="ar-SA"/>
    </w:rPr>
  </w:style>
  <w:style w:type="paragraph" w:customStyle="1" w:styleId="ConsTitle">
    <w:name w:val="ConsTitle"/>
    <w:uiPriority w:val="99"/>
    <w:rsid w:val="004F5189"/>
    <w:pPr>
      <w:widowControl w:val="0"/>
      <w:suppressAutoHyphens/>
      <w:autoSpaceDE w:val="0"/>
      <w:ind w:right="19772"/>
    </w:pPr>
    <w:rPr>
      <w:rFonts w:ascii="Arial" w:eastAsia="SimSun" w:hAnsi="Arial" w:cs="Arial"/>
      <w:b/>
      <w:bCs/>
      <w:sz w:val="16"/>
      <w:szCs w:val="16"/>
      <w:lang w:eastAsia="ar-SA"/>
    </w:rPr>
  </w:style>
  <w:style w:type="paragraph" w:customStyle="1" w:styleId="ConsCell">
    <w:name w:val="ConsCell"/>
    <w:uiPriority w:val="99"/>
    <w:rsid w:val="004F5189"/>
    <w:pPr>
      <w:widowControl w:val="0"/>
      <w:suppressAutoHyphens/>
      <w:autoSpaceDE w:val="0"/>
      <w:ind w:right="19772"/>
    </w:pPr>
    <w:rPr>
      <w:rFonts w:ascii="Arial" w:eastAsia="SimSun" w:hAnsi="Arial" w:cs="Arial"/>
      <w:lang w:eastAsia="ar-SA"/>
    </w:rPr>
  </w:style>
  <w:style w:type="paragraph" w:customStyle="1" w:styleId="ConsDocList">
    <w:name w:val="ConsDocList"/>
    <w:uiPriority w:val="99"/>
    <w:rsid w:val="004F5189"/>
    <w:pPr>
      <w:widowControl w:val="0"/>
      <w:suppressAutoHyphens/>
      <w:autoSpaceDE w:val="0"/>
      <w:ind w:right="19772"/>
    </w:pPr>
    <w:rPr>
      <w:rFonts w:ascii="Courier New" w:eastAsia="SimSun" w:hAnsi="Courier New" w:cs="Courier New"/>
      <w:lang w:eastAsia="ar-SA"/>
    </w:rPr>
  </w:style>
  <w:style w:type="paragraph" w:customStyle="1" w:styleId="--">
    <w:name w:val="- СТРАНИЦА -"/>
    <w:uiPriority w:val="99"/>
    <w:rsid w:val="004F5189"/>
    <w:pPr>
      <w:suppressAutoHyphens/>
    </w:pPr>
    <w:rPr>
      <w:rFonts w:ascii="Times New Roman" w:hAnsi="Times New Roman"/>
      <w:lang w:eastAsia="ar-SA"/>
    </w:rPr>
  </w:style>
  <w:style w:type="paragraph" w:customStyle="1" w:styleId="26">
    <w:name w:val="Цитата2"/>
    <w:basedOn w:val="a"/>
    <w:uiPriority w:val="99"/>
    <w:rsid w:val="004F5189"/>
    <w:pPr>
      <w:keepLines w:val="0"/>
      <w:tabs>
        <w:tab w:val="left" w:pos="10440"/>
      </w:tabs>
      <w:suppressAutoHyphens/>
      <w:overflowPunct/>
      <w:autoSpaceDE/>
      <w:autoSpaceDN/>
      <w:adjustRightInd/>
      <w:spacing w:before="120" w:line="240" w:lineRule="auto"/>
      <w:ind w:left="360" w:right="333" w:firstLine="0"/>
    </w:pPr>
    <w:rPr>
      <w:b/>
      <w:bCs/>
      <w:sz w:val="24"/>
      <w:szCs w:val="24"/>
      <w:lang w:eastAsia="ar-SA"/>
    </w:rPr>
  </w:style>
  <w:style w:type="paragraph" w:customStyle="1" w:styleId="220">
    <w:name w:val="Основной текст с отступом 22"/>
    <w:basedOn w:val="a"/>
    <w:uiPriority w:val="99"/>
    <w:rsid w:val="004F5189"/>
    <w:pPr>
      <w:keepLines w:val="0"/>
      <w:suppressAutoHyphens/>
      <w:overflowPunct/>
      <w:autoSpaceDE/>
      <w:autoSpaceDN/>
      <w:adjustRightInd/>
      <w:spacing w:after="120" w:line="480" w:lineRule="auto"/>
      <w:ind w:left="283" w:firstLine="0"/>
      <w:jc w:val="left"/>
    </w:pPr>
    <w:rPr>
      <w:sz w:val="24"/>
      <w:szCs w:val="24"/>
      <w:lang w:eastAsia="ar-SA"/>
    </w:rPr>
  </w:style>
  <w:style w:type="paragraph" w:customStyle="1" w:styleId="221">
    <w:name w:val="Основной текст 22"/>
    <w:basedOn w:val="a"/>
    <w:uiPriority w:val="99"/>
    <w:rsid w:val="004F5189"/>
    <w:pPr>
      <w:keepLines w:val="0"/>
      <w:widowControl w:val="0"/>
      <w:suppressAutoHyphens/>
      <w:overflowPunct/>
      <w:autoSpaceDN/>
      <w:adjustRightInd/>
      <w:spacing w:line="240" w:lineRule="auto"/>
      <w:ind w:left="540" w:firstLine="720"/>
    </w:pPr>
    <w:rPr>
      <w:color w:val="FF0000"/>
      <w:sz w:val="22"/>
      <w:szCs w:val="22"/>
      <w:lang w:eastAsia="ar-SA"/>
    </w:rPr>
  </w:style>
  <w:style w:type="paragraph" w:customStyle="1" w:styleId="330">
    <w:name w:val="Основной текст с отступом 33"/>
    <w:basedOn w:val="a"/>
    <w:uiPriority w:val="99"/>
    <w:rsid w:val="004F5189"/>
    <w:pPr>
      <w:keepLines w:val="0"/>
      <w:suppressAutoHyphens/>
      <w:overflowPunct/>
      <w:autoSpaceDE/>
      <w:autoSpaceDN/>
      <w:adjustRightInd/>
      <w:spacing w:line="240" w:lineRule="auto"/>
      <w:ind w:left="540" w:firstLine="720"/>
    </w:pPr>
    <w:rPr>
      <w:sz w:val="22"/>
      <w:szCs w:val="22"/>
      <w:lang w:eastAsia="ar-SA"/>
    </w:rPr>
  </w:style>
  <w:style w:type="paragraph" w:customStyle="1" w:styleId="1c">
    <w:name w:val="текст 1"/>
    <w:basedOn w:val="a"/>
    <w:next w:val="a"/>
    <w:uiPriority w:val="99"/>
    <w:rsid w:val="004F5189"/>
    <w:pPr>
      <w:keepLines w:val="0"/>
      <w:suppressAutoHyphens/>
      <w:overflowPunct/>
      <w:autoSpaceDE/>
      <w:autoSpaceDN/>
      <w:adjustRightInd/>
      <w:spacing w:line="240" w:lineRule="auto"/>
      <w:ind w:firstLine="540"/>
    </w:pPr>
    <w:rPr>
      <w:sz w:val="20"/>
      <w:szCs w:val="24"/>
      <w:lang w:eastAsia="ar-SA"/>
    </w:rPr>
  </w:style>
  <w:style w:type="paragraph" w:customStyle="1" w:styleId="S">
    <w:name w:val="S_Титульный"/>
    <w:basedOn w:val="a"/>
    <w:uiPriority w:val="99"/>
    <w:rsid w:val="004F5189"/>
    <w:pPr>
      <w:keepLines w:val="0"/>
      <w:suppressAutoHyphens/>
      <w:overflowPunct/>
      <w:autoSpaceDE/>
      <w:autoSpaceDN/>
      <w:adjustRightInd/>
      <w:spacing w:line="360" w:lineRule="auto"/>
      <w:ind w:left="3060" w:firstLine="0"/>
      <w:jc w:val="right"/>
    </w:pPr>
    <w:rPr>
      <w:b/>
      <w:caps/>
      <w:sz w:val="24"/>
      <w:szCs w:val="24"/>
      <w:lang w:eastAsia="ar-SA"/>
    </w:rPr>
  </w:style>
  <w:style w:type="paragraph" w:customStyle="1" w:styleId="affa">
    <w:name w:val="Таблица"/>
    <w:basedOn w:val="a"/>
    <w:uiPriority w:val="99"/>
    <w:rsid w:val="004F5189"/>
    <w:pPr>
      <w:keepLines w:val="0"/>
      <w:suppressAutoHyphens/>
      <w:overflowPunct/>
      <w:autoSpaceDE/>
      <w:autoSpaceDN/>
      <w:adjustRightInd/>
      <w:spacing w:line="240" w:lineRule="auto"/>
      <w:ind w:firstLine="0"/>
    </w:pPr>
    <w:rPr>
      <w:sz w:val="24"/>
      <w:szCs w:val="24"/>
      <w:lang w:eastAsia="ar-SA"/>
    </w:rPr>
  </w:style>
  <w:style w:type="paragraph" w:customStyle="1" w:styleId="1d">
    <w:name w:val="Схема документа1"/>
    <w:basedOn w:val="a"/>
    <w:uiPriority w:val="99"/>
    <w:rsid w:val="004F5189"/>
    <w:pPr>
      <w:keepLines w:val="0"/>
      <w:shd w:val="clear" w:color="auto" w:fill="000080"/>
      <w:suppressAutoHyphens/>
      <w:overflowPunct/>
      <w:autoSpaceDE/>
      <w:autoSpaceDN/>
      <w:adjustRightInd/>
      <w:spacing w:line="240" w:lineRule="auto"/>
      <w:ind w:firstLine="0"/>
      <w:jc w:val="left"/>
    </w:pPr>
    <w:rPr>
      <w:rFonts w:ascii="Tahoma" w:eastAsia="SimSun" w:hAnsi="Tahoma" w:cs="Tahoma"/>
      <w:sz w:val="20"/>
      <w:szCs w:val="20"/>
      <w:lang w:eastAsia="ar-SA"/>
    </w:rPr>
  </w:style>
  <w:style w:type="paragraph" w:customStyle="1" w:styleId="1e">
    <w:name w:val="Текст примечания1"/>
    <w:basedOn w:val="a"/>
    <w:uiPriority w:val="99"/>
    <w:rsid w:val="004F5189"/>
    <w:pPr>
      <w:keepLines w:val="0"/>
      <w:suppressAutoHyphens/>
      <w:overflowPunct/>
      <w:autoSpaceDE/>
      <w:autoSpaceDN/>
      <w:adjustRightInd/>
      <w:spacing w:line="240" w:lineRule="auto"/>
      <w:ind w:firstLine="0"/>
      <w:jc w:val="left"/>
    </w:pPr>
    <w:rPr>
      <w:rFonts w:eastAsia="SimSun"/>
      <w:sz w:val="20"/>
      <w:szCs w:val="20"/>
      <w:lang w:eastAsia="ar-SA"/>
    </w:rPr>
  </w:style>
  <w:style w:type="paragraph" w:customStyle="1" w:styleId="27">
    <w:name w:val="Название2"/>
    <w:basedOn w:val="a"/>
    <w:uiPriority w:val="99"/>
    <w:rsid w:val="004F5189"/>
    <w:pPr>
      <w:suppressLineNumbers/>
      <w:suppressAutoHyphens/>
      <w:autoSpaceDN/>
      <w:adjustRightInd/>
      <w:spacing w:before="120" w:after="120"/>
    </w:pPr>
    <w:rPr>
      <w:rFonts w:ascii="Arial" w:hAnsi="Arial" w:cs="Tahoma"/>
      <w:i/>
      <w:iCs/>
      <w:sz w:val="20"/>
      <w:szCs w:val="24"/>
      <w:lang w:eastAsia="ar-SA"/>
    </w:rPr>
  </w:style>
  <w:style w:type="paragraph" w:customStyle="1" w:styleId="28">
    <w:name w:val="Указатель2"/>
    <w:basedOn w:val="a"/>
    <w:uiPriority w:val="99"/>
    <w:rsid w:val="004F5189"/>
    <w:pPr>
      <w:suppressLineNumbers/>
      <w:suppressAutoHyphens/>
      <w:autoSpaceDN/>
      <w:adjustRightInd/>
    </w:pPr>
    <w:rPr>
      <w:rFonts w:ascii="Arial" w:hAnsi="Arial" w:cs="Tahoma"/>
      <w:lang w:eastAsia="ar-SA"/>
    </w:rPr>
  </w:style>
  <w:style w:type="paragraph" w:customStyle="1" w:styleId="42">
    <w:name w:val="Маркированный список 42"/>
    <w:basedOn w:val="a"/>
    <w:uiPriority w:val="99"/>
    <w:rsid w:val="004F5189"/>
    <w:pPr>
      <w:keepLines w:val="0"/>
      <w:suppressAutoHyphens/>
      <w:overflowPunct/>
      <w:autoSpaceDE/>
      <w:autoSpaceDN/>
      <w:adjustRightInd/>
      <w:spacing w:line="240" w:lineRule="auto"/>
      <w:ind w:firstLine="0"/>
      <w:jc w:val="left"/>
    </w:pPr>
    <w:rPr>
      <w:sz w:val="20"/>
      <w:szCs w:val="20"/>
      <w:lang w:val="en-GB" w:eastAsia="ar-SA"/>
    </w:rPr>
  </w:style>
  <w:style w:type="paragraph" w:customStyle="1" w:styleId="310">
    <w:name w:val="Основной текст 31"/>
    <w:basedOn w:val="a"/>
    <w:uiPriority w:val="99"/>
    <w:rsid w:val="004F5189"/>
    <w:pPr>
      <w:keepLines w:val="0"/>
      <w:widowControl w:val="0"/>
      <w:shd w:val="clear" w:color="auto" w:fill="FFFFFF"/>
      <w:suppressAutoHyphens/>
      <w:overflowPunct/>
      <w:autoSpaceDN/>
      <w:adjustRightInd/>
      <w:spacing w:line="240" w:lineRule="auto"/>
      <w:ind w:firstLine="0"/>
      <w:jc w:val="center"/>
    </w:pPr>
    <w:rPr>
      <w:sz w:val="24"/>
      <w:szCs w:val="24"/>
      <w:lang w:eastAsia="ar-SA"/>
    </w:rPr>
  </w:style>
  <w:style w:type="paragraph" w:customStyle="1" w:styleId="311">
    <w:name w:val="Основной текст с отступом 31"/>
    <w:basedOn w:val="a"/>
    <w:uiPriority w:val="99"/>
    <w:rsid w:val="004F5189"/>
    <w:pPr>
      <w:keepLines w:val="0"/>
      <w:suppressAutoHyphens/>
      <w:overflowPunct/>
      <w:autoSpaceDE/>
      <w:autoSpaceDN/>
      <w:adjustRightInd/>
      <w:spacing w:after="120" w:line="240" w:lineRule="auto"/>
      <w:ind w:left="283" w:firstLine="0"/>
      <w:jc w:val="left"/>
    </w:pPr>
    <w:rPr>
      <w:sz w:val="16"/>
      <w:szCs w:val="16"/>
      <w:lang w:eastAsia="ar-SA"/>
    </w:rPr>
  </w:style>
  <w:style w:type="paragraph" w:customStyle="1" w:styleId="affb">
    <w:name w:val="Содержимое врезки"/>
    <w:basedOn w:val="a7"/>
    <w:uiPriority w:val="99"/>
    <w:rsid w:val="004F5189"/>
    <w:pPr>
      <w:widowControl w:val="0"/>
      <w:suppressAutoHyphens/>
      <w:autoSpaceDN/>
      <w:adjustRightInd/>
      <w:jc w:val="left"/>
    </w:pPr>
    <w:rPr>
      <w:sz w:val="20"/>
      <w:szCs w:val="20"/>
      <w:lang w:eastAsia="ar-SA"/>
    </w:rPr>
  </w:style>
  <w:style w:type="paragraph" w:customStyle="1" w:styleId="1f">
    <w:name w:val="Цитата1"/>
    <w:basedOn w:val="a"/>
    <w:uiPriority w:val="99"/>
    <w:rsid w:val="004F5189"/>
    <w:pPr>
      <w:keepLines w:val="0"/>
      <w:suppressAutoHyphens/>
      <w:overflowPunct/>
      <w:autoSpaceDE/>
      <w:autoSpaceDN/>
      <w:adjustRightInd/>
      <w:spacing w:line="240" w:lineRule="auto"/>
      <w:ind w:left="360" w:right="-625" w:firstLine="0"/>
      <w:jc w:val="left"/>
    </w:pPr>
    <w:rPr>
      <w:kern w:val="2"/>
      <w:sz w:val="24"/>
      <w:szCs w:val="20"/>
      <w:lang w:eastAsia="ar-SA"/>
    </w:rPr>
  </w:style>
  <w:style w:type="paragraph" w:customStyle="1" w:styleId="1f0">
    <w:name w:val="Название объекта1"/>
    <w:basedOn w:val="a"/>
    <w:next w:val="a"/>
    <w:uiPriority w:val="99"/>
    <w:rsid w:val="004F5189"/>
    <w:pPr>
      <w:suppressAutoHyphens/>
      <w:autoSpaceDN/>
      <w:adjustRightInd/>
    </w:pPr>
    <w:rPr>
      <w:b/>
      <w:bCs/>
      <w:lang w:eastAsia="ar-SA"/>
    </w:rPr>
  </w:style>
  <w:style w:type="paragraph" w:customStyle="1" w:styleId="affc">
    <w:name w:val="Знак Знак Знак Знак Знак Знак Знак"/>
    <w:basedOn w:val="a"/>
    <w:uiPriority w:val="99"/>
    <w:rsid w:val="004F5189"/>
    <w:pPr>
      <w:keepLines w:val="0"/>
      <w:suppressAutoHyphens/>
      <w:overflowPunct/>
      <w:autoSpaceDE/>
      <w:autoSpaceDN/>
      <w:adjustRightInd/>
      <w:spacing w:after="160" w:line="240" w:lineRule="exact"/>
      <w:ind w:firstLine="0"/>
      <w:jc w:val="left"/>
    </w:pPr>
    <w:rPr>
      <w:sz w:val="20"/>
      <w:szCs w:val="20"/>
      <w:lang w:eastAsia="ar-SA"/>
    </w:rPr>
  </w:style>
  <w:style w:type="paragraph" w:customStyle="1" w:styleId="110">
    <w:name w:val="Основной текст с отступом11"/>
    <w:basedOn w:val="a"/>
    <w:uiPriority w:val="99"/>
    <w:rsid w:val="004F5189"/>
    <w:pPr>
      <w:widowControl w:val="0"/>
      <w:suppressAutoHyphens/>
      <w:autoSpaceDN/>
      <w:adjustRightInd/>
      <w:spacing w:line="320" w:lineRule="atLeast"/>
      <w:ind w:firstLine="709"/>
    </w:pPr>
    <w:rPr>
      <w:lang w:eastAsia="ar-SA"/>
    </w:rPr>
  </w:style>
  <w:style w:type="paragraph" w:customStyle="1" w:styleId="2110">
    <w:name w:val="Основной текст 211"/>
    <w:basedOn w:val="a"/>
    <w:uiPriority w:val="99"/>
    <w:rsid w:val="004F5189"/>
    <w:pPr>
      <w:keepLines w:val="0"/>
      <w:widowControl w:val="0"/>
      <w:suppressAutoHyphens/>
      <w:overflowPunct/>
      <w:autoSpaceDE/>
      <w:autoSpaceDN/>
      <w:adjustRightInd/>
      <w:spacing w:before="120" w:line="240" w:lineRule="auto"/>
      <w:ind w:firstLine="0"/>
    </w:pPr>
    <w:rPr>
      <w:sz w:val="24"/>
      <w:szCs w:val="20"/>
      <w:lang w:eastAsia="ar-SA"/>
    </w:rPr>
  </w:style>
  <w:style w:type="paragraph" w:customStyle="1" w:styleId="29">
    <w:name w:val="Основной текст с отступом2"/>
    <w:basedOn w:val="a"/>
    <w:uiPriority w:val="99"/>
    <w:rsid w:val="004F5189"/>
    <w:pPr>
      <w:widowControl w:val="0"/>
      <w:suppressAutoHyphens/>
      <w:autoSpaceDN/>
      <w:adjustRightInd/>
      <w:spacing w:line="320" w:lineRule="atLeast"/>
      <w:ind w:firstLine="709"/>
    </w:pPr>
    <w:rPr>
      <w:lang w:eastAsia="ar-SA"/>
    </w:rPr>
  </w:style>
  <w:style w:type="paragraph" w:customStyle="1" w:styleId="38">
    <w:name w:val="Основной текст с отступом3"/>
    <w:basedOn w:val="a"/>
    <w:uiPriority w:val="99"/>
    <w:rsid w:val="004F5189"/>
    <w:pPr>
      <w:widowControl w:val="0"/>
      <w:suppressAutoHyphens/>
      <w:autoSpaceDN/>
      <w:adjustRightInd/>
      <w:spacing w:line="320" w:lineRule="atLeast"/>
      <w:ind w:firstLine="709"/>
    </w:pPr>
    <w:rPr>
      <w:lang w:eastAsia="ar-SA"/>
    </w:rPr>
  </w:style>
  <w:style w:type="paragraph" w:customStyle="1" w:styleId="affd">
    <w:name w:val="таблица"/>
    <w:basedOn w:val="a"/>
    <w:uiPriority w:val="99"/>
    <w:rsid w:val="004F5189"/>
    <w:pPr>
      <w:keepLines w:val="0"/>
      <w:widowControl w:val="0"/>
      <w:shd w:val="clear" w:color="auto" w:fill="FFFFFF"/>
      <w:overflowPunct/>
      <w:spacing w:before="120" w:after="120" w:line="240" w:lineRule="auto"/>
      <w:ind w:firstLine="284"/>
    </w:pPr>
    <w:rPr>
      <w:sz w:val="24"/>
      <w:szCs w:val="24"/>
    </w:rPr>
  </w:style>
  <w:style w:type="paragraph" w:customStyle="1" w:styleId="affe">
    <w:name w:val="Примечание"/>
    <w:basedOn w:val="a"/>
    <w:uiPriority w:val="99"/>
    <w:rsid w:val="004F5189"/>
    <w:pPr>
      <w:keepLines w:val="0"/>
      <w:widowControl w:val="0"/>
      <w:shd w:val="clear" w:color="auto" w:fill="FFFFFF"/>
      <w:overflowPunct/>
      <w:spacing w:before="120" w:after="120" w:line="240" w:lineRule="auto"/>
      <w:ind w:firstLine="284"/>
    </w:pPr>
    <w:rPr>
      <w:sz w:val="20"/>
      <w:szCs w:val="20"/>
    </w:rPr>
  </w:style>
  <w:style w:type="character" w:customStyle="1" w:styleId="WW8Num4z1">
    <w:name w:val="WW8Num4z1"/>
    <w:uiPriority w:val="99"/>
    <w:rsid w:val="004F5189"/>
    <w:rPr>
      <w:rFonts w:ascii="Symbol" w:hAnsi="Symbol"/>
    </w:rPr>
  </w:style>
  <w:style w:type="character" w:customStyle="1" w:styleId="WW8Num7z1">
    <w:name w:val="WW8Num7z1"/>
    <w:uiPriority w:val="99"/>
    <w:rsid w:val="004F5189"/>
    <w:rPr>
      <w:rFonts w:ascii="Symbol" w:hAnsi="Symbol"/>
    </w:rPr>
  </w:style>
  <w:style w:type="character" w:customStyle="1" w:styleId="WW8Num7z2">
    <w:name w:val="WW8Num7z2"/>
    <w:uiPriority w:val="99"/>
    <w:rsid w:val="004F5189"/>
    <w:rPr>
      <w:rFonts w:ascii="Wingdings" w:hAnsi="Wingdings"/>
    </w:rPr>
  </w:style>
  <w:style w:type="character" w:customStyle="1" w:styleId="WW8Num7z4">
    <w:name w:val="WW8Num7z4"/>
    <w:uiPriority w:val="99"/>
    <w:rsid w:val="004F5189"/>
    <w:rPr>
      <w:rFonts w:ascii="Courier New" w:hAnsi="Courier New"/>
    </w:rPr>
  </w:style>
  <w:style w:type="character" w:customStyle="1" w:styleId="WW8Num8z2">
    <w:name w:val="WW8Num8z2"/>
    <w:uiPriority w:val="99"/>
    <w:rsid w:val="004F5189"/>
    <w:rPr>
      <w:rFonts w:ascii="Wingdings" w:hAnsi="Wingdings"/>
    </w:rPr>
  </w:style>
  <w:style w:type="character" w:customStyle="1" w:styleId="WW8Num8z4">
    <w:name w:val="WW8Num8z4"/>
    <w:uiPriority w:val="99"/>
    <w:rsid w:val="004F5189"/>
    <w:rPr>
      <w:rFonts w:ascii="Courier New" w:hAnsi="Courier New"/>
    </w:rPr>
  </w:style>
  <w:style w:type="character" w:customStyle="1" w:styleId="WW8Num9z2">
    <w:name w:val="WW8Num9z2"/>
    <w:uiPriority w:val="99"/>
    <w:rsid w:val="004F5189"/>
    <w:rPr>
      <w:rFonts w:ascii="Wingdings" w:hAnsi="Wingdings"/>
    </w:rPr>
  </w:style>
  <w:style w:type="character" w:customStyle="1" w:styleId="WW8Num9z4">
    <w:name w:val="WW8Num9z4"/>
    <w:uiPriority w:val="99"/>
    <w:rsid w:val="004F5189"/>
    <w:rPr>
      <w:rFonts w:ascii="Courier New" w:hAnsi="Courier New"/>
    </w:rPr>
  </w:style>
  <w:style w:type="character" w:customStyle="1" w:styleId="WW8Num10z1">
    <w:name w:val="WW8Num10z1"/>
    <w:uiPriority w:val="99"/>
    <w:rsid w:val="004F5189"/>
    <w:rPr>
      <w:rFonts w:ascii="Symbol" w:hAnsi="Symbol"/>
    </w:rPr>
  </w:style>
  <w:style w:type="character" w:customStyle="1" w:styleId="WW8Num10z2">
    <w:name w:val="WW8Num10z2"/>
    <w:uiPriority w:val="99"/>
    <w:rsid w:val="004F5189"/>
    <w:rPr>
      <w:rFonts w:ascii="Wingdings" w:hAnsi="Wingdings"/>
    </w:rPr>
  </w:style>
  <w:style w:type="character" w:customStyle="1" w:styleId="WW8Num10z4">
    <w:name w:val="WW8Num10z4"/>
    <w:uiPriority w:val="99"/>
    <w:rsid w:val="004F5189"/>
    <w:rPr>
      <w:rFonts w:ascii="Courier New" w:hAnsi="Courier New"/>
    </w:rPr>
  </w:style>
  <w:style w:type="character" w:customStyle="1" w:styleId="WW8Num12z4">
    <w:name w:val="WW8Num12z4"/>
    <w:uiPriority w:val="99"/>
    <w:rsid w:val="004F5189"/>
    <w:rPr>
      <w:rFonts w:ascii="Courier New" w:hAnsi="Courier New"/>
    </w:rPr>
  </w:style>
  <w:style w:type="character" w:customStyle="1" w:styleId="WW8Num13z0">
    <w:name w:val="WW8Num13z0"/>
    <w:uiPriority w:val="99"/>
    <w:rsid w:val="004F5189"/>
    <w:rPr>
      <w:rFonts w:ascii="Times New Roman" w:hAnsi="Times New Roman"/>
    </w:rPr>
  </w:style>
  <w:style w:type="character" w:customStyle="1" w:styleId="WW8Num13z1">
    <w:name w:val="WW8Num13z1"/>
    <w:uiPriority w:val="99"/>
    <w:rsid w:val="004F5189"/>
    <w:rPr>
      <w:rFonts w:ascii="Symbol" w:hAnsi="Symbol"/>
    </w:rPr>
  </w:style>
  <w:style w:type="character" w:customStyle="1" w:styleId="WW8Num13z2">
    <w:name w:val="WW8Num13z2"/>
    <w:uiPriority w:val="99"/>
    <w:rsid w:val="004F5189"/>
    <w:rPr>
      <w:rFonts w:ascii="Wingdings" w:hAnsi="Wingdings"/>
    </w:rPr>
  </w:style>
  <w:style w:type="character" w:customStyle="1" w:styleId="WW8Num13z4">
    <w:name w:val="WW8Num13z4"/>
    <w:uiPriority w:val="99"/>
    <w:rsid w:val="004F5189"/>
    <w:rPr>
      <w:rFonts w:ascii="Courier New" w:hAnsi="Courier New"/>
    </w:rPr>
  </w:style>
  <w:style w:type="character" w:customStyle="1" w:styleId="WW8Num26z0">
    <w:name w:val="WW8Num26z0"/>
    <w:uiPriority w:val="99"/>
    <w:rsid w:val="004F5189"/>
    <w:rPr>
      <w:rFonts w:ascii="Symbol" w:hAnsi="Symbol"/>
    </w:rPr>
  </w:style>
  <w:style w:type="character" w:customStyle="1" w:styleId="Absatz-Standardschriftart">
    <w:name w:val="Absatz-Standardschriftart"/>
    <w:uiPriority w:val="99"/>
    <w:rsid w:val="004F5189"/>
  </w:style>
  <w:style w:type="character" w:customStyle="1" w:styleId="WW8Num3z1">
    <w:name w:val="WW8Num3z1"/>
    <w:uiPriority w:val="99"/>
    <w:rsid w:val="004F5189"/>
    <w:rPr>
      <w:rFonts w:ascii="Symbol" w:hAnsi="Symbol"/>
    </w:rPr>
  </w:style>
  <w:style w:type="character" w:customStyle="1" w:styleId="WW8Num3z2">
    <w:name w:val="WW8Num3z2"/>
    <w:uiPriority w:val="99"/>
    <w:rsid w:val="004F5189"/>
    <w:rPr>
      <w:rFonts w:ascii="Wingdings" w:hAnsi="Wingdings"/>
    </w:rPr>
  </w:style>
  <w:style w:type="character" w:customStyle="1" w:styleId="WW8Num3z4">
    <w:name w:val="WW8Num3z4"/>
    <w:uiPriority w:val="99"/>
    <w:rsid w:val="004F5189"/>
    <w:rPr>
      <w:rFonts w:ascii="Courier New" w:hAnsi="Courier New"/>
    </w:rPr>
  </w:style>
  <w:style w:type="character" w:customStyle="1" w:styleId="WW8Num6z1">
    <w:name w:val="WW8Num6z1"/>
    <w:uiPriority w:val="99"/>
    <w:rsid w:val="004F5189"/>
    <w:rPr>
      <w:rFonts w:ascii="Symbol" w:hAnsi="Symbol"/>
    </w:rPr>
  </w:style>
  <w:style w:type="character" w:customStyle="1" w:styleId="WW8Num6z2">
    <w:name w:val="WW8Num6z2"/>
    <w:uiPriority w:val="99"/>
    <w:rsid w:val="004F5189"/>
    <w:rPr>
      <w:rFonts w:ascii="Wingdings" w:hAnsi="Wingdings"/>
    </w:rPr>
  </w:style>
  <w:style w:type="character" w:customStyle="1" w:styleId="WW8Num6z4">
    <w:name w:val="WW8Num6z4"/>
    <w:uiPriority w:val="99"/>
    <w:rsid w:val="004F5189"/>
    <w:rPr>
      <w:rFonts w:ascii="Courier New" w:hAnsi="Courier New"/>
    </w:rPr>
  </w:style>
  <w:style w:type="character" w:customStyle="1" w:styleId="WW8Num9z1">
    <w:name w:val="WW8Num9z1"/>
    <w:uiPriority w:val="99"/>
    <w:rsid w:val="004F5189"/>
    <w:rPr>
      <w:rFonts w:ascii="Symbol" w:hAnsi="Symbol"/>
    </w:rPr>
  </w:style>
  <w:style w:type="character" w:customStyle="1" w:styleId="WW8Num32z0">
    <w:name w:val="WW8Num32z0"/>
    <w:uiPriority w:val="99"/>
    <w:rsid w:val="004F5189"/>
    <w:rPr>
      <w:rFonts w:ascii="Symbol" w:hAnsi="Symbol"/>
    </w:rPr>
  </w:style>
  <w:style w:type="character" w:customStyle="1" w:styleId="WW8Num32z1">
    <w:name w:val="WW8Num32z1"/>
    <w:uiPriority w:val="99"/>
    <w:rsid w:val="004F5189"/>
    <w:rPr>
      <w:rFonts w:ascii="Courier New" w:hAnsi="Courier New"/>
    </w:rPr>
  </w:style>
  <w:style w:type="character" w:customStyle="1" w:styleId="WW8Num32z2">
    <w:name w:val="WW8Num32z2"/>
    <w:uiPriority w:val="99"/>
    <w:rsid w:val="004F5189"/>
    <w:rPr>
      <w:rFonts w:ascii="Wingdings" w:hAnsi="Wingdings"/>
    </w:rPr>
  </w:style>
  <w:style w:type="character" w:customStyle="1" w:styleId="39">
    <w:name w:val="Основной шрифт абзаца3"/>
    <w:uiPriority w:val="99"/>
    <w:rsid w:val="004F5189"/>
  </w:style>
  <w:style w:type="character" w:customStyle="1" w:styleId="111">
    <w:name w:val="Заголовок 1 Знак1"/>
    <w:uiPriority w:val="99"/>
    <w:rsid w:val="004F5189"/>
    <w:rPr>
      <w:rFonts w:ascii="Arial" w:hAnsi="Arial"/>
      <w:b/>
      <w:kern w:val="2"/>
      <w:sz w:val="32"/>
      <w:lang w:val="ru-RU" w:eastAsia="ar-SA" w:bidi="ar-SA"/>
    </w:rPr>
  </w:style>
  <w:style w:type="character" w:customStyle="1" w:styleId="1f1">
    <w:name w:val="Заголовок 1 Знак Знак"/>
    <w:uiPriority w:val="99"/>
    <w:rsid w:val="004F5189"/>
    <w:rPr>
      <w:b/>
      <w:sz w:val="28"/>
      <w:lang w:val="ru-RU" w:eastAsia="ar-SA" w:bidi="ar-SA"/>
    </w:rPr>
  </w:style>
  <w:style w:type="character" w:customStyle="1" w:styleId="afff">
    <w:name w:val="Символ сноски"/>
    <w:uiPriority w:val="99"/>
    <w:rsid w:val="004F5189"/>
    <w:rPr>
      <w:vertAlign w:val="superscript"/>
    </w:rPr>
  </w:style>
  <w:style w:type="character" w:customStyle="1" w:styleId="1f2">
    <w:name w:val="Знак примечания1"/>
    <w:uiPriority w:val="99"/>
    <w:rsid w:val="004F5189"/>
    <w:rPr>
      <w:sz w:val="16"/>
    </w:rPr>
  </w:style>
  <w:style w:type="character" w:customStyle="1" w:styleId="WW8Num15z4">
    <w:name w:val="WW8Num15z4"/>
    <w:uiPriority w:val="99"/>
    <w:rsid w:val="004F5189"/>
    <w:rPr>
      <w:rFonts w:ascii="Courier New" w:hAnsi="Courier New"/>
    </w:rPr>
  </w:style>
  <w:style w:type="character" w:customStyle="1" w:styleId="WW8Num16z4">
    <w:name w:val="WW8Num16z4"/>
    <w:uiPriority w:val="99"/>
    <w:rsid w:val="004F5189"/>
    <w:rPr>
      <w:rFonts w:ascii="Courier New" w:hAnsi="Courier New"/>
    </w:rPr>
  </w:style>
  <w:style w:type="character" w:customStyle="1" w:styleId="WW8Num17z1">
    <w:name w:val="WW8Num17z1"/>
    <w:uiPriority w:val="99"/>
    <w:rsid w:val="004F5189"/>
    <w:rPr>
      <w:rFonts w:ascii="Symbol" w:hAnsi="Symbol"/>
    </w:rPr>
  </w:style>
  <w:style w:type="character" w:customStyle="1" w:styleId="WW8Num18z4">
    <w:name w:val="WW8Num18z4"/>
    <w:uiPriority w:val="99"/>
    <w:rsid w:val="004F5189"/>
    <w:rPr>
      <w:rFonts w:ascii="Courier New" w:hAnsi="Courier New"/>
    </w:rPr>
  </w:style>
  <w:style w:type="character" w:customStyle="1" w:styleId="WW8Num19z1">
    <w:name w:val="WW8Num19z1"/>
    <w:uiPriority w:val="99"/>
    <w:rsid w:val="004F5189"/>
    <w:rPr>
      <w:rFonts w:ascii="Symbol" w:hAnsi="Symbol"/>
    </w:rPr>
  </w:style>
  <w:style w:type="character" w:customStyle="1" w:styleId="WW8Num20z4">
    <w:name w:val="WW8Num20z4"/>
    <w:uiPriority w:val="99"/>
    <w:rsid w:val="004F5189"/>
    <w:rPr>
      <w:rFonts w:ascii="Courier New" w:hAnsi="Courier New"/>
    </w:rPr>
  </w:style>
  <w:style w:type="character" w:customStyle="1" w:styleId="WW8Num22z1">
    <w:name w:val="WW8Num22z1"/>
    <w:uiPriority w:val="99"/>
    <w:rsid w:val="004F5189"/>
    <w:rPr>
      <w:rFonts w:ascii="Symbol" w:hAnsi="Symbol"/>
    </w:rPr>
  </w:style>
  <w:style w:type="character" w:customStyle="1" w:styleId="WW8Num23z4">
    <w:name w:val="WW8Num23z4"/>
    <w:uiPriority w:val="99"/>
    <w:rsid w:val="004F5189"/>
    <w:rPr>
      <w:rFonts w:ascii="Courier New" w:hAnsi="Courier New"/>
    </w:rPr>
  </w:style>
  <w:style w:type="character" w:customStyle="1" w:styleId="WW8Num25z4">
    <w:name w:val="WW8Num25z4"/>
    <w:uiPriority w:val="99"/>
    <w:rsid w:val="004F5189"/>
    <w:rPr>
      <w:rFonts w:ascii="Courier New" w:hAnsi="Courier New"/>
    </w:rPr>
  </w:style>
  <w:style w:type="character" w:customStyle="1" w:styleId="WW8Num30z0">
    <w:name w:val="WW8Num30z0"/>
    <w:uiPriority w:val="99"/>
    <w:rsid w:val="004F5189"/>
    <w:rPr>
      <w:rFonts w:ascii="Symbol" w:hAnsi="Symbol"/>
    </w:rPr>
  </w:style>
  <w:style w:type="character" w:customStyle="1" w:styleId="WW8Num31z0">
    <w:name w:val="WW8Num31z0"/>
    <w:uiPriority w:val="99"/>
    <w:rsid w:val="004F5189"/>
    <w:rPr>
      <w:rFonts w:ascii="Symbol" w:hAnsi="Symbol"/>
    </w:rPr>
  </w:style>
  <w:style w:type="character" w:customStyle="1" w:styleId="WW8Num33z0">
    <w:name w:val="WW8Num33z0"/>
    <w:uiPriority w:val="99"/>
    <w:rsid w:val="004F5189"/>
    <w:rPr>
      <w:rFonts w:ascii="Symbol" w:hAnsi="Symbol"/>
    </w:rPr>
  </w:style>
  <w:style w:type="character" w:customStyle="1" w:styleId="WW8Num34z0">
    <w:name w:val="WW8Num34z0"/>
    <w:uiPriority w:val="99"/>
    <w:rsid w:val="004F5189"/>
    <w:rPr>
      <w:rFonts w:ascii="Symbol" w:hAnsi="Symbol"/>
    </w:rPr>
  </w:style>
  <w:style w:type="character" w:customStyle="1" w:styleId="WW8Num35z0">
    <w:name w:val="WW8Num35z0"/>
    <w:uiPriority w:val="99"/>
    <w:rsid w:val="004F5189"/>
    <w:rPr>
      <w:rFonts w:ascii="Symbol" w:hAnsi="Symbol"/>
    </w:rPr>
  </w:style>
  <w:style w:type="character" w:customStyle="1" w:styleId="WW8Num37z0">
    <w:name w:val="WW8Num37z0"/>
    <w:uiPriority w:val="99"/>
    <w:rsid w:val="004F5189"/>
    <w:rPr>
      <w:rFonts w:ascii="Symbol" w:hAnsi="Symbol"/>
    </w:rPr>
  </w:style>
  <w:style w:type="character" w:customStyle="1" w:styleId="WW8Num37z1">
    <w:name w:val="WW8Num37z1"/>
    <w:uiPriority w:val="99"/>
    <w:rsid w:val="004F5189"/>
    <w:rPr>
      <w:rFonts w:ascii="Courier New" w:hAnsi="Courier New"/>
    </w:rPr>
  </w:style>
  <w:style w:type="character" w:customStyle="1" w:styleId="WW8Num37z2">
    <w:name w:val="WW8Num37z2"/>
    <w:uiPriority w:val="99"/>
    <w:rsid w:val="004F5189"/>
    <w:rPr>
      <w:rFonts w:ascii="Wingdings" w:hAnsi="Wingdings"/>
    </w:rPr>
  </w:style>
  <w:style w:type="character" w:customStyle="1" w:styleId="WW8Num38z0">
    <w:name w:val="WW8Num38z0"/>
    <w:uiPriority w:val="99"/>
    <w:rsid w:val="004F5189"/>
    <w:rPr>
      <w:rFonts w:ascii="Symbol" w:hAnsi="Symbol"/>
    </w:rPr>
  </w:style>
  <w:style w:type="character" w:customStyle="1" w:styleId="WW8Num38z1">
    <w:name w:val="WW8Num38z1"/>
    <w:uiPriority w:val="99"/>
    <w:rsid w:val="004F5189"/>
    <w:rPr>
      <w:rFonts w:ascii="Courier New" w:hAnsi="Courier New"/>
    </w:rPr>
  </w:style>
  <w:style w:type="character" w:customStyle="1" w:styleId="WW8Num38z2">
    <w:name w:val="WW8Num38z2"/>
    <w:uiPriority w:val="99"/>
    <w:rsid w:val="004F5189"/>
    <w:rPr>
      <w:rFonts w:ascii="Wingdings" w:hAnsi="Wingdings"/>
    </w:rPr>
  </w:style>
  <w:style w:type="character" w:customStyle="1" w:styleId="WW8Num39z0">
    <w:name w:val="WW8Num39z0"/>
    <w:uiPriority w:val="99"/>
    <w:rsid w:val="004F5189"/>
    <w:rPr>
      <w:rFonts w:ascii="Symbol" w:hAnsi="Symbol"/>
    </w:rPr>
  </w:style>
  <w:style w:type="character" w:customStyle="1" w:styleId="WW8Num39z2">
    <w:name w:val="WW8Num39z2"/>
    <w:uiPriority w:val="99"/>
    <w:rsid w:val="004F5189"/>
    <w:rPr>
      <w:rFonts w:ascii="Wingdings" w:hAnsi="Wingdings"/>
    </w:rPr>
  </w:style>
  <w:style w:type="character" w:customStyle="1" w:styleId="WW8Num39z4">
    <w:name w:val="WW8Num39z4"/>
    <w:uiPriority w:val="99"/>
    <w:rsid w:val="004F5189"/>
    <w:rPr>
      <w:rFonts w:ascii="Courier New" w:hAnsi="Courier New"/>
    </w:rPr>
  </w:style>
  <w:style w:type="character" w:customStyle="1" w:styleId="WW8Num41z0">
    <w:name w:val="WW8Num41z0"/>
    <w:uiPriority w:val="99"/>
    <w:rsid w:val="004F5189"/>
    <w:rPr>
      <w:rFonts w:ascii="Symbol" w:hAnsi="Symbol"/>
    </w:rPr>
  </w:style>
  <w:style w:type="character" w:customStyle="1" w:styleId="WW8Num41z1">
    <w:name w:val="WW8Num41z1"/>
    <w:uiPriority w:val="99"/>
    <w:rsid w:val="004F5189"/>
    <w:rPr>
      <w:rFonts w:ascii="Courier New" w:hAnsi="Courier New"/>
    </w:rPr>
  </w:style>
  <w:style w:type="character" w:customStyle="1" w:styleId="WW8Num41z2">
    <w:name w:val="WW8Num41z2"/>
    <w:uiPriority w:val="99"/>
    <w:rsid w:val="004F5189"/>
    <w:rPr>
      <w:rFonts w:ascii="Wingdings" w:hAnsi="Wingdings"/>
    </w:rPr>
  </w:style>
  <w:style w:type="character" w:customStyle="1" w:styleId="WW8NumSt37z0">
    <w:name w:val="WW8NumSt37z0"/>
    <w:uiPriority w:val="99"/>
    <w:rsid w:val="004F5189"/>
    <w:rPr>
      <w:rFonts w:ascii="Helvetica" w:hAnsi="Helvetica"/>
    </w:rPr>
  </w:style>
  <w:style w:type="character" w:customStyle="1" w:styleId="2a">
    <w:name w:val="Основной шрифт абзаца2"/>
    <w:uiPriority w:val="99"/>
    <w:rsid w:val="004F5189"/>
  </w:style>
  <w:style w:type="character" w:customStyle="1" w:styleId="WW8Num8z1">
    <w:name w:val="WW8Num8z1"/>
    <w:uiPriority w:val="99"/>
    <w:rsid w:val="004F5189"/>
    <w:rPr>
      <w:rFonts w:ascii="Symbol" w:hAnsi="Symbol"/>
    </w:rPr>
  </w:style>
  <w:style w:type="character" w:customStyle="1" w:styleId="WW-Absatz-Standardschriftart">
    <w:name w:val="WW-Absatz-Standardschriftart"/>
    <w:uiPriority w:val="99"/>
    <w:rsid w:val="004F5189"/>
  </w:style>
  <w:style w:type="character" w:customStyle="1" w:styleId="WW8Num21z4">
    <w:name w:val="WW8Num21z4"/>
    <w:uiPriority w:val="99"/>
    <w:rsid w:val="004F5189"/>
    <w:rPr>
      <w:rFonts w:ascii="Courier New" w:hAnsi="Courier New"/>
    </w:rPr>
  </w:style>
  <w:style w:type="character" w:customStyle="1" w:styleId="WW8Num33z1">
    <w:name w:val="WW8Num33z1"/>
    <w:uiPriority w:val="99"/>
    <w:rsid w:val="004F5189"/>
    <w:rPr>
      <w:rFonts w:ascii="Courier New" w:hAnsi="Courier New"/>
    </w:rPr>
  </w:style>
  <w:style w:type="character" w:customStyle="1" w:styleId="WW8Num33z2">
    <w:name w:val="WW8Num33z2"/>
    <w:uiPriority w:val="99"/>
    <w:rsid w:val="004F5189"/>
    <w:rPr>
      <w:rFonts w:ascii="Wingdings" w:hAnsi="Wingdings"/>
    </w:rPr>
  </w:style>
  <w:style w:type="character" w:customStyle="1" w:styleId="WW8Num35z1">
    <w:name w:val="WW8Num35z1"/>
    <w:uiPriority w:val="99"/>
    <w:rsid w:val="004F5189"/>
    <w:rPr>
      <w:rFonts w:ascii="Courier New" w:hAnsi="Courier New"/>
    </w:rPr>
  </w:style>
  <w:style w:type="character" w:customStyle="1" w:styleId="WW8Num35z2">
    <w:name w:val="WW8Num35z2"/>
    <w:uiPriority w:val="99"/>
    <w:rsid w:val="004F5189"/>
    <w:rPr>
      <w:rFonts w:ascii="Wingdings" w:hAnsi="Wingdings"/>
    </w:rPr>
  </w:style>
  <w:style w:type="character" w:customStyle="1" w:styleId="WW8Num36z0">
    <w:name w:val="WW8Num36z0"/>
    <w:uiPriority w:val="99"/>
    <w:rsid w:val="004F5189"/>
    <w:rPr>
      <w:rFonts w:ascii="Symbol" w:hAnsi="Symbol"/>
    </w:rPr>
  </w:style>
  <w:style w:type="character" w:customStyle="1" w:styleId="WW8Num36z2">
    <w:name w:val="WW8Num36z2"/>
    <w:uiPriority w:val="99"/>
    <w:rsid w:val="004F5189"/>
    <w:rPr>
      <w:rFonts w:ascii="Wingdings" w:hAnsi="Wingdings"/>
    </w:rPr>
  </w:style>
  <w:style w:type="character" w:customStyle="1" w:styleId="WW8Num36z4">
    <w:name w:val="WW8Num36z4"/>
    <w:uiPriority w:val="99"/>
    <w:rsid w:val="004F5189"/>
    <w:rPr>
      <w:rFonts w:ascii="Courier New" w:hAnsi="Courier New"/>
    </w:rPr>
  </w:style>
  <w:style w:type="character" w:customStyle="1" w:styleId="WW8NumSt13z0">
    <w:name w:val="WW8NumSt13z0"/>
    <w:uiPriority w:val="99"/>
    <w:rsid w:val="004F5189"/>
    <w:rPr>
      <w:rFonts w:ascii="Helvetica" w:hAnsi="Helvetica"/>
    </w:rPr>
  </w:style>
  <w:style w:type="character" w:customStyle="1" w:styleId="1f3">
    <w:name w:val="Верхний колонтитул Знак1"/>
    <w:uiPriority w:val="99"/>
    <w:rsid w:val="004F5189"/>
    <w:rPr>
      <w:rFonts w:ascii="SimSun" w:eastAsia="SimSun" w:hAnsi="SimSun"/>
      <w:sz w:val="24"/>
    </w:rPr>
  </w:style>
  <w:style w:type="character" w:customStyle="1" w:styleId="1f4">
    <w:name w:val="Нижний колонтитул Знак1"/>
    <w:uiPriority w:val="99"/>
    <w:rsid w:val="004F5189"/>
    <w:rPr>
      <w:rFonts w:ascii="SimSun" w:eastAsia="SimSun" w:hAnsi="SimSun"/>
      <w:sz w:val="24"/>
    </w:rPr>
  </w:style>
  <w:style w:type="character" w:customStyle="1" w:styleId="1f5">
    <w:name w:val="Основной текст с отступом Знак1"/>
    <w:uiPriority w:val="99"/>
    <w:rsid w:val="004F5189"/>
    <w:rPr>
      <w:sz w:val="24"/>
    </w:rPr>
  </w:style>
  <w:style w:type="character" w:customStyle="1" w:styleId="1f6">
    <w:name w:val="Текст выноски Знак1"/>
    <w:uiPriority w:val="99"/>
    <w:rsid w:val="004F5189"/>
    <w:rPr>
      <w:rFonts w:ascii="Tahoma" w:eastAsia="SimSun" w:hAnsi="Tahoma"/>
      <w:sz w:val="16"/>
    </w:rPr>
  </w:style>
  <w:style w:type="character" w:customStyle="1" w:styleId="afff0">
    <w:name w:val="Символ нумерации"/>
    <w:uiPriority w:val="99"/>
    <w:rsid w:val="004F5189"/>
  </w:style>
  <w:style w:type="character" w:customStyle="1" w:styleId="afff1">
    <w:name w:val="Маркеры списка"/>
    <w:uiPriority w:val="99"/>
    <w:rsid w:val="004F5189"/>
    <w:rPr>
      <w:rFonts w:ascii="OpenSymbol" w:hAnsi="OpenSymbol"/>
    </w:rPr>
  </w:style>
  <w:style w:type="character" w:customStyle="1" w:styleId="1f7">
    <w:name w:val="Название Знак1"/>
    <w:uiPriority w:val="99"/>
    <w:locked/>
    <w:rsid w:val="004F5189"/>
    <w:rPr>
      <w:sz w:val="28"/>
      <w:lang w:eastAsia="ar-SA" w:bidi="ar-SA"/>
    </w:rPr>
  </w:style>
  <w:style w:type="character" w:customStyle="1" w:styleId="1f8">
    <w:name w:val="Подзаголовок Знак1"/>
    <w:uiPriority w:val="99"/>
    <w:locked/>
    <w:rsid w:val="004F5189"/>
    <w:rPr>
      <w:rFonts w:ascii="Arial" w:hAnsi="Arial"/>
      <w:i/>
      <w:sz w:val="28"/>
      <w:lang w:eastAsia="ar-SA" w:bidi="ar-SA"/>
    </w:rPr>
  </w:style>
  <w:style w:type="character" w:customStyle="1" w:styleId="afff2">
    <w:name w:val="Тема примечания Знак"/>
    <w:link w:val="afff3"/>
    <w:uiPriority w:val="99"/>
    <w:semiHidden/>
    <w:locked/>
    <w:rsid w:val="004F5189"/>
    <w:rPr>
      <w:rFonts w:eastAsia="SimSun"/>
      <w:b/>
      <w:lang w:eastAsia="ar-SA" w:bidi="ar-SA"/>
    </w:rPr>
  </w:style>
  <w:style w:type="paragraph" w:styleId="afff3">
    <w:name w:val="annotation subject"/>
    <w:basedOn w:val="aff9"/>
    <w:next w:val="aff9"/>
    <w:link w:val="afff2"/>
    <w:uiPriority w:val="99"/>
    <w:semiHidden/>
    <w:rsid w:val="004F5189"/>
    <w:rPr>
      <w:b/>
    </w:rPr>
  </w:style>
  <w:style w:type="character" w:customStyle="1" w:styleId="CommentSubjectChar1">
    <w:name w:val="Comment Subject Char1"/>
    <w:uiPriority w:val="99"/>
    <w:semiHidden/>
    <w:locked/>
    <w:rsid w:val="00634104"/>
    <w:rPr>
      <w:rFonts w:ascii="Times New Roman" w:eastAsia="SimSun" w:hAnsi="Times New Roman" w:cs="Times New Roman"/>
      <w:b/>
      <w:bCs/>
      <w:sz w:val="20"/>
      <w:szCs w:val="20"/>
      <w:lang w:eastAsia="ar-SA" w:bidi="ar-SA"/>
    </w:rPr>
  </w:style>
  <w:style w:type="character" w:customStyle="1" w:styleId="1f9">
    <w:name w:val="Тема примечания Знак1"/>
    <w:uiPriority w:val="99"/>
    <w:semiHidden/>
    <w:rsid w:val="004F5189"/>
    <w:rPr>
      <w:rFonts w:ascii="Times New Roman" w:hAnsi="Times New Roman"/>
      <w:b/>
      <w:sz w:val="20"/>
      <w:lang w:eastAsia="ru-RU"/>
    </w:rPr>
  </w:style>
  <w:style w:type="paragraph" w:customStyle="1" w:styleId="43">
    <w:name w:val="Основной текст с отступом4"/>
    <w:basedOn w:val="a"/>
    <w:uiPriority w:val="99"/>
    <w:rsid w:val="00B92FD9"/>
    <w:pPr>
      <w:widowControl w:val="0"/>
      <w:spacing w:line="320" w:lineRule="atLeast"/>
      <w:ind w:firstLine="709"/>
    </w:pPr>
  </w:style>
  <w:style w:type="paragraph" w:customStyle="1" w:styleId="230">
    <w:name w:val="Основной текст 23"/>
    <w:basedOn w:val="a"/>
    <w:uiPriority w:val="99"/>
    <w:rsid w:val="00B92FD9"/>
    <w:pPr>
      <w:keepLines w:val="0"/>
      <w:widowControl w:val="0"/>
      <w:overflowPunct/>
      <w:autoSpaceDE/>
      <w:autoSpaceDN/>
      <w:adjustRightInd/>
      <w:spacing w:before="120" w:line="240" w:lineRule="auto"/>
      <w:ind w:firstLine="0"/>
    </w:pPr>
    <w:rPr>
      <w:sz w:val="24"/>
      <w:szCs w:val="20"/>
    </w:rPr>
  </w:style>
  <w:style w:type="paragraph" w:customStyle="1" w:styleId="afff4">
    <w:name w:val="Отступ перед"/>
    <w:basedOn w:val="a"/>
    <w:uiPriority w:val="99"/>
    <w:rsid w:val="00BA0F14"/>
    <w:pPr>
      <w:keepLines w:val="0"/>
      <w:widowControl w:val="0"/>
      <w:shd w:val="clear" w:color="auto" w:fill="FFFFFF"/>
      <w:overflowPunct/>
      <w:spacing w:before="120" w:line="240" w:lineRule="auto"/>
      <w:ind w:firstLine="284"/>
    </w:pPr>
    <w:rPr>
      <w:sz w:val="24"/>
      <w:szCs w:val="22"/>
    </w:rPr>
  </w:style>
  <w:style w:type="paragraph" w:customStyle="1" w:styleId="51">
    <w:name w:val="Основной текст с отступом5"/>
    <w:basedOn w:val="a"/>
    <w:uiPriority w:val="99"/>
    <w:rsid w:val="00A547CD"/>
    <w:pPr>
      <w:widowControl w:val="0"/>
      <w:spacing w:line="320" w:lineRule="atLeast"/>
      <w:ind w:firstLine="709"/>
    </w:pPr>
  </w:style>
  <w:style w:type="paragraph" w:customStyle="1" w:styleId="240">
    <w:name w:val="Основной текст 24"/>
    <w:basedOn w:val="a"/>
    <w:uiPriority w:val="99"/>
    <w:rsid w:val="00A547CD"/>
    <w:pPr>
      <w:keepLines w:val="0"/>
      <w:widowControl w:val="0"/>
      <w:overflowPunct/>
      <w:autoSpaceDE/>
      <w:autoSpaceDN/>
      <w:adjustRightInd/>
      <w:spacing w:before="120" w:line="240" w:lineRule="auto"/>
      <w:ind w:firstLine="0"/>
    </w:pPr>
    <w:rPr>
      <w:sz w:val="24"/>
      <w:szCs w:val="20"/>
    </w:rPr>
  </w:style>
  <w:style w:type="character" w:customStyle="1" w:styleId="ep">
    <w:name w:val="ep"/>
    <w:uiPriority w:val="99"/>
    <w:rsid w:val="00507EEC"/>
  </w:style>
  <w:style w:type="paragraph" w:customStyle="1" w:styleId="p23">
    <w:name w:val="p23"/>
    <w:basedOn w:val="a"/>
    <w:uiPriority w:val="99"/>
    <w:rsid w:val="001853CC"/>
    <w:pPr>
      <w:keepLines w:val="0"/>
      <w:overflowPunct/>
      <w:autoSpaceDE/>
      <w:autoSpaceDN/>
      <w:adjustRightInd/>
      <w:spacing w:before="100" w:beforeAutospacing="1" w:after="100" w:afterAutospacing="1" w:line="240" w:lineRule="auto"/>
      <w:ind w:firstLine="0"/>
      <w:jc w:val="left"/>
    </w:pPr>
    <w:rPr>
      <w:sz w:val="24"/>
      <w:szCs w:val="24"/>
    </w:rPr>
  </w:style>
  <w:style w:type="character" w:customStyle="1" w:styleId="wmi-callto">
    <w:name w:val="wmi-callto"/>
    <w:uiPriority w:val="99"/>
    <w:rsid w:val="001054E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3153378">
      <w:marLeft w:val="0"/>
      <w:marRight w:val="0"/>
      <w:marTop w:val="0"/>
      <w:marBottom w:val="0"/>
      <w:divBdr>
        <w:top w:val="none" w:sz="0" w:space="0" w:color="auto"/>
        <w:left w:val="none" w:sz="0" w:space="0" w:color="auto"/>
        <w:bottom w:val="none" w:sz="0" w:space="0" w:color="auto"/>
        <w:right w:val="none" w:sz="0" w:space="0" w:color="auto"/>
      </w:divBdr>
    </w:div>
    <w:div w:id="263153379">
      <w:marLeft w:val="0"/>
      <w:marRight w:val="0"/>
      <w:marTop w:val="0"/>
      <w:marBottom w:val="0"/>
      <w:divBdr>
        <w:top w:val="none" w:sz="0" w:space="0" w:color="auto"/>
        <w:left w:val="none" w:sz="0" w:space="0" w:color="auto"/>
        <w:bottom w:val="none" w:sz="0" w:space="0" w:color="auto"/>
        <w:right w:val="none" w:sz="0" w:space="0" w:color="auto"/>
      </w:divBdr>
    </w:div>
    <w:div w:id="263153380">
      <w:marLeft w:val="0"/>
      <w:marRight w:val="0"/>
      <w:marTop w:val="0"/>
      <w:marBottom w:val="0"/>
      <w:divBdr>
        <w:top w:val="none" w:sz="0" w:space="0" w:color="auto"/>
        <w:left w:val="none" w:sz="0" w:space="0" w:color="auto"/>
        <w:bottom w:val="none" w:sz="0" w:space="0" w:color="auto"/>
        <w:right w:val="none" w:sz="0" w:space="0" w:color="auto"/>
      </w:divBdr>
    </w:div>
    <w:div w:id="263153381">
      <w:marLeft w:val="0"/>
      <w:marRight w:val="0"/>
      <w:marTop w:val="0"/>
      <w:marBottom w:val="0"/>
      <w:divBdr>
        <w:top w:val="none" w:sz="0" w:space="0" w:color="auto"/>
        <w:left w:val="none" w:sz="0" w:space="0" w:color="auto"/>
        <w:bottom w:val="none" w:sz="0" w:space="0" w:color="auto"/>
        <w:right w:val="none" w:sz="0" w:space="0" w:color="auto"/>
      </w:divBdr>
    </w:div>
    <w:div w:id="263153382">
      <w:marLeft w:val="0"/>
      <w:marRight w:val="0"/>
      <w:marTop w:val="0"/>
      <w:marBottom w:val="0"/>
      <w:divBdr>
        <w:top w:val="none" w:sz="0" w:space="0" w:color="auto"/>
        <w:left w:val="none" w:sz="0" w:space="0" w:color="auto"/>
        <w:bottom w:val="none" w:sz="0" w:space="0" w:color="auto"/>
        <w:right w:val="none" w:sz="0" w:space="0" w:color="auto"/>
      </w:divBdr>
    </w:div>
    <w:div w:id="263153383">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EDBAAE-B60A-41B1-AD13-C91E0E160C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388</TotalTime>
  <Pages>1</Pages>
  <Words>48980</Words>
  <Characters>279187</Characters>
  <Application>Microsoft Office Word</Application>
  <DocSecurity>0</DocSecurity>
  <Lines>2326</Lines>
  <Paragraphs>655</Paragraphs>
  <ScaleCrop>false</ScaleCrop>
  <HeadingPairs>
    <vt:vector size="2" baseType="variant">
      <vt:variant>
        <vt:lpstr>Название</vt:lpstr>
      </vt:variant>
      <vt:variant>
        <vt:i4>1</vt:i4>
      </vt:variant>
    </vt:vector>
  </HeadingPairs>
  <TitlesOfParts>
    <vt:vector size="1" baseType="lpstr">
      <vt:lpstr>ОГЛАВЛЕНИЕ</vt:lpstr>
    </vt:vector>
  </TitlesOfParts>
  <Company/>
  <LinksUpToDate>false</LinksUpToDate>
  <CharactersWithSpaces>327512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ОГЛАВЛЕНИЕ</dc:title>
  <dc:subject/>
  <dc:creator>Alex</dc:creator>
  <cp:keywords/>
  <dc:description/>
  <cp:lastModifiedBy>kosenko</cp:lastModifiedBy>
  <cp:revision>28</cp:revision>
  <cp:lastPrinted>2016-12-21T07:42:00Z</cp:lastPrinted>
  <dcterms:created xsi:type="dcterms:W3CDTF">2016-09-23T10:01:00Z</dcterms:created>
  <dcterms:modified xsi:type="dcterms:W3CDTF">2016-12-23T05:11:00Z</dcterms:modified>
</cp:coreProperties>
</file>